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572ae3" w14:textId="c572ae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"Дарын" мемлекеттік жастар сыйлығының кейбір мәселелері туралы</w:t>
      </w:r>
    </w:p>
    <w:p>
      <w:pPr>
        <w:spacing w:after="0"/>
        <w:ind w:left="0"/>
        <w:jc w:val="both"/>
      </w:pPr>
      <w:r>
        <w:rPr>
          <w:rFonts w:ascii="Times New Roman"/>
          <w:b w:val="false"/>
          <w:i w:val="false"/>
          <w:color w:val="000000"/>
          <w:sz w:val="28"/>
        </w:rPr>
        <w:t>Қазақстан Республикасы Ақпарат және қоғамдық даму министрінің 2023 жылғы 1 шiлдедегi № 271-НҚ бұйрығы. Қазақстан Республикасының Әділет министрлігінде 2023 жылғы 1 шiлдеде № 33016 болып тіркелді.</w:t>
      </w:r>
    </w:p>
    <w:p>
      <w:pPr>
        <w:spacing w:after="0"/>
        <w:ind w:left="0"/>
        <w:jc w:val="both"/>
      </w:pPr>
      <w:bookmarkStart w:name="z1" w:id="0"/>
      <w:r>
        <w:rPr>
          <w:rFonts w:ascii="Times New Roman"/>
          <w:b w:val="false"/>
          <w:i w:val="false"/>
          <w:color w:val="000000"/>
          <w:sz w:val="28"/>
        </w:rPr>
        <w:t xml:space="preserve">
      "Мемлекеттік жастар саясаты туралы" Қазақстан Республикасы Заңының </w:t>
      </w:r>
      <w:r>
        <w:rPr>
          <w:rFonts w:ascii="Times New Roman"/>
          <w:b w:val="false"/>
          <w:i w:val="false"/>
          <w:color w:val="000000"/>
          <w:sz w:val="28"/>
        </w:rPr>
        <w:t>6-бабының</w:t>
      </w:r>
      <w:r>
        <w:rPr>
          <w:rFonts w:ascii="Times New Roman"/>
          <w:b w:val="false"/>
          <w:i w:val="false"/>
          <w:color w:val="000000"/>
          <w:sz w:val="28"/>
        </w:rPr>
        <w:t xml:space="preserve"> 12) тармақшасына сәйкес БҰЙЫРАМЫН:</w:t>
      </w:r>
    </w:p>
    <w:bookmarkEnd w:id="0"/>
    <w:bookmarkStart w:name="z2" w:id="1"/>
    <w:p>
      <w:pPr>
        <w:spacing w:after="0"/>
        <w:ind w:left="0"/>
        <w:jc w:val="both"/>
      </w:pPr>
      <w:r>
        <w:rPr>
          <w:rFonts w:ascii="Times New Roman"/>
          <w:b w:val="false"/>
          <w:i w:val="false"/>
          <w:color w:val="000000"/>
          <w:sz w:val="28"/>
        </w:rPr>
        <w:t>
      1. Мыналар:</w:t>
      </w:r>
    </w:p>
    <w:bookmarkEnd w:id="1"/>
    <w:bookmarkStart w:name="z3" w:id="2"/>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"Дарын" мемлекеттік жастар сыйлығын беру қағидалары;</w:t>
      </w:r>
    </w:p>
    <w:bookmarkEnd w:id="2"/>
    <w:bookmarkStart w:name="z4" w:id="3"/>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"Дарын" мемлекеттік жастар сыйлығының номинациялары бекітілсін.</w:t>
      </w:r>
    </w:p>
    <w:bookmarkEnd w:id="3"/>
    <w:bookmarkStart w:name="z5" w:id="4"/>
    <w:p>
      <w:pPr>
        <w:spacing w:after="0"/>
        <w:ind w:left="0"/>
        <w:jc w:val="both"/>
      </w:pPr>
      <w:r>
        <w:rPr>
          <w:rFonts w:ascii="Times New Roman"/>
          <w:b w:val="false"/>
          <w:i w:val="false"/>
          <w:color w:val="000000"/>
          <w:sz w:val="28"/>
        </w:rPr>
        <w:t>
      2. Қазақстан Республикасы Ақпарат және қоғамдық даму министрлігінің Жастар және отбасы істері комитеті Қазақстан Республикасының заңнамасында белгіленген тәртіппен:</w:t>
      </w:r>
    </w:p>
    <w:bookmarkEnd w:id="4"/>
    <w:bookmarkStart w:name="z6" w:id="5"/>
    <w:p>
      <w:pPr>
        <w:spacing w:after="0"/>
        <w:ind w:left="0"/>
        <w:jc w:val="both"/>
      </w:pPr>
      <w:r>
        <w:rPr>
          <w:rFonts w:ascii="Times New Roman"/>
          <w:b w:val="false"/>
          <w:i w:val="false"/>
          <w:color w:val="000000"/>
          <w:sz w:val="28"/>
        </w:rPr>
        <w:t>
      1) осы бұйрықтың Қазақстан Республикасының Әділет министрлігінде мемлекеттік тіркеуді;</w:t>
      </w:r>
    </w:p>
    <w:bookmarkEnd w:id="5"/>
    <w:bookmarkStart w:name="z7" w:id="6"/>
    <w:p>
      <w:pPr>
        <w:spacing w:after="0"/>
        <w:ind w:left="0"/>
        <w:jc w:val="both"/>
      </w:pPr>
      <w:r>
        <w:rPr>
          <w:rFonts w:ascii="Times New Roman"/>
          <w:b w:val="false"/>
          <w:i w:val="false"/>
          <w:color w:val="000000"/>
          <w:sz w:val="28"/>
        </w:rPr>
        <w:t>
      2) осы бұйрықты Қазақстан Республикасы Ақпарат және қоғамдық даму министрлігінің интернет-ресурсында орналастыруды;</w:t>
      </w:r>
    </w:p>
    <w:bookmarkEnd w:id="6"/>
    <w:bookmarkStart w:name="z8" w:id="7"/>
    <w:p>
      <w:pPr>
        <w:spacing w:after="0"/>
        <w:ind w:left="0"/>
        <w:jc w:val="both"/>
      </w:pPr>
      <w:r>
        <w:rPr>
          <w:rFonts w:ascii="Times New Roman"/>
          <w:b w:val="false"/>
          <w:i w:val="false"/>
          <w:color w:val="000000"/>
          <w:sz w:val="28"/>
        </w:rPr>
        <w:t xml:space="preserve">
      3) осы бұйрық Қазақстан Республикасының Әділет министрлігінде мемлекеттік тіркелгеннен кейін он жұмыс күні ішінде Қазақстан Республикасы Ақпарат және қоғамдық даму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7"/>
    <w:bookmarkStart w:name="z9" w:id="8"/>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Ақпарат және қоғамдық даму вице-министріне жүктелсін.</w:t>
      </w:r>
    </w:p>
    <w:bookmarkEnd w:id="8"/>
    <w:bookmarkStart w:name="z10" w:id="9"/>
    <w:p>
      <w:pPr>
        <w:spacing w:after="0"/>
        <w:ind w:left="0"/>
        <w:jc w:val="both"/>
      </w:pPr>
      <w:r>
        <w:rPr>
          <w:rFonts w:ascii="Times New Roman"/>
          <w:b w:val="false"/>
          <w:i w:val="false"/>
          <w:color w:val="000000"/>
          <w:sz w:val="28"/>
        </w:rPr>
        <w:t>
      4. Осы бұйрық алғашқы ресми жарияланғаннан кейін күнтізбелік он күн өткен соң қолданысқа енгізіледі.</w:t>
      </w:r>
    </w:p>
    <w:bookmarkEnd w:id="9"/>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Ақпарат және қоғамдық даму</w:t>
            </w:r>
          </w:p>
          <w:p>
            <w:pPr>
              <w:spacing w:after="20"/>
              <w:ind w:left="20"/>
              <w:jc w:val="both"/>
            </w:pPr>
            <w:r>
              <w:rPr>
                <w:rFonts w:ascii="Times New Roman"/>
                <w:b w:val="false"/>
                <w:i/>
                <w:color w:val="000000"/>
                <w:sz w:val="20"/>
              </w:rPr>
              <w:t>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Д. Қыдырәлі</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Республикасының</w:t>
      </w:r>
    </w:p>
    <w:p>
      <w:pPr>
        <w:spacing w:after="0"/>
        <w:ind w:left="0"/>
        <w:jc w:val="both"/>
      </w:pPr>
      <w:r>
        <w:rPr>
          <w:rFonts w:ascii="Times New Roman"/>
          <w:b w:val="false"/>
          <w:i w:val="false"/>
          <w:color w:val="000000"/>
          <w:sz w:val="28"/>
        </w:rPr>
        <w:t>
      Қаржы министрлігі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Республикасының</w:t>
      </w:r>
    </w:p>
    <w:p>
      <w:pPr>
        <w:spacing w:after="0"/>
        <w:ind w:left="0"/>
        <w:jc w:val="both"/>
      </w:pPr>
      <w:r>
        <w:rPr>
          <w:rFonts w:ascii="Times New Roman"/>
          <w:b w:val="false"/>
          <w:i w:val="false"/>
          <w:color w:val="000000"/>
          <w:sz w:val="28"/>
        </w:rPr>
        <w:t>
      Ұлттық экономика министрлігі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Ақпарат және қоғамдық</w:t>
            </w:r>
            <w:r>
              <w:br/>
            </w:r>
            <w:r>
              <w:rPr>
                <w:rFonts w:ascii="Times New Roman"/>
                <w:b w:val="false"/>
                <w:i w:val="false"/>
                <w:color w:val="000000"/>
                <w:sz w:val="20"/>
              </w:rPr>
              <w:t>даму министрі</w:t>
            </w:r>
            <w:r>
              <w:br/>
            </w:r>
            <w:r>
              <w:rPr>
                <w:rFonts w:ascii="Times New Roman"/>
                <w:b w:val="false"/>
                <w:i w:val="false"/>
                <w:color w:val="000000"/>
                <w:sz w:val="20"/>
              </w:rPr>
              <w:t>2023 жылғы 1 шілдедегі</w:t>
            </w:r>
            <w:r>
              <w:br/>
            </w:r>
            <w:r>
              <w:rPr>
                <w:rFonts w:ascii="Times New Roman"/>
                <w:b w:val="false"/>
                <w:i w:val="false"/>
                <w:color w:val="000000"/>
                <w:sz w:val="20"/>
              </w:rPr>
              <w:t>№ 271-НҚ бұйрыққа</w:t>
            </w:r>
            <w:r>
              <w:br/>
            </w:r>
            <w:r>
              <w:rPr>
                <w:rFonts w:ascii="Times New Roman"/>
                <w:b w:val="false"/>
                <w:i w:val="false"/>
                <w:color w:val="000000"/>
                <w:sz w:val="20"/>
              </w:rPr>
              <w:t>1-қосымша</w:t>
            </w:r>
          </w:p>
        </w:tc>
      </w:tr>
    </w:tbl>
    <w:bookmarkStart w:name="z12" w:id="10"/>
    <w:p>
      <w:pPr>
        <w:spacing w:after="0"/>
        <w:ind w:left="0"/>
        <w:jc w:val="left"/>
      </w:pPr>
      <w:r>
        <w:rPr>
          <w:rFonts w:ascii="Times New Roman"/>
          <w:b/>
          <w:i w:val="false"/>
          <w:color w:val="000000"/>
        </w:rPr>
        <w:t xml:space="preserve"> "Дарын" мемлекеттік жастар сыйлығын беру қағидалары</w:t>
      </w:r>
    </w:p>
    <w:bookmarkEnd w:id="10"/>
    <w:bookmarkStart w:name="z13" w:id="11"/>
    <w:p>
      <w:pPr>
        <w:spacing w:after="0"/>
        <w:ind w:left="0"/>
        <w:jc w:val="left"/>
      </w:pPr>
      <w:r>
        <w:rPr>
          <w:rFonts w:ascii="Times New Roman"/>
          <w:b/>
          <w:i w:val="false"/>
          <w:color w:val="000000"/>
        </w:rPr>
        <w:t xml:space="preserve"> 1-тарау. Жалпы ережелер</w:t>
      </w:r>
    </w:p>
    <w:bookmarkEnd w:id="11"/>
    <w:bookmarkStart w:name="z14" w:id="12"/>
    <w:p>
      <w:pPr>
        <w:spacing w:after="0"/>
        <w:ind w:left="0"/>
        <w:jc w:val="both"/>
      </w:pPr>
      <w:r>
        <w:rPr>
          <w:rFonts w:ascii="Times New Roman"/>
          <w:b w:val="false"/>
          <w:i w:val="false"/>
          <w:color w:val="000000"/>
          <w:sz w:val="28"/>
        </w:rPr>
        <w:t xml:space="preserve">
      1. Осы "Дарын" мемлекеттік жастар сыйлығын беру қағидалары (бұдан әрі – Қағидалар) "Мемлекеттік жастар саясаты туралы" Қазақстан Республикасы Заңының </w:t>
      </w:r>
      <w:r>
        <w:rPr>
          <w:rFonts w:ascii="Times New Roman"/>
          <w:b w:val="false"/>
          <w:i w:val="false"/>
          <w:color w:val="000000"/>
          <w:sz w:val="28"/>
        </w:rPr>
        <w:t>6-бабының</w:t>
      </w:r>
      <w:r>
        <w:rPr>
          <w:rFonts w:ascii="Times New Roman"/>
          <w:b w:val="false"/>
          <w:i w:val="false"/>
          <w:color w:val="000000"/>
          <w:sz w:val="28"/>
        </w:rPr>
        <w:t xml:space="preserve"> 12) тармақшасына сәйкес әзірленді және "Дарын" мемлекеттік жастар сыйлығын беру тәртібін айқындайды.</w:t>
      </w:r>
    </w:p>
    <w:bookmarkEnd w:id="12"/>
    <w:bookmarkStart w:name="z15" w:id="13"/>
    <w:p>
      <w:pPr>
        <w:spacing w:after="0"/>
        <w:ind w:left="0"/>
        <w:jc w:val="both"/>
      </w:pPr>
      <w:r>
        <w:rPr>
          <w:rFonts w:ascii="Times New Roman"/>
          <w:b w:val="false"/>
          <w:i w:val="false"/>
          <w:color w:val="000000"/>
          <w:sz w:val="28"/>
        </w:rPr>
        <w:t>
      2. "Дарын" мемлекеттік жастар сыйлығы (бұдан әрі – сыйлық) дарынды жастарды жемісті ғылыми, шығармашылық, қоғамдық қызметі, сондай-ақ жоғары спорттық жетістіктері үшін мемлекеттік қолдау мақсатында мемлекеттік жастар саясаты мәселелері жөніндегі уәкілетті орган (бұдан әрі – уәкілетті орган) бекіткен номинациялар бойынша жыл сайын беріледі.</w:t>
      </w:r>
    </w:p>
    <w:bookmarkEnd w:id="13"/>
    <w:bookmarkStart w:name="z16" w:id="14"/>
    <w:p>
      <w:pPr>
        <w:spacing w:after="0"/>
        <w:ind w:left="0"/>
        <w:jc w:val="both"/>
      </w:pPr>
      <w:r>
        <w:rPr>
          <w:rFonts w:ascii="Times New Roman"/>
          <w:b w:val="false"/>
          <w:i w:val="false"/>
          <w:color w:val="000000"/>
          <w:sz w:val="28"/>
        </w:rPr>
        <w:t>
      3. Сыйлықтың ақшалай сыйақысының мөлшерiн уәкілетті орган тиісті қаржы жылына арналған тиісті бюджеттік бағдарламалардың (кіші бағдарламалардың) іс-шараларын іске асыруға арналған бюджет қаражаты шегінде жыл сайын белгілейді.</w:t>
      </w:r>
    </w:p>
    <w:bookmarkEnd w:id="14"/>
    <w:bookmarkStart w:name="z17" w:id="15"/>
    <w:p>
      <w:pPr>
        <w:spacing w:after="0"/>
        <w:ind w:left="0"/>
        <w:jc w:val="left"/>
      </w:pPr>
      <w:r>
        <w:rPr>
          <w:rFonts w:ascii="Times New Roman"/>
          <w:b/>
          <w:i w:val="false"/>
          <w:color w:val="000000"/>
        </w:rPr>
        <w:t xml:space="preserve"> 2-тарау. "Дарын" мемлекеттік жастар сыйлығын беру тәртібі</w:t>
      </w:r>
    </w:p>
    <w:bookmarkEnd w:id="15"/>
    <w:bookmarkStart w:name="z18" w:id="16"/>
    <w:p>
      <w:pPr>
        <w:spacing w:after="0"/>
        <w:ind w:left="0"/>
        <w:jc w:val="both"/>
      </w:pPr>
      <w:r>
        <w:rPr>
          <w:rFonts w:ascii="Times New Roman"/>
          <w:b w:val="false"/>
          <w:i w:val="false"/>
          <w:color w:val="000000"/>
          <w:sz w:val="28"/>
        </w:rPr>
        <w:t>
      4. Халықаралық және республикалық конкурстардың, фестивальдер мен көрмелердің лауреаттары, республикалық және халықаралық деңгейдегі спорттық жарыстардың жүлдегерлері мен жеңімпаздары, сондай-ақ қызметі инновациялық болып табылатын және тиісті сала мен жалпы қоғамның дамуына ықпал ететін кандидаттар өтінімдерді қабылдау аяқталған кезде 35 жасқа дейінгі Қазақстан Республикасының азаматтары сыйлық алуға үміткер болады.</w:t>
      </w:r>
    </w:p>
    <w:bookmarkEnd w:id="16"/>
    <w:p>
      <w:pPr>
        <w:spacing w:after="0"/>
        <w:ind w:left="0"/>
        <w:jc w:val="both"/>
      </w:pPr>
      <w:r>
        <w:rPr>
          <w:rFonts w:ascii="Times New Roman"/>
          <w:b w:val="false"/>
          <w:i w:val="false"/>
          <w:color w:val="000000"/>
          <w:sz w:val="28"/>
        </w:rPr>
        <w:t>
      Сыйлық бір мезгілде әр номинация бойынша 2 (екіден) артық емес ізденушіге беріледі. Сыйлықты бір мезгілде 2 (екі) ізденушіге берген кезде әр номинация бойынша оның ақшалай бөлігі олардың арасында тең бөлінеді.</w:t>
      </w:r>
    </w:p>
    <w:p>
      <w:pPr>
        <w:spacing w:after="0"/>
        <w:ind w:left="0"/>
        <w:jc w:val="both"/>
      </w:pPr>
      <w:r>
        <w:rPr>
          <w:rFonts w:ascii="Times New Roman"/>
          <w:b w:val="false"/>
          <w:i w:val="false"/>
          <w:color w:val="000000"/>
          <w:sz w:val="28"/>
        </w:rPr>
        <w:t>
      Сыйлықты қайталап беруге жол берілмейді. Бiр кандидатураны бiр номинациядан артық сыйлық алуға ұсынуға болмайды.</w:t>
      </w:r>
    </w:p>
    <w:p>
      <w:pPr>
        <w:spacing w:after="0"/>
        <w:ind w:left="0"/>
        <w:jc w:val="both"/>
      </w:pPr>
      <w:r>
        <w:rPr>
          <w:rFonts w:ascii="Times New Roman"/>
          <w:b w:val="false"/>
          <w:i w:val="false"/>
          <w:color w:val="000000"/>
          <w:sz w:val="28"/>
        </w:rPr>
        <w:t>
      Сыйлық авторлар ұжымына берiлсе, оның ақшалай бөлiгi олардың мүшелері арасында тең бөлiнедi.</w:t>
      </w:r>
    </w:p>
    <w:bookmarkStart w:name="z19" w:id="17"/>
    <w:p>
      <w:pPr>
        <w:spacing w:after="0"/>
        <w:ind w:left="0"/>
        <w:jc w:val="both"/>
      </w:pPr>
      <w:r>
        <w:rPr>
          <w:rFonts w:ascii="Times New Roman"/>
          <w:b w:val="false"/>
          <w:i w:val="false"/>
          <w:color w:val="000000"/>
          <w:sz w:val="28"/>
        </w:rPr>
        <w:t>
      5. Сыйлық алуға кандидатуралар ұсынуды орталық, жергiлiктi және өзге де мемлекеттiк органдар, қоғамдық бiрлестiктер мен Қазақстан Республикасының аумағында тіркелген өзге де заңды тұлғалар жүргiзедi.</w:t>
      </w:r>
    </w:p>
    <w:bookmarkEnd w:id="17"/>
    <w:bookmarkStart w:name="z20" w:id="18"/>
    <w:p>
      <w:pPr>
        <w:spacing w:after="0"/>
        <w:ind w:left="0"/>
        <w:jc w:val="both"/>
      </w:pPr>
      <w:r>
        <w:rPr>
          <w:rFonts w:ascii="Times New Roman"/>
          <w:b w:val="false"/>
          <w:i w:val="false"/>
          <w:color w:val="000000"/>
          <w:sz w:val="28"/>
        </w:rPr>
        <w:t>
      6. Сыйлық уәкілетті органның бұйрығымен уәкілетті органның жанынан құрылған "Дарын" мемлекеттік жастар сыйлығын беру жөніндегі комиссияның (бұдан әрі – Комиссия) шешімі негізінде беріледі.</w:t>
      </w:r>
    </w:p>
    <w:bookmarkEnd w:id="18"/>
    <w:p>
      <w:pPr>
        <w:spacing w:after="0"/>
        <w:ind w:left="0"/>
        <w:jc w:val="both"/>
      </w:pPr>
      <w:r>
        <w:rPr>
          <w:rFonts w:ascii="Times New Roman"/>
          <w:b w:val="false"/>
          <w:i w:val="false"/>
          <w:color w:val="000000"/>
          <w:sz w:val="28"/>
        </w:rPr>
        <w:t>
      Комиссия уәкілетті органның, орталық мемлекеттік органдардың өкілдерінен, ғалымдардан, шығармашыл қызметкерлерден, қоғам қайраткерлерінен, Қазақстан Республикасы Президентінің жанындағы Жастар саясаты жөніндегі кеңес мүшелерінен, Президенттік жастар кадр резервіне алынған адамдар қатарынан қалыптастырылады.</w:t>
      </w:r>
    </w:p>
    <w:p>
      <w:pPr>
        <w:spacing w:after="0"/>
        <w:ind w:left="0"/>
        <w:jc w:val="both"/>
      </w:pPr>
      <w:r>
        <w:rPr>
          <w:rFonts w:ascii="Times New Roman"/>
          <w:b w:val="false"/>
          <w:i w:val="false"/>
          <w:color w:val="000000"/>
          <w:sz w:val="28"/>
        </w:rPr>
        <w:t>
      Комиссия құрамы уәкілетті органның бұйрығымен бекітіледі.</w:t>
      </w:r>
    </w:p>
    <w:p>
      <w:pPr>
        <w:spacing w:after="0"/>
        <w:ind w:left="0"/>
        <w:jc w:val="both"/>
      </w:pPr>
      <w:r>
        <w:rPr>
          <w:rFonts w:ascii="Times New Roman"/>
          <w:b w:val="false"/>
          <w:i w:val="false"/>
          <w:color w:val="000000"/>
          <w:sz w:val="28"/>
        </w:rPr>
        <w:t>
      Комиссия мүшелерінің жалпы саны тақ санды құрауға және 15 (он бес) адамнан кем болмауға тиіс. Комиссия мүшелерi Комиссия қызметiне ауыстыру құқығынсыз қатысады.</w:t>
      </w:r>
    </w:p>
    <w:p>
      <w:pPr>
        <w:spacing w:after="0"/>
        <w:ind w:left="0"/>
        <w:jc w:val="both"/>
      </w:pPr>
      <w:r>
        <w:rPr>
          <w:rFonts w:ascii="Times New Roman"/>
          <w:b w:val="false"/>
          <w:i w:val="false"/>
          <w:color w:val="000000"/>
          <w:sz w:val="28"/>
        </w:rPr>
        <w:t>
      Комиссияны төраға, ал ол болмаған жағдайда төрағаның орынбасары басқарады.</w:t>
      </w:r>
    </w:p>
    <w:p>
      <w:pPr>
        <w:spacing w:after="0"/>
        <w:ind w:left="0"/>
        <w:jc w:val="both"/>
      </w:pPr>
      <w:r>
        <w:rPr>
          <w:rFonts w:ascii="Times New Roman"/>
          <w:b w:val="false"/>
          <w:i w:val="false"/>
          <w:color w:val="000000"/>
          <w:sz w:val="28"/>
        </w:rPr>
        <w:t>
      Комиссия мүшесі, егер оның тікелей немесе жанама мүдделілігі (мүдделер қақтығысы) болса және қарсылық білдіруге (өздігінен бас тартуға) жататын болса, сыйлық алуға арналған өтінімдерді қарауға қатыспайды.</w:t>
      </w:r>
    </w:p>
    <w:p>
      <w:pPr>
        <w:spacing w:after="0"/>
        <w:ind w:left="0"/>
        <w:jc w:val="both"/>
      </w:pPr>
      <w:r>
        <w:rPr>
          <w:rFonts w:ascii="Times New Roman"/>
          <w:b w:val="false"/>
          <w:i w:val="false"/>
          <w:color w:val="000000"/>
          <w:sz w:val="28"/>
        </w:rPr>
        <w:t>
      Комиссия мүшесі туындаған мүдделер қақтығысы немесе оның туындау мүмкіндігі туралы Комиссия төрағасын жазбаша нысанда хабардар етеді.</w:t>
      </w:r>
    </w:p>
    <w:p>
      <w:pPr>
        <w:spacing w:after="0"/>
        <w:ind w:left="0"/>
        <w:jc w:val="both"/>
      </w:pPr>
      <w:r>
        <w:rPr>
          <w:rFonts w:ascii="Times New Roman"/>
          <w:b w:val="false"/>
          <w:i w:val="false"/>
          <w:color w:val="000000"/>
          <w:sz w:val="28"/>
        </w:rPr>
        <w:t>
      Өздігінен бас тарту және қарсылық білдіру уәжделеді және отырыс басталғанға дейін де, комиссия отырысы барысында да мәлімделеді.</w:t>
      </w:r>
    </w:p>
    <w:p>
      <w:pPr>
        <w:spacing w:after="0"/>
        <w:ind w:left="0"/>
        <w:jc w:val="both"/>
      </w:pPr>
      <w:r>
        <w:rPr>
          <w:rFonts w:ascii="Times New Roman"/>
          <w:b w:val="false"/>
          <w:i w:val="false"/>
          <w:color w:val="000000"/>
          <w:sz w:val="28"/>
        </w:rPr>
        <w:t>
      Комиссия мүшесінің өздігінен бас тартуы (қарсылық білдіру) туралы шешімді комиссия жазбаша нысанда, отырыстарға қатысатын оның мүшелерінің көпшілік даусымен қабылдайды және Комиссия мүшесінің қатысуымен жария етіледі.</w:t>
      </w:r>
    </w:p>
    <w:bookmarkStart w:name="z21" w:id="19"/>
    <w:p>
      <w:pPr>
        <w:spacing w:after="0"/>
        <w:ind w:left="0"/>
        <w:jc w:val="both"/>
      </w:pPr>
      <w:r>
        <w:rPr>
          <w:rFonts w:ascii="Times New Roman"/>
          <w:b w:val="false"/>
          <w:i w:val="false"/>
          <w:color w:val="000000"/>
          <w:sz w:val="28"/>
        </w:rPr>
        <w:t>
      7. Сыйлық алуға арналған өтінімдерді қабылдау туралы хабарландыру сыйлық алуға арналған өтінімдерді қабылдау мерзімі аяқталғанға дейін 2 (екі) айдан кешіктірілмей уәкілетті органның интернет-ресурсында орналастырылады.</w:t>
      </w:r>
    </w:p>
    <w:bookmarkEnd w:id="19"/>
    <w:bookmarkStart w:name="z22" w:id="20"/>
    <w:p>
      <w:pPr>
        <w:spacing w:after="0"/>
        <w:ind w:left="0"/>
        <w:jc w:val="both"/>
      </w:pPr>
      <w:r>
        <w:rPr>
          <w:rFonts w:ascii="Times New Roman"/>
          <w:b w:val="false"/>
          <w:i w:val="false"/>
          <w:color w:val="000000"/>
          <w:sz w:val="28"/>
        </w:rPr>
        <w:t>
      8. Сыйлық алуға арналған өтінімдерді қабылдау өтінімдерді қабылдау туралы хабарланған кезден басталады және сыйлық салтанатты жағдайда табыс етілгенге дейін 2 (екі) ай бұрын тоқтатылады.</w:t>
      </w:r>
    </w:p>
    <w:bookmarkEnd w:id="20"/>
    <w:bookmarkStart w:name="z23" w:id="21"/>
    <w:p>
      <w:pPr>
        <w:spacing w:after="0"/>
        <w:ind w:left="0"/>
        <w:jc w:val="both"/>
      </w:pPr>
      <w:r>
        <w:rPr>
          <w:rFonts w:ascii="Times New Roman"/>
          <w:b w:val="false"/>
          <w:i w:val="false"/>
          <w:color w:val="000000"/>
          <w:sz w:val="28"/>
        </w:rPr>
        <w:t>
      9. Орталық, жергiлiктi және өзге де мемлекеттік органдар, қоғамдық бiрлестiктер және Қазақстан Республикасының аумағында тіркелген өзге де заңды тұлғалар (бұдан әрі – ұсынатын ұйымдар) уәкiлеттi органға мынадай құжаттарды қағаз және электрондық түрде жібереді:</w:t>
      </w:r>
    </w:p>
    <w:bookmarkEnd w:id="21"/>
    <w:p>
      <w:pPr>
        <w:spacing w:after="0"/>
        <w:ind w:left="0"/>
        <w:jc w:val="both"/>
      </w:pPr>
      <w:r>
        <w:rPr>
          <w:rFonts w:ascii="Times New Roman"/>
          <w:b w:val="false"/>
          <w:i w:val="false"/>
          <w:color w:val="000000"/>
          <w:sz w:val="28"/>
        </w:rPr>
        <w:t>
      1) кандидаттың жеке басын куәландыратын құжаттың көшірмесі;</w:t>
      </w:r>
    </w:p>
    <w:p>
      <w:pPr>
        <w:spacing w:after="0"/>
        <w:ind w:left="0"/>
        <w:jc w:val="both"/>
      </w:pPr>
      <w:r>
        <w:rPr>
          <w:rFonts w:ascii="Times New Roman"/>
          <w:b w:val="false"/>
          <w:i w:val="false"/>
          <w:color w:val="000000"/>
          <w:sz w:val="28"/>
        </w:rPr>
        <w:t xml:space="preserve">
      2) осы Қағидаларға </w:t>
      </w:r>
      <w:r>
        <w:rPr>
          <w:rFonts w:ascii="Times New Roman"/>
          <w:b w:val="false"/>
          <w:i w:val="false"/>
          <w:color w:val="000000"/>
          <w:sz w:val="28"/>
        </w:rPr>
        <w:t>қосымшаға</w:t>
      </w:r>
      <w:r>
        <w:rPr>
          <w:rFonts w:ascii="Times New Roman"/>
          <w:b w:val="false"/>
          <w:i w:val="false"/>
          <w:color w:val="000000"/>
          <w:sz w:val="28"/>
        </w:rPr>
        <w:t xml:space="preserve"> сәйкес нысан бойынша "Дарын" мемлекеттік жастар сыйлығын алуға арналған тіркеу өтінімі;</w:t>
      </w:r>
    </w:p>
    <w:p>
      <w:pPr>
        <w:spacing w:after="0"/>
        <w:ind w:left="0"/>
        <w:jc w:val="both"/>
      </w:pPr>
      <w:r>
        <w:rPr>
          <w:rFonts w:ascii="Times New Roman"/>
          <w:b w:val="false"/>
          <w:i w:val="false"/>
          <w:color w:val="000000"/>
          <w:sz w:val="28"/>
        </w:rPr>
        <w:t>
      3) өтінішхат пен сыйлық алуға ізденушінің жетістіктері туралы анықтама;</w:t>
      </w:r>
    </w:p>
    <w:p>
      <w:pPr>
        <w:spacing w:after="0"/>
        <w:ind w:left="0"/>
        <w:jc w:val="both"/>
      </w:pPr>
      <w:r>
        <w:rPr>
          <w:rFonts w:ascii="Times New Roman"/>
          <w:b w:val="false"/>
          <w:i w:val="false"/>
          <w:color w:val="000000"/>
          <w:sz w:val="28"/>
        </w:rPr>
        <w:t>
      4) марапаттау дипломдарының, грамоталардың, алғыс хаттардың көшірмелері (болған жағдайда);</w:t>
      </w:r>
    </w:p>
    <w:p>
      <w:pPr>
        <w:spacing w:after="0"/>
        <w:ind w:left="0"/>
        <w:jc w:val="both"/>
      </w:pPr>
      <w:r>
        <w:rPr>
          <w:rFonts w:ascii="Times New Roman"/>
          <w:b w:val="false"/>
          <w:i w:val="false"/>
          <w:color w:val="000000"/>
          <w:sz w:val="28"/>
        </w:rPr>
        <w:t>
      5) кандидаттың немесе кандидат туралы мақалалардың, жарияланымдардың көшірмелері (болған жағдайда);</w:t>
      </w:r>
    </w:p>
    <w:p>
      <w:pPr>
        <w:spacing w:after="0"/>
        <w:ind w:left="0"/>
        <w:jc w:val="both"/>
      </w:pPr>
      <w:r>
        <w:rPr>
          <w:rFonts w:ascii="Times New Roman"/>
          <w:b w:val="false"/>
          <w:i w:val="false"/>
          <w:color w:val="000000"/>
          <w:sz w:val="28"/>
        </w:rPr>
        <w:t>
      6) банктік шоттың болуы туралы анықтаманың көшірмесі;</w:t>
      </w:r>
    </w:p>
    <w:p>
      <w:pPr>
        <w:spacing w:after="0"/>
        <w:ind w:left="0"/>
        <w:jc w:val="both"/>
      </w:pPr>
      <w:r>
        <w:rPr>
          <w:rFonts w:ascii="Times New Roman"/>
          <w:b w:val="false"/>
          <w:i w:val="false"/>
          <w:color w:val="000000"/>
          <w:sz w:val="28"/>
        </w:rPr>
        <w:t>
      7) кандидаттың жетістіктері туралы растайтын материалдар (болған жағдайда).</w:t>
      </w:r>
    </w:p>
    <w:p>
      <w:pPr>
        <w:spacing w:after="0"/>
        <w:ind w:left="0"/>
        <w:jc w:val="both"/>
      </w:pPr>
      <w:r>
        <w:rPr>
          <w:rFonts w:ascii="Times New Roman"/>
          <w:b w:val="false"/>
          <w:i w:val="false"/>
          <w:color w:val="000000"/>
          <w:sz w:val="28"/>
        </w:rPr>
        <w:t>
      Уәкiлеттi орган сыйлық алуға ізденуші бойынша келіп түскен құжаттарды қабылдап, бір күн мерзімде тіркейді.</w:t>
      </w:r>
    </w:p>
    <w:p>
      <w:pPr>
        <w:spacing w:after="0"/>
        <w:ind w:left="0"/>
        <w:jc w:val="both"/>
      </w:pPr>
      <w:r>
        <w:rPr>
          <w:rFonts w:ascii="Times New Roman"/>
          <w:b w:val="false"/>
          <w:i w:val="false"/>
          <w:color w:val="000000"/>
          <w:sz w:val="28"/>
        </w:rPr>
        <w:t>
      Құжаттар топтамасы толық ұсынылмаған кезде, уәкілетті орган өтінімді алған күннен бастап 5 (бес) жұмыс күнінен кешіктірілмейтін мерзімде ұсынатын ұйымдарға сыйлық алуға арналған өтінімді осы тармақтың бірінші бөлігінде сәйкес келтіру қажеттігі туралы хабарламаны оның табыс етілгені туралы хабарламасы бар тапсырысхатпен немесе олардың электрондық мекенжайларына жібереді.</w:t>
      </w:r>
    </w:p>
    <w:p>
      <w:pPr>
        <w:spacing w:after="0"/>
        <w:ind w:left="0"/>
        <w:jc w:val="both"/>
      </w:pPr>
      <w:r>
        <w:rPr>
          <w:rFonts w:ascii="Times New Roman"/>
          <w:b w:val="false"/>
          <w:i w:val="false"/>
          <w:color w:val="000000"/>
          <w:sz w:val="28"/>
        </w:rPr>
        <w:t>
      Ұсынушы ұйымдар хабарламаны алған күннен бастап 3 (үш) жұмыс күні ішінде жоқ құжаттарды уәкілетті органға қағаз және электрондық түрде ұсынады.</w:t>
      </w:r>
    </w:p>
    <w:p>
      <w:pPr>
        <w:spacing w:after="0"/>
        <w:ind w:left="0"/>
        <w:jc w:val="both"/>
      </w:pPr>
      <w:r>
        <w:rPr>
          <w:rFonts w:ascii="Times New Roman"/>
          <w:b w:val="false"/>
          <w:i w:val="false"/>
          <w:color w:val="000000"/>
          <w:sz w:val="28"/>
        </w:rPr>
        <w:t>
      Уәкілетті орган хабарламада көрсетілген ескертулерді ескере отырып пысықталған өтінімдерді Комиссияның қарауына ұсынады.</w:t>
      </w:r>
    </w:p>
    <w:p>
      <w:pPr>
        <w:spacing w:after="0"/>
        <w:ind w:left="0"/>
        <w:jc w:val="both"/>
      </w:pPr>
      <w:r>
        <w:rPr>
          <w:rFonts w:ascii="Times New Roman"/>
          <w:b w:val="false"/>
          <w:i w:val="false"/>
          <w:color w:val="000000"/>
          <w:sz w:val="28"/>
        </w:rPr>
        <w:t>
      Өтінім осы тармақтың бірінші бөлігінде көрсетілген талаптарға сәйкес келтірілмеген жағдайда, хабарламада көрсетілген мерзімде уәкілетті орган 3 (үш) жұмыс күні ішінде сыйлық алуға арналған өтінімді арыз иесіне қайтарады.</w:t>
      </w:r>
    </w:p>
    <w:bookmarkStart w:name="z24" w:id="22"/>
    <w:p>
      <w:pPr>
        <w:spacing w:after="0"/>
        <w:ind w:left="0"/>
        <w:jc w:val="both"/>
      </w:pPr>
      <w:r>
        <w:rPr>
          <w:rFonts w:ascii="Times New Roman"/>
          <w:b w:val="false"/>
          <w:i w:val="false"/>
          <w:color w:val="000000"/>
          <w:sz w:val="28"/>
        </w:rPr>
        <w:t>
      10. Комиссияның спектакльдерді, кино және телефильмдерді, көрмелерді қарауын, концерттік бағдарламалар, сондай-ақ музыкалық және әдеби шығармаларды тыңдауын, ізденушінің қызметімен танысуын ұйымдастыру ұсынушы ұйымдарға жүктеледі.</w:t>
      </w:r>
    </w:p>
    <w:bookmarkEnd w:id="22"/>
    <w:bookmarkStart w:name="z25" w:id="23"/>
    <w:p>
      <w:pPr>
        <w:spacing w:after="0"/>
        <w:ind w:left="0"/>
        <w:jc w:val="both"/>
      </w:pPr>
      <w:r>
        <w:rPr>
          <w:rFonts w:ascii="Times New Roman"/>
          <w:b w:val="false"/>
          <w:i w:val="false"/>
          <w:color w:val="000000"/>
          <w:sz w:val="28"/>
        </w:rPr>
        <w:t xml:space="preserve">
      11. Сыйлық алуға ұсынылған кандидатураларды Комиссия екi кезеңде қарайды. </w:t>
      </w:r>
    </w:p>
    <w:bookmarkEnd w:id="23"/>
    <w:p>
      <w:pPr>
        <w:spacing w:after="0"/>
        <w:ind w:left="0"/>
        <w:jc w:val="both"/>
      </w:pPr>
      <w:r>
        <w:rPr>
          <w:rFonts w:ascii="Times New Roman"/>
          <w:b w:val="false"/>
          <w:i w:val="false"/>
          <w:color w:val="000000"/>
          <w:sz w:val="28"/>
        </w:rPr>
        <w:t>
      Бірінші кезеңде жан-жақты қарау мақсатында Комиссия мүшелерінің қатарынан "Эстрада, классикалық музыка, халық шығармашылығы", "Әдебиет, театр және кино", "Журналистика және қоғамдық қызмет", "Спорт", "Дизайн және бейнелеу өнері", "Ғылым" бағыттары бойынша 6 (алты) секция құрылады.</w:t>
      </w:r>
    </w:p>
    <w:p>
      <w:pPr>
        <w:spacing w:after="0"/>
        <w:ind w:left="0"/>
        <w:jc w:val="both"/>
      </w:pPr>
      <w:r>
        <w:rPr>
          <w:rFonts w:ascii="Times New Roman"/>
          <w:b w:val="false"/>
          <w:i w:val="false"/>
          <w:color w:val="000000"/>
          <w:sz w:val="28"/>
        </w:rPr>
        <w:t>
      Секция жұмысын Комиссия мүшелері қатарынан Комиссия төрағасы тағайындаған басшы басқарады.</w:t>
      </w:r>
    </w:p>
    <w:p>
      <w:pPr>
        <w:spacing w:after="0"/>
        <w:ind w:left="0"/>
        <w:jc w:val="both"/>
      </w:pPr>
      <w:r>
        <w:rPr>
          <w:rFonts w:ascii="Times New Roman"/>
          <w:b w:val="false"/>
          <w:i w:val="false"/>
          <w:color w:val="000000"/>
          <w:sz w:val="28"/>
        </w:rPr>
        <w:t>
      Секция отырыстары хаттамамен ресімделеді, оған Комиссияның қатысып отырған мүшелері қол қояды және Комиссияның қорытынды отырысының қарауына беріледі.</w:t>
      </w:r>
    </w:p>
    <w:p>
      <w:pPr>
        <w:spacing w:after="0"/>
        <w:ind w:left="0"/>
        <w:jc w:val="both"/>
      </w:pPr>
      <w:r>
        <w:rPr>
          <w:rFonts w:ascii="Times New Roman"/>
          <w:b w:val="false"/>
          <w:i w:val="false"/>
          <w:color w:val="000000"/>
          <w:sz w:val="28"/>
        </w:rPr>
        <w:t>
      Екiншi кезеңде – Комиссия сыйлық беру туралы шешiм қабылдайды.</w:t>
      </w:r>
    </w:p>
    <w:p>
      <w:pPr>
        <w:spacing w:after="0"/>
        <w:ind w:left="0"/>
        <w:jc w:val="both"/>
      </w:pPr>
      <w:r>
        <w:rPr>
          <w:rFonts w:ascii="Times New Roman"/>
          <w:b w:val="false"/>
          <w:i w:val="false"/>
          <w:color w:val="000000"/>
          <w:sz w:val="28"/>
        </w:rPr>
        <w:t>
      Комиссияның қорытынды отырысы аудио- және (немесе) бейнетіркеуді пайдалана отырып, ашықтық және айқындық қағидаттарында өткізіледі.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11-тармаққа өзгеріс енгізілді - ҚР Мәдениет және ақпарат министрінің 08.09.2023 </w:t>
      </w:r>
      <w:r>
        <w:rPr>
          <w:rFonts w:ascii="Times New Roman"/>
          <w:b w:val="false"/>
          <w:i w:val="false"/>
          <w:color w:val="000000"/>
          <w:sz w:val="28"/>
        </w:rPr>
        <w:t>№ 366-НҚ</w:t>
      </w:r>
      <w:r>
        <w:rPr>
          <w:rFonts w:ascii="Times New Roman"/>
          <w:b w:val="false"/>
          <w:i w:val="false"/>
          <w:color w:val="ff0000"/>
          <w:sz w:val="28"/>
        </w:rPr>
        <w:t xml:space="preserve"> (алғашқы ресми жарияланғаннан кейін күнтізбелік он күн өткен соң қолданысқа енгізіледі); 13.06.2025 </w:t>
      </w:r>
      <w:r>
        <w:rPr>
          <w:rFonts w:ascii="Times New Roman"/>
          <w:b w:val="false"/>
          <w:i w:val="false"/>
          <w:color w:val="000000"/>
          <w:sz w:val="28"/>
        </w:rPr>
        <w:t>№ 275-НҚ</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 </w:t>
      </w:r>
      <w:r>
        <w:br/>
      </w:r>
      <w:r>
        <w:rPr>
          <w:rFonts w:ascii="Times New Roman"/>
          <w:b w:val="false"/>
          <w:i w:val="false"/>
          <w:color w:val="000000"/>
          <w:sz w:val="28"/>
        </w:rPr>
        <w:t>
</w:t>
      </w:r>
    </w:p>
    <w:bookmarkStart w:name="z26" w:id="24"/>
    <w:p>
      <w:pPr>
        <w:spacing w:after="0"/>
        <w:ind w:left="0"/>
        <w:jc w:val="both"/>
      </w:pPr>
      <w:r>
        <w:rPr>
          <w:rFonts w:ascii="Times New Roman"/>
          <w:b w:val="false"/>
          <w:i w:val="false"/>
          <w:color w:val="000000"/>
          <w:sz w:val="28"/>
        </w:rPr>
        <w:t>
      12. Комиссияның сыйлық берілетін кандидатураны бекіту туралы шешiмi Комиссия отырысында қарапайым көпшiлiк дауыспен ашық дауыс беру арқылы қабылданады. Дауыстар тең болған кезде төраға дауыс берген шешім қабылданды деп есептеледі. Қажетті дауыс саны болмаған кезде сыйлық берілмейді. Егер отырысқа Комиссия мүшелерінің жартысынан астамы қатысса, ол заңды деп есептеледі.</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12-тармақ жаңа редакцияда - ҚР Мәдениет және ақпарат министрінің 13.06.2025 </w:t>
      </w:r>
      <w:r>
        <w:rPr>
          <w:rFonts w:ascii="Times New Roman"/>
          <w:b w:val="false"/>
          <w:i w:val="false"/>
          <w:color w:val="ff0000"/>
          <w:sz w:val="28"/>
        </w:rPr>
        <w:t>№ 275-НҚ</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7" w:id="25"/>
    <w:p>
      <w:pPr>
        <w:spacing w:after="0"/>
        <w:ind w:left="0"/>
        <w:jc w:val="both"/>
      </w:pPr>
      <w:r>
        <w:rPr>
          <w:rFonts w:ascii="Times New Roman"/>
          <w:b w:val="false"/>
          <w:i w:val="false"/>
          <w:color w:val="000000"/>
          <w:sz w:val="28"/>
        </w:rPr>
        <w:t>
      13. Уәкілетті орган конкурстың қорытындылары туралы хаттаманың жобасын конкурстың қорытындылары туралы хаттамаға қол қойылғанға дейін 3 (үш) жұмыс күнінен кешіктірмей уәкілетті органның интернет-ресурсында жариялайды.</w:t>
      </w:r>
    </w:p>
    <w:bookmarkEnd w:id="25"/>
    <w:p>
      <w:pPr>
        <w:spacing w:after="0"/>
        <w:ind w:left="0"/>
        <w:jc w:val="both"/>
      </w:pPr>
      <w:r>
        <w:rPr>
          <w:rFonts w:ascii="Times New Roman"/>
          <w:b w:val="false"/>
          <w:i w:val="false"/>
          <w:color w:val="000000"/>
          <w:sz w:val="28"/>
        </w:rPr>
        <w:t>
      Ұсынушы ұйымдар хаттама жобасына қарсылықты хаттама жобасымен хабарламаны алған күннен бастап 2 (екі) жұмыс күнінен кешіктірілмейтін мерзімде ұсынады.</w:t>
      </w:r>
    </w:p>
    <w:p>
      <w:pPr>
        <w:spacing w:after="0"/>
        <w:ind w:left="0"/>
        <w:jc w:val="both"/>
      </w:pPr>
      <w:r>
        <w:rPr>
          <w:rFonts w:ascii="Times New Roman"/>
          <w:b w:val="false"/>
          <w:i w:val="false"/>
          <w:color w:val="000000"/>
          <w:sz w:val="28"/>
        </w:rPr>
        <w:t>
      Егер заңда өзгеше көзделмесе, сотқа жүгінуге сотқа дейінгі тәртіппен шағымданғаннан кейін жол беріледі.</w:t>
      </w:r>
    </w:p>
    <w:p>
      <w:pPr>
        <w:spacing w:after="0"/>
        <w:ind w:left="0"/>
        <w:jc w:val="both"/>
      </w:pPr>
      <w:r>
        <w:rPr>
          <w:rFonts w:ascii="Times New Roman"/>
          <w:b w:val="false"/>
          <w:i w:val="false"/>
          <w:color w:val="000000"/>
          <w:sz w:val="28"/>
        </w:rPr>
        <w:t>
      Комиссия шешімі хаттамамен ресімделеді және оған қатысып отырған Комиссия мүшелері қол қояды.</w:t>
      </w:r>
    </w:p>
    <w:p>
      <w:pPr>
        <w:spacing w:after="0"/>
        <w:ind w:left="0"/>
        <w:jc w:val="both"/>
      </w:pPr>
      <w:r>
        <w:rPr>
          <w:rFonts w:ascii="Times New Roman"/>
          <w:b w:val="false"/>
          <w:i w:val="false"/>
          <w:color w:val="000000"/>
          <w:sz w:val="28"/>
        </w:rPr>
        <w:t>
      Хаттамада сыйлық беруге кандидатуралар және себептерін көрсете отырып, сыйлық берілмейтін кандидатуралар көрсетіледі.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13-тармаққа өзгеріс енгізілді - ҚР Мәдениет және ақпарат министрінің 13.06.2025 </w:t>
      </w:r>
      <w:r>
        <w:rPr>
          <w:rFonts w:ascii="Times New Roman"/>
          <w:b w:val="false"/>
          <w:i w:val="false"/>
          <w:color w:val="ff0000"/>
          <w:sz w:val="28"/>
        </w:rPr>
        <w:t>№ 275-НҚ</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8" w:id="26"/>
    <w:p>
      <w:pPr>
        <w:spacing w:after="0"/>
        <w:ind w:left="0"/>
        <w:jc w:val="both"/>
      </w:pPr>
      <w:r>
        <w:rPr>
          <w:rFonts w:ascii="Times New Roman"/>
          <w:b w:val="false"/>
          <w:i w:val="false"/>
          <w:color w:val="000000"/>
          <w:sz w:val="28"/>
        </w:rPr>
        <w:t>
      14. Уәкілетті орган Комиссияның шешімі негізінде сыйлықты беру туралы бұйрық қабылдайды.</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14-тармақ жаңа редакцияда - ҚР Мәдениет және ақпарат министрінің 13.06.2025 </w:t>
      </w:r>
      <w:r>
        <w:rPr>
          <w:rFonts w:ascii="Times New Roman"/>
          <w:b w:val="false"/>
          <w:i w:val="false"/>
          <w:color w:val="ff0000"/>
          <w:sz w:val="28"/>
        </w:rPr>
        <w:t>№ 275-НҚ</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9" w:id="27"/>
    <w:p>
      <w:pPr>
        <w:spacing w:after="0"/>
        <w:ind w:left="0"/>
        <w:jc w:val="both"/>
      </w:pPr>
      <w:r>
        <w:rPr>
          <w:rFonts w:ascii="Times New Roman"/>
          <w:b w:val="false"/>
          <w:i w:val="false"/>
          <w:color w:val="000000"/>
          <w:sz w:val="28"/>
        </w:rPr>
        <w:t>
      15. Сыйлықты беру туралы бұйрық уәкілетті органның интернет-ресурсын қоса алғанда, масс-медиада жарияланады.</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15-тармақ жаңа редакцияда - ҚР Мәдениет және ақпарат министрінің 13.06.2025 </w:t>
      </w:r>
      <w:r>
        <w:rPr>
          <w:rFonts w:ascii="Times New Roman"/>
          <w:b w:val="false"/>
          <w:i w:val="false"/>
          <w:color w:val="ff0000"/>
          <w:sz w:val="28"/>
        </w:rPr>
        <w:t>№ 275-НҚ</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0" w:id="28"/>
    <w:p>
      <w:pPr>
        <w:spacing w:after="0"/>
        <w:ind w:left="0"/>
        <w:jc w:val="both"/>
      </w:pPr>
      <w:r>
        <w:rPr>
          <w:rFonts w:ascii="Times New Roman"/>
          <w:b w:val="false"/>
          <w:i w:val="false"/>
          <w:color w:val="000000"/>
          <w:sz w:val="28"/>
        </w:rPr>
        <w:t>
      16. Сыйлыққа ие болған адамдарға "Дарын" мемлекеттік жастар сыйлығының лауреаты атағы беріледі, диплом, төсбелгі және ақшалай сыйақы табыс етіледі.</w:t>
      </w:r>
    </w:p>
    <w:bookmarkEnd w:id="28"/>
    <w:bookmarkStart w:name="z31" w:id="29"/>
    <w:p>
      <w:pPr>
        <w:spacing w:after="0"/>
        <w:ind w:left="0"/>
        <w:jc w:val="both"/>
      </w:pPr>
      <w:r>
        <w:rPr>
          <w:rFonts w:ascii="Times New Roman"/>
          <w:b w:val="false"/>
          <w:i w:val="false"/>
          <w:color w:val="000000"/>
          <w:sz w:val="28"/>
        </w:rPr>
        <w:t xml:space="preserve">
      17. . Сыйлықтар салтанатты жағдайда беріледі. </w:t>
      </w:r>
    </w:p>
    <w:bookmarkEnd w:id="29"/>
    <w:p>
      <w:pPr>
        <w:spacing w:after="0"/>
        <w:ind w:left="0"/>
        <w:jc w:val="both"/>
      </w:pPr>
      <w:r>
        <w:rPr>
          <w:rFonts w:ascii="Times New Roman"/>
          <w:b w:val="false"/>
          <w:i w:val="false"/>
          <w:color w:val="000000"/>
          <w:sz w:val="28"/>
        </w:rPr>
        <w:t>
      Уәкілетті орган ақшалай сыйақыны сыйлықты беру туралы бұйрық шығарылған күннен бастап 15 (он бес) жұмыс күнінен кешіктірілмейтін мерзімде сыйлыққа ие болған адамның банктік шотына аударады.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17-тармақ жаңа редакцияда - ҚР Мәдениет және ақпарат министрінің 13.06.2025 </w:t>
      </w:r>
      <w:r>
        <w:rPr>
          <w:rFonts w:ascii="Times New Roman"/>
          <w:b w:val="false"/>
          <w:i w:val="false"/>
          <w:color w:val="ff0000"/>
          <w:sz w:val="28"/>
        </w:rPr>
        <w:t>№ 275-НҚ</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2" w:id="30"/>
    <w:p>
      <w:pPr>
        <w:spacing w:after="0"/>
        <w:ind w:left="0"/>
        <w:jc w:val="both"/>
      </w:pPr>
      <w:r>
        <w:rPr>
          <w:rFonts w:ascii="Times New Roman"/>
          <w:b w:val="false"/>
          <w:i w:val="false"/>
          <w:color w:val="000000"/>
          <w:sz w:val="28"/>
        </w:rPr>
        <w:t>
      18. Лауреаттың төсбелгiсi мен дипломының сипаттамасын Комиссияның төрағасы бекiтедi.</w:t>
      </w:r>
    </w:p>
    <w:bookmarkEnd w:id="3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"Дарын" мемлекеттік</w:t>
            </w:r>
            <w:r>
              <w:br/>
            </w:r>
            <w:r>
              <w:rPr>
                <w:rFonts w:ascii="Times New Roman"/>
                <w:b w:val="false"/>
                <w:i w:val="false"/>
                <w:color w:val="000000"/>
                <w:sz w:val="20"/>
              </w:rPr>
              <w:t>жастар сыйлығын</w:t>
            </w:r>
            <w:r>
              <w:br/>
            </w:r>
            <w:r>
              <w:rPr>
                <w:rFonts w:ascii="Times New Roman"/>
                <w:b w:val="false"/>
                <w:i w:val="false"/>
                <w:color w:val="000000"/>
                <w:sz w:val="20"/>
              </w:rPr>
              <w:t>беру қағидаларына</w:t>
            </w:r>
            <w:r>
              <w:br/>
            </w:r>
            <w:r>
              <w:rPr>
                <w:rFonts w:ascii="Times New Roman"/>
                <w:b w:val="false"/>
                <w:i w:val="false"/>
                <w:color w:val="000000"/>
                <w:sz w:val="20"/>
              </w:rPr>
              <w:t>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46" w:id="31"/>
    <w:p>
      <w:pPr>
        <w:spacing w:after="0"/>
        <w:ind w:left="0"/>
        <w:jc w:val="left"/>
      </w:pPr>
      <w:r>
        <w:rPr>
          <w:rFonts w:ascii="Times New Roman"/>
          <w:b/>
          <w:i w:val="false"/>
          <w:color w:val="000000"/>
        </w:rPr>
        <w:t xml:space="preserve"> "Дарын" мемлекеттік жастар сыйлығын алуға арналған тіркеу өтінімі</w:t>
      </w:r>
    </w:p>
    <w:bookmarkEnd w:id="31"/>
    <w:p>
      <w:pPr>
        <w:spacing w:after="0"/>
        <w:ind w:left="0"/>
        <w:jc w:val="both"/>
      </w:pPr>
      <w:r>
        <w:rPr>
          <w:rFonts w:ascii="Times New Roman"/>
          <w:b w:val="false"/>
          <w:i w:val="false"/>
          <w:color w:val="000000"/>
          <w:sz w:val="28"/>
        </w:rPr>
        <w:t>
      1. Тегі ___________________________________________________________</w:t>
      </w:r>
    </w:p>
    <w:p>
      <w:pPr>
        <w:spacing w:after="0"/>
        <w:ind w:left="0"/>
        <w:jc w:val="both"/>
      </w:pPr>
      <w:r>
        <w:rPr>
          <w:rFonts w:ascii="Times New Roman"/>
          <w:b w:val="false"/>
          <w:i w:val="false"/>
          <w:color w:val="000000"/>
          <w:sz w:val="28"/>
        </w:rPr>
        <w:t>
      Аты _____________________________________________________________</w:t>
      </w:r>
    </w:p>
    <w:p>
      <w:pPr>
        <w:spacing w:after="0"/>
        <w:ind w:left="0"/>
        <w:jc w:val="both"/>
      </w:pPr>
      <w:r>
        <w:rPr>
          <w:rFonts w:ascii="Times New Roman"/>
          <w:b w:val="false"/>
          <w:i w:val="false"/>
          <w:color w:val="000000"/>
          <w:sz w:val="28"/>
        </w:rPr>
        <w:t>
      Әкесінің аты (бар болған кезде)______________________________________</w:t>
      </w:r>
    </w:p>
    <w:p>
      <w:pPr>
        <w:spacing w:after="0"/>
        <w:ind w:left="0"/>
        <w:jc w:val="both"/>
      </w:pPr>
      <w:r>
        <w:rPr>
          <w:rFonts w:ascii="Times New Roman"/>
          <w:b w:val="false"/>
          <w:i w:val="false"/>
          <w:color w:val="000000"/>
          <w:sz w:val="28"/>
        </w:rPr>
        <w:t>
      2. Туған күні______________________________________________________</w:t>
      </w:r>
    </w:p>
    <w:p>
      <w:pPr>
        <w:spacing w:after="0"/>
        <w:ind w:left="0"/>
        <w:jc w:val="both"/>
      </w:pPr>
      <w:r>
        <w:rPr>
          <w:rFonts w:ascii="Times New Roman"/>
          <w:b w:val="false"/>
          <w:i w:val="false"/>
          <w:color w:val="000000"/>
          <w:sz w:val="28"/>
        </w:rPr>
        <w:t>
      3. Ұсынушы ұйымның толық атауы _______________________________</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4. Номинация _____________________________________________________</w:t>
      </w:r>
    </w:p>
    <w:p>
      <w:pPr>
        <w:spacing w:after="0"/>
        <w:ind w:left="0"/>
        <w:jc w:val="both"/>
      </w:pPr>
      <w:r>
        <w:rPr>
          <w:rFonts w:ascii="Times New Roman"/>
          <w:b w:val="false"/>
          <w:i w:val="false"/>
          <w:color w:val="000000"/>
          <w:sz w:val="28"/>
        </w:rPr>
        <w:t>
      5. Білімі 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6. Ғылыми дәрежесі, ғылыми атағы (болған жағдайда)____________________</w:t>
      </w:r>
    </w:p>
    <w:p>
      <w:pPr>
        <w:spacing w:after="0"/>
        <w:ind w:left="0"/>
        <w:jc w:val="both"/>
      </w:pPr>
      <w:r>
        <w:rPr>
          <w:rFonts w:ascii="Times New Roman"/>
          <w:b w:val="false"/>
          <w:i w:val="false"/>
          <w:color w:val="000000"/>
          <w:sz w:val="28"/>
        </w:rPr>
        <w:t>
      7. Ағымдағы қызметі (кандидаттың жұмыс орны, лауазымы/оқу орны)______</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w:t>
      </w:r>
    </w:p>
    <w:p>
      <w:pPr>
        <w:spacing w:after="0"/>
        <w:ind w:left="0"/>
        <w:jc w:val="both"/>
      </w:pPr>
      <w:r>
        <w:rPr>
          <w:rFonts w:ascii="Times New Roman"/>
          <w:b w:val="false"/>
          <w:i w:val="false"/>
          <w:color w:val="000000"/>
          <w:sz w:val="28"/>
        </w:rPr>
        <w:t>
      8. Жұмыс өтілі (жұмыс істейтін азаматтар үшін)_________________________</w:t>
      </w:r>
    </w:p>
    <w:p>
      <w:pPr>
        <w:spacing w:after="0"/>
        <w:ind w:left="0"/>
        <w:jc w:val="both"/>
      </w:pPr>
      <w:r>
        <w:rPr>
          <w:rFonts w:ascii="Times New Roman"/>
          <w:b w:val="false"/>
          <w:i w:val="false"/>
          <w:color w:val="000000"/>
          <w:sz w:val="28"/>
        </w:rPr>
        <w:t>
      9. Тұрғылықты мекенжайы ___________________________________________</w:t>
      </w:r>
    </w:p>
    <w:p>
      <w:pPr>
        <w:spacing w:after="0"/>
        <w:ind w:left="0"/>
        <w:jc w:val="both"/>
      </w:pPr>
      <w:r>
        <w:rPr>
          <w:rFonts w:ascii="Times New Roman"/>
          <w:b w:val="false"/>
          <w:i w:val="false"/>
          <w:color w:val="000000"/>
          <w:sz w:val="28"/>
        </w:rPr>
        <w:t>
      10. Байланыс телефоны ______________________________________________</w:t>
      </w:r>
    </w:p>
    <w:p>
      <w:pPr>
        <w:spacing w:after="0"/>
        <w:ind w:left="0"/>
        <w:jc w:val="both"/>
      </w:pPr>
      <w:r>
        <w:rPr>
          <w:rFonts w:ascii="Times New Roman"/>
          <w:b w:val="false"/>
          <w:i w:val="false"/>
          <w:color w:val="000000"/>
          <w:sz w:val="28"/>
        </w:rPr>
        <w:t>
      11. Электрондық пошта ______________________________________________</w:t>
      </w:r>
    </w:p>
    <w:p>
      <w:pPr>
        <w:spacing w:after="0"/>
        <w:ind w:left="0"/>
        <w:jc w:val="both"/>
      </w:pPr>
      <w:r>
        <w:rPr>
          <w:rFonts w:ascii="Times New Roman"/>
          <w:b w:val="false"/>
          <w:i w:val="false"/>
          <w:color w:val="000000"/>
          <w:sz w:val="28"/>
        </w:rPr>
        <w:t>
      "Дарын" мемлекеттік жастар сыйлығын беру қағидаларының 9-тармағына сәйкес өтінімге қоса берілетін құжаттардың тізбесі:</w:t>
      </w:r>
    </w:p>
    <w:p>
      <w:pPr>
        <w:spacing w:after="0"/>
        <w:ind w:left="0"/>
        <w:jc w:val="both"/>
      </w:pPr>
      <w:r>
        <w:rPr>
          <w:rFonts w:ascii="Times New Roman"/>
          <w:b w:val="false"/>
          <w:i w:val="false"/>
          <w:color w:val="000000"/>
          <w:sz w:val="28"/>
        </w:rPr>
        <w:t>
      1.</w:t>
      </w:r>
    </w:p>
    <w:p>
      <w:pPr>
        <w:spacing w:after="0"/>
        <w:ind w:left="0"/>
        <w:jc w:val="both"/>
      </w:pPr>
      <w:r>
        <w:rPr>
          <w:rFonts w:ascii="Times New Roman"/>
          <w:b w:val="false"/>
          <w:i w:val="false"/>
          <w:color w:val="000000"/>
          <w:sz w:val="28"/>
        </w:rPr>
        <w:t>
      2.</w:t>
      </w:r>
    </w:p>
    <w:p>
      <w:pPr>
        <w:spacing w:after="0"/>
        <w:ind w:left="0"/>
        <w:jc w:val="both"/>
      </w:pPr>
      <w:r>
        <w:rPr>
          <w:rFonts w:ascii="Times New Roman"/>
          <w:b w:val="false"/>
          <w:i w:val="false"/>
          <w:color w:val="000000"/>
          <w:sz w:val="28"/>
        </w:rPr>
        <w:t xml:space="preserve">
      Ұйым басшысы __________________       _________________________________ </w:t>
      </w:r>
    </w:p>
    <w:p>
      <w:pPr>
        <w:spacing w:after="0"/>
        <w:ind w:left="0"/>
        <w:jc w:val="both"/>
      </w:pPr>
      <w:r>
        <w:rPr>
          <w:rFonts w:ascii="Times New Roman"/>
          <w:b w:val="false"/>
          <w:i w:val="false"/>
          <w:color w:val="000000"/>
          <w:sz w:val="28"/>
        </w:rPr>
        <w:t>
      (қолы)             тегі, аты, әкесінің аты (бар болған кезде)</w:t>
      </w:r>
    </w:p>
    <w:p>
      <w:pPr>
        <w:spacing w:after="0"/>
        <w:ind w:left="0"/>
        <w:jc w:val="both"/>
      </w:pPr>
      <w:r>
        <w:rPr>
          <w:rFonts w:ascii="Times New Roman"/>
          <w:b w:val="false"/>
          <w:i w:val="false"/>
          <w:color w:val="000000"/>
          <w:sz w:val="28"/>
        </w:rPr>
        <w:t>
      Мөр қою орны (болған жағдайда)</w:t>
      </w:r>
    </w:p>
    <w:p>
      <w:pPr>
        <w:spacing w:after="0"/>
        <w:ind w:left="0"/>
        <w:jc w:val="both"/>
      </w:pPr>
      <w:r>
        <w:rPr>
          <w:rFonts w:ascii="Times New Roman"/>
          <w:b w:val="false"/>
          <w:i w:val="false"/>
          <w:color w:val="000000"/>
          <w:sz w:val="28"/>
        </w:rPr>
        <w:t>
      20__ жылғы "___"_________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Ақпарат және қоғамдық</w:t>
            </w:r>
            <w:r>
              <w:br/>
            </w:r>
            <w:r>
              <w:rPr>
                <w:rFonts w:ascii="Times New Roman"/>
                <w:b w:val="false"/>
                <w:i w:val="false"/>
                <w:color w:val="000000"/>
                <w:sz w:val="20"/>
              </w:rPr>
              <w:t>даму министрінің</w:t>
            </w:r>
            <w:r>
              <w:br/>
            </w:r>
            <w:r>
              <w:rPr>
                <w:rFonts w:ascii="Times New Roman"/>
                <w:b w:val="false"/>
                <w:i w:val="false"/>
                <w:color w:val="000000"/>
                <w:sz w:val="20"/>
              </w:rPr>
              <w:t>2023 жылғы 1 шілдедегі</w:t>
            </w:r>
            <w:r>
              <w:br/>
            </w:r>
            <w:r>
              <w:rPr>
                <w:rFonts w:ascii="Times New Roman"/>
                <w:b w:val="false"/>
                <w:i w:val="false"/>
                <w:color w:val="000000"/>
                <w:sz w:val="20"/>
              </w:rPr>
              <w:t>№ 271-НҚ бұйрығына</w:t>
            </w:r>
            <w:r>
              <w:br/>
            </w:r>
            <w:r>
              <w:rPr>
                <w:rFonts w:ascii="Times New Roman"/>
                <w:b w:val="false"/>
                <w:i w:val="false"/>
                <w:color w:val="000000"/>
                <w:sz w:val="20"/>
              </w:rPr>
              <w:t>2-қосымша</w:t>
            </w:r>
          </w:p>
        </w:tc>
      </w:tr>
    </w:tbl>
    <w:bookmarkStart w:name="z34" w:id="32"/>
    <w:p>
      <w:pPr>
        <w:spacing w:after="0"/>
        <w:ind w:left="0"/>
        <w:jc w:val="left"/>
      </w:pPr>
      <w:r>
        <w:rPr>
          <w:rFonts w:ascii="Times New Roman"/>
          <w:b/>
          <w:i w:val="false"/>
          <w:color w:val="000000"/>
        </w:rPr>
        <w:t xml:space="preserve"> "Дарын" мемлекеттік жастар сыйлығының номинациялары</w:t>
      </w:r>
    </w:p>
    <w:bookmarkEnd w:id="32"/>
    <w:p>
      <w:pPr>
        <w:spacing w:after="0"/>
        <w:ind w:left="0"/>
        <w:jc w:val="both"/>
      </w:pPr>
      <w:r>
        <w:rPr>
          <w:rFonts w:ascii="Times New Roman"/>
          <w:b w:val="false"/>
          <w:i w:val="false"/>
          <w:color w:val="ff0000"/>
          <w:sz w:val="28"/>
        </w:rPr>
        <w:t xml:space="preserve">
      Ескерту. 2-қосымша жаңа редакцияда - ҚР Мәдениет және ақпарат министрінің 13.06.2025 </w:t>
      </w:r>
      <w:r>
        <w:rPr>
          <w:rFonts w:ascii="Times New Roman"/>
          <w:b w:val="false"/>
          <w:i w:val="false"/>
          <w:color w:val="ff0000"/>
          <w:sz w:val="28"/>
        </w:rPr>
        <w:t>№ 275-НҚ</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"Дарын" мемлекеттік жастар сыйлығы мынадай номинациялар бойынша беріледі:</w:t>
      </w:r>
    </w:p>
    <w:p>
      <w:pPr>
        <w:spacing w:after="0"/>
        <w:ind w:left="0"/>
        <w:jc w:val="both"/>
      </w:pPr>
      <w:r>
        <w:rPr>
          <w:rFonts w:ascii="Times New Roman"/>
          <w:b w:val="false"/>
          <w:i w:val="false"/>
          <w:color w:val="000000"/>
          <w:sz w:val="28"/>
        </w:rPr>
        <w:t>
      1. Әдебиет;</w:t>
      </w:r>
    </w:p>
    <w:p>
      <w:pPr>
        <w:spacing w:after="0"/>
        <w:ind w:left="0"/>
        <w:jc w:val="both"/>
      </w:pPr>
      <w:r>
        <w:rPr>
          <w:rFonts w:ascii="Times New Roman"/>
          <w:b w:val="false"/>
          <w:i w:val="false"/>
          <w:color w:val="000000"/>
          <w:sz w:val="28"/>
        </w:rPr>
        <w:t>
      2. Ғылым;</w:t>
      </w:r>
    </w:p>
    <w:p>
      <w:pPr>
        <w:spacing w:after="0"/>
        <w:ind w:left="0"/>
        <w:jc w:val="both"/>
      </w:pPr>
      <w:r>
        <w:rPr>
          <w:rFonts w:ascii="Times New Roman"/>
          <w:b w:val="false"/>
          <w:i w:val="false"/>
          <w:color w:val="000000"/>
          <w:sz w:val="28"/>
        </w:rPr>
        <w:t>
      3. Дизайн және бейнелеу өнері;</w:t>
      </w:r>
    </w:p>
    <w:p>
      <w:pPr>
        <w:spacing w:after="0"/>
        <w:ind w:left="0"/>
        <w:jc w:val="both"/>
      </w:pPr>
      <w:r>
        <w:rPr>
          <w:rFonts w:ascii="Times New Roman"/>
          <w:b w:val="false"/>
          <w:i w:val="false"/>
          <w:color w:val="000000"/>
          <w:sz w:val="28"/>
        </w:rPr>
        <w:t>
      4. Журналистика;</w:t>
      </w:r>
    </w:p>
    <w:p>
      <w:pPr>
        <w:spacing w:after="0"/>
        <w:ind w:left="0"/>
        <w:jc w:val="both"/>
      </w:pPr>
      <w:r>
        <w:rPr>
          <w:rFonts w:ascii="Times New Roman"/>
          <w:b w:val="false"/>
          <w:i w:val="false"/>
          <w:color w:val="000000"/>
          <w:sz w:val="28"/>
        </w:rPr>
        <w:t>
      5. Классикалық музыка;</w:t>
      </w:r>
    </w:p>
    <w:p>
      <w:pPr>
        <w:spacing w:after="0"/>
        <w:ind w:left="0"/>
        <w:jc w:val="both"/>
      </w:pPr>
      <w:r>
        <w:rPr>
          <w:rFonts w:ascii="Times New Roman"/>
          <w:b w:val="false"/>
          <w:i w:val="false"/>
          <w:color w:val="000000"/>
          <w:sz w:val="28"/>
        </w:rPr>
        <w:t>
      6. Қоғамдық қызмет;</w:t>
      </w:r>
    </w:p>
    <w:p>
      <w:pPr>
        <w:spacing w:after="0"/>
        <w:ind w:left="0"/>
        <w:jc w:val="both"/>
      </w:pPr>
      <w:r>
        <w:rPr>
          <w:rFonts w:ascii="Times New Roman"/>
          <w:b w:val="false"/>
          <w:i w:val="false"/>
          <w:color w:val="000000"/>
          <w:sz w:val="28"/>
        </w:rPr>
        <w:t>
      7. Спорт;</w:t>
      </w:r>
    </w:p>
    <w:p>
      <w:pPr>
        <w:spacing w:after="0"/>
        <w:ind w:left="0"/>
        <w:jc w:val="both"/>
      </w:pPr>
      <w:r>
        <w:rPr>
          <w:rFonts w:ascii="Times New Roman"/>
          <w:b w:val="false"/>
          <w:i w:val="false"/>
          <w:color w:val="000000"/>
          <w:sz w:val="28"/>
        </w:rPr>
        <w:t>
      8. Театр және кино;</w:t>
      </w:r>
    </w:p>
    <w:p>
      <w:pPr>
        <w:spacing w:after="0"/>
        <w:ind w:left="0"/>
        <w:jc w:val="both"/>
      </w:pPr>
      <w:r>
        <w:rPr>
          <w:rFonts w:ascii="Times New Roman"/>
          <w:b w:val="false"/>
          <w:i w:val="false"/>
          <w:color w:val="000000"/>
          <w:sz w:val="28"/>
        </w:rPr>
        <w:t>
      9. Эстрада;</w:t>
      </w:r>
    </w:p>
    <w:p>
      <w:pPr>
        <w:spacing w:after="0"/>
        <w:ind w:left="0"/>
        <w:jc w:val="both"/>
      </w:pPr>
      <w:r>
        <w:rPr>
          <w:rFonts w:ascii="Times New Roman"/>
          <w:b w:val="false"/>
          <w:i w:val="false"/>
          <w:color w:val="000000"/>
          <w:sz w:val="28"/>
        </w:rPr>
        <w:t>
      10. Халық шығармашылығы.</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