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0391a14" w14:textId="0391a14">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Мемлекеттік әкімшілік лауазымға орналасудың кейбір мәселелері туралы</w:t>
      </w:r>
    </w:p>
    <w:p>
      <w:pPr>
        <w:spacing w:after="0"/>
        <w:ind w:left="0"/>
        <w:jc w:val="both"/>
      </w:pPr>
      <w:r>
        <w:rPr>
          <w:rFonts w:ascii="Times New Roman"/>
          <w:b w:val="false"/>
          <w:i w:val="false"/>
          <w:color w:val="000000"/>
          <w:sz w:val="28"/>
        </w:rPr>
        <w:t>Қазақстан Республикасы Мемлекеттік қызмет істері және сыбайлас жемқорлыққа қарсы іс-қимыл агенттігі Төрағасының 2017 жылғы 21 ақпандағы № 40 бұйрығы. Қазақстан Республикасының Әділет министрлігінде 2017 жылғы 27 наурызда № 14939 болып тіркелді.</w:t>
      </w:r>
    </w:p>
    <w:p>
      <w:pPr>
        <w:spacing w:after="0"/>
        <w:ind w:left="0"/>
        <w:jc w:val="both"/>
      </w:pPr>
      <w:bookmarkStart w:name="z2" w:id="0"/>
      <w:r>
        <w:rPr>
          <w:rFonts w:ascii="Times New Roman"/>
          <w:b w:val="false"/>
          <w:i w:val="false"/>
          <w:color w:val="000000"/>
          <w:sz w:val="28"/>
        </w:rPr>
        <w:t>
      1. Қоса берілген:</w:t>
      </w:r>
    </w:p>
    <w:bookmarkEnd w:id="0"/>
    <w:p>
      <w:pPr>
        <w:spacing w:after="0"/>
        <w:ind w:left="0"/>
        <w:jc w:val="both"/>
      </w:pPr>
      <w:r>
        <w:rPr>
          <w:rFonts w:ascii="Times New Roman"/>
          <w:b w:val="false"/>
          <w:i w:val="false"/>
          <w:color w:val="000000"/>
          <w:sz w:val="28"/>
        </w:rPr>
        <w:t xml:space="preserve">
      1) осы бұйрықтың </w:t>
      </w:r>
      <w:r>
        <w:rPr>
          <w:rFonts w:ascii="Times New Roman"/>
          <w:b w:val="false"/>
          <w:i w:val="false"/>
          <w:color w:val="000000"/>
          <w:sz w:val="28"/>
        </w:rPr>
        <w:t>1-қосымшасына</w:t>
      </w:r>
      <w:r>
        <w:rPr>
          <w:rFonts w:ascii="Times New Roman"/>
          <w:b w:val="false"/>
          <w:i w:val="false"/>
          <w:color w:val="000000"/>
          <w:sz w:val="28"/>
        </w:rPr>
        <w:t xml:space="preserve"> сәйкес "Б" корпусының мемлекеттік әкімшілік лауазымына орналасуға арналған конкурсты өткізу қағидалары;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01.03.2023 бастап 31.12.2023 дейін қолданыста болды - ҚР Мемлекеттік қызмет істері агенттігі Төрағасының 27.02.2023 </w:t>
      </w:r>
      <w:r>
        <w:rPr>
          <w:rFonts w:ascii="Times New Roman"/>
          <w:b w:val="false"/>
          <w:i w:val="false"/>
          <w:color w:val="000000"/>
          <w:sz w:val="28"/>
        </w:rPr>
        <w:t>№ 49</w:t>
      </w:r>
      <w:r>
        <w:rPr>
          <w:rFonts w:ascii="Times New Roman"/>
          <w:b w:val="false"/>
          <w:i w:val="false"/>
          <w:color w:val="ff0000"/>
          <w:sz w:val="28"/>
        </w:rPr>
        <w:t xml:space="preserve"> бұйрығымен.</w:t>
      </w:r>
      <w:r>
        <w:br/>
      </w:r>
      <w:r>
        <w:rPr>
          <w:rFonts w:ascii="Times New Roman"/>
          <w:b w:val="false"/>
          <w:i w:val="false"/>
          <w:color w:val="000000"/>
          <w:sz w:val="28"/>
        </w:rPr>
        <w:t>
</w:t>
      </w:r>
      <w:r>
        <w:rPr>
          <w:rFonts w:ascii="Times New Roman"/>
          <w:b w:val="false"/>
          <w:i w:val="false"/>
          <w:color w:val="ff0000"/>
          <w:sz w:val="28"/>
        </w:rPr>
        <w:t xml:space="preserve">      3) 01.03.2023 бастап 31.12.2023 дейін қолданыста болды - ҚР Мемлекеттік қызмет істері агенттігі Төрағасының 27.02.2023 </w:t>
      </w:r>
      <w:r>
        <w:rPr>
          <w:rFonts w:ascii="Times New Roman"/>
          <w:b w:val="false"/>
          <w:i w:val="false"/>
          <w:color w:val="000000"/>
          <w:sz w:val="28"/>
        </w:rPr>
        <w:t>№ 49</w:t>
      </w:r>
      <w:r>
        <w:rPr>
          <w:rFonts w:ascii="Times New Roman"/>
          <w:b w:val="false"/>
          <w:i w:val="false"/>
          <w:color w:val="ff0000"/>
          <w:sz w:val="28"/>
        </w:rPr>
        <w:t xml:space="preserve"> бұйрығымен.</w:t>
      </w:r>
      <w:r>
        <w:br/>
      </w:r>
      <w:r>
        <w:rPr>
          <w:rFonts w:ascii="Times New Roman"/>
          <w:b w:val="false"/>
          <w:i w:val="false"/>
          <w:color w:val="000000"/>
          <w:sz w:val="28"/>
        </w:rPr>
        <w:t>
</w:t>
      </w:r>
      <w:r>
        <w:rPr>
          <w:rFonts w:ascii="Times New Roman"/>
          <w:b w:val="false"/>
          <w:i w:val="false"/>
          <w:color w:val="ff0000"/>
          <w:sz w:val="28"/>
        </w:rPr>
        <w:t xml:space="preserve">      Ескерту. 1-тармаққа өзгеріс енгізілді – ҚР Мемлекеттік қызмет істері агенттігі Төрағасының 27.02.2023 </w:t>
      </w:r>
      <w:r>
        <w:rPr>
          <w:rFonts w:ascii="Times New Roman"/>
          <w:b w:val="false"/>
          <w:i w:val="false"/>
          <w:color w:val="000000"/>
          <w:sz w:val="28"/>
        </w:rPr>
        <w:t>№ 49</w:t>
      </w:r>
      <w:r>
        <w:rPr>
          <w:rFonts w:ascii="Times New Roman"/>
          <w:b w:val="false"/>
          <w:i w:val="false"/>
          <w:color w:val="ff0000"/>
          <w:sz w:val="28"/>
        </w:rPr>
        <w:t xml:space="preserve"> (01.03.2023 бастап 31.12.2023 дейін қолданысқа енгізіледі) бұйрығымен.</w:t>
      </w:r>
      <w:r>
        <w:br/>
      </w:r>
      <w:r>
        <w:rPr>
          <w:rFonts w:ascii="Times New Roman"/>
          <w:b w:val="false"/>
          <w:i w:val="false"/>
          <w:color w:val="000000"/>
          <w:sz w:val="28"/>
        </w:rPr>
        <w:t>
</w:t>
      </w:r>
    </w:p>
    <w:bookmarkStart w:name="z3" w:id="1"/>
    <w:p>
      <w:pPr>
        <w:spacing w:after="0"/>
        <w:ind w:left="0"/>
        <w:jc w:val="both"/>
      </w:pPr>
      <w:r>
        <w:rPr>
          <w:rFonts w:ascii="Times New Roman"/>
          <w:b w:val="false"/>
          <w:i w:val="false"/>
          <w:color w:val="000000"/>
          <w:sz w:val="28"/>
        </w:rPr>
        <w:t xml:space="preserve">
      2. Осы бұйрықтың </w:t>
      </w:r>
      <w:r>
        <w:rPr>
          <w:rFonts w:ascii="Times New Roman"/>
          <w:b w:val="false"/>
          <w:i w:val="false"/>
          <w:color w:val="000000"/>
          <w:sz w:val="28"/>
        </w:rPr>
        <w:t>3-қосымшасына</w:t>
      </w:r>
      <w:r>
        <w:rPr>
          <w:rFonts w:ascii="Times New Roman"/>
          <w:b w:val="false"/>
          <w:i w:val="false"/>
          <w:color w:val="000000"/>
          <w:sz w:val="28"/>
        </w:rPr>
        <w:t xml:space="preserve"> сәйкес Қазақстан Республикасы Мемлекеттік қызмет істері министрінің кейбір бұйрықтарының күші жойылды деп танылсын.</w:t>
      </w:r>
    </w:p>
    <w:bookmarkEnd w:id="1"/>
    <w:bookmarkStart w:name="z4" w:id="2"/>
    <w:p>
      <w:pPr>
        <w:spacing w:after="0"/>
        <w:ind w:left="0"/>
        <w:jc w:val="both"/>
      </w:pPr>
      <w:r>
        <w:rPr>
          <w:rFonts w:ascii="Times New Roman"/>
          <w:b w:val="false"/>
          <w:i w:val="false"/>
          <w:color w:val="000000"/>
          <w:sz w:val="28"/>
        </w:rPr>
        <w:t>
      3. Қазақстан Республикасы Мемлекеттік қызмет істері және сыбайлас жемқорлыққа қарсы іс-қимыл агенттігінің Мемлекеттік қызмет департаменті заңмен белгіленген тәртіпте:</w:t>
      </w:r>
    </w:p>
    <w:bookmarkEnd w:id="2"/>
    <w:p>
      <w:pPr>
        <w:spacing w:after="0"/>
        <w:ind w:left="0"/>
        <w:jc w:val="both"/>
      </w:pPr>
      <w:r>
        <w:rPr>
          <w:rFonts w:ascii="Times New Roman"/>
          <w:b w:val="false"/>
          <w:i w:val="false"/>
          <w:color w:val="000000"/>
          <w:sz w:val="28"/>
        </w:rPr>
        <w:t>
      1) осы бұйрықтың Қазақстан Республикасының Әділет министрлігінде мемлекеттік тіркелуін;</w:t>
      </w:r>
    </w:p>
    <w:p>
      <w:pPr>
        <w:spacing w:after="0"/>
        <w:ind w:left="0"/>
        <w:jc w:val="both"/>
      </w:pPr>
      <w:r>
        <w:rPr>
          <w:rFonts w:ascii="Times New Roman"/>
          <w:b w:val="false"/>
          <w:i w:val="false"/>
          <w:color w:val="000000"/>
          <w:sz w:val="28"/>
        </w:rPr>
        <w:t>
      2) осы бұйрықтың мемлекеттік тіркелген күнінен бастап күнтізбелік он күн ішінде Қазақстан Республикасының нормативтік құқықтық актілерінің Эталондық бақылау банкінде орналастыру үшін "Қазақстан Республикасы Әділет министрлігінің Республикалық құқықтық ақпарат орталығының" шаруашылық жүргізу құқығындағы Республикалық мемлекеттік кәсіпорнына жіберуді;</w:t>
      </w:r>
    </w:p>
    <w:p>
      <w:pPr>
        <w:spacing w:after="0"/>
        <w:ind w:left="0"/>
        <w:jc w:val="both"/>
      </w:pPr>
      <w:r>
        <w:rPr>
          <w:rFonts w:ascii="Times New Roman"/>
          <w:b w:val="false"/>
          <w:i w:val="false"/>
          <w:color w:val="000000"/>
          <w:sz w:val="28"/>
        </w:rPr>
        <w:t>
      3) осы бұйрықты Қазақстан Республикасы Мемлекеттік қызмет істері және сыбайлас жемқорлыққа қарсы іс-қимыл агенттігінің интернет-ресурсында орналастыруды қамтамасыз етсін.</w:t>
      </w:r>
    </w:p>
    <w:bookmarkStart w:name="z5" w:id="3"/>
    <w:p>
      <w:pPr>
        <w:spacing w:after="0"/>
        <w:ind w:left="0"/>
        <w:jc w:val="both"/>
      </w:pPr>
      <w:r>
        <w:rPr>
          <w:rFonts w:ascii="Times New Roman"/>
          <w:b w:val="false"/>
          <w:i w:val="false"/>
          <w:color w:val="000000"/>
          <w:sz w:val="28"/>
        </w:rPr>
        <w:t>
      4. Осы бұйрықтың орындалуын бақылау Қазақстан Республикасы Мемлекеттік қызмет істері және сыбайлас жемқорлыққа қарсы іс-қимыл агенттігі төрағасының мемлекеттік қызмет мәселелеріне жетекшілік ететін орынбасарына жүктелсін.</w:t>
      </w:r>
    </w:p>
    <w:bookmarkEnd w:id="3"/>
    <w:bookmarkStart w:name="z6" w:id="4"/>
    <w:p>
      <w:pPr>
        <w:spacing w:after="0"/>
        <w:ind w:left="0"/>
        <w:jc w:val="both"/>
      </w:pPr>
      <w:r>
        <w:rPr>
          <w:rFonts w:ascii="Times New Roman"/>
          <w:b w:val="false"/>
          <w:i w:val="false"/>
          <w:color w:val="000000"/>
          <w:sz w:val="28"/>
        </w:rPr>
        <w:t>
      5. Осы бұйрық алғашқы ресми жарияланған күнінен бастап қолданысқа енгізіледі.</w:t>
      </w:r>
    </w:p>
    <w:bookmarkEnd w:id="4"/>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w:t>
            </w:r>
          </w:p>
          <w:p>
            <w:pPr>
              <w:spacing w:after="20"/>
              <w:ind w:left="20"/>
              <w:jc w:val="both"/>
            </w:pPr>
          </w:p>
          <w:p>
            <w:pPr>
              <w:spacing w:after="20"/>
              <w:ind w:left="20"/>
              <w:jc w:val="both"/>
            </w:pPr>
            <w:r>
              <w:rPr>
                <w:rFonts w:ascii="Times New Roman"/>
                <w:b w:val="false"/>
                <w:i/>
                <w:color w:val="000000"/>
                <w:sz w:val="20"/>
              </w:rPr>
              <w:t>Мемлекеттік қызмет істері және</w:t>
            </w:r>
          </w:p>
          <w:p>
            <w:pPr>
              <w:spacing w:after="20"/>
              <w:ind w:left="20"/>
              <w:jc w:val="both"/>
            </w:pPr>
            <w:r>
              <w:rPr>
                <w:rFonts w:ascii="Times New Roman"/>
                <w:b w:val="false"/>
                <w:i/>
                <w:color w:val="000000"/>
                <w:sz w:val="20"/>
              </w:rPr>
              <w:t xml:space="preserve">сыбайлас жемқорлыққа қарсы </w:t>
            </w:r>
          </w:p>
          <w:p>
            <w:pPr>
              <w:spacing w:after="20"/>
              <w:ind w:left="20"/>
              <w:jc w:val="both"/>
            </w:pPr>
            <w:r>
              <w:rPr>
                <w:rFonts w:ascii="Times New Roman"/>
                <w:b w:val="false"/>
                <w:i/>
                <w:color w:val="000000"/>
                <w:sz w:val="20"/>
              </w:rPr>
              <w:t>іс-қимыл агенттігінің төрағасы</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Қ. Қожамжаров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Мемлекеттік қызмет істері және</w:t>
            </w:r>
            <w:r>
              <w:br/>
            </w:r>
            <w:r>
              <w:rPr>
                <w:rFonts w:ascii="Times New Roman"/>
                <w:b w:val="false"/>
                <w:i w:val="false"/>
                <w:color w:val="000000"/>
                <w:sz w:val="20"/>
              </w:rPr>
              <w:t>сыбайлас жемқорлыққа қарсы</w:t>
            </w:r>
            <w:r>
              <w:br/>
            </w:r>
            <w:r>
              <w:rPr>
                <w:rFonts w:ascii="Times New Roman"/>
                <w:b w:val="false"/>
                <w:i w:val="false"/>
                <w:color w:val="000000"/>
                <w:sz w:val="20"/>
              </w:rPr>
              <w:t>іс-қимыл агенттігі төрағасының</w:t>
            </w:r>
            <w:r>
              <w:br/>
            </w:r>
            <w:r>
              <w:rPr>
                <w:rFonts w:ascii="Times New Roman"/>
                <w:b w:val="false"/>
                <w:i w:val="false"/>
                <w:color w:val="000000"/>
                <w:sz w:val="20"/>
              </w:rPr>
              <w:t>2017 жылғы 21 ақпандағы</w:t>
            </w:r>
            <w:r>
              <w:br/>
            </w:r>
            <w:r>
              <w:rPr>
                <w:rFonts w:ascii="Times New Roman"/>
                <w:b w:val="false"/>
                <w:i w:val="false"/>
                <w:color w:val="000000"/>
                <w:sz w:val="20"/>
              </w:rPr>
              <w:t>№ 40 бұйрығына</w:t>
            </w:r>
            <w:r>
              <w:br/>
            </w:r>
            <w:r>
              <w:rPr>
                <w:rFonts w:ascii="Times New Roman"/>
                <w:b w:val="false"/>
                <w:i w:val="false"/>
                <w:color w:val="000000"/>
                <w:sz w:val="20"/>
              </w:rPr>
              <w:t>1-қосымша</w:t>
            </w:r>
          </w:p>
        </w:tc>
      </w:tr>
    </w:tbl>
    <w:bookmarkStart w:name="z8" w:id="5"/>
    <w:p>
      <w:pPr>
        <w:spacing w:after="0"/>
        <w:ind w:left="0"/>
        <w:jc w:val="left"/>
      </w:pPr>
      <w:r>
        <w:rPr>
          <w:rFonts w:ascii="Times New Roman"/>
          <w:b/>
          <w:i w:val="false"/>
          <w:color w:val="000000"/>
        </w:rPr>
        <w:t xml:space="preserve"> "Б" корпусының мемлекеттік әкімшілік лауазымына орналасуға арналған конкурсты өткізу қағидалары</w:t>
      </w:r>
    </w:p>
    <w:bookmarkEnd w:id="5"/>
    <w:p>
      <w:pPr>
        <w:spacing w:after="0"/>
        <w:ind w:left="0"/>
        <w:jc w:val="both"/>
      </w:pPr>
      <w:r>
        <w:rPr>
          <w:rFonts w:ascii="Times New Roman"/>
          <w:b w:val="false"/>
          <w:i w:val="false"/>
          <w:color w:val="ff0000"/>
          <w:sz w:val="28"/>
        </w:rPr>
        <w:t xml:space="preserve">
      Ескерту. Қағида жаңа редакцияда – ҚР Мемлекеттік қызмет істері агенттігі төрағасының 02.03.2020 </w:t>
      </w:r>
      <w:r>
        <w:rPr>
          <w:rFonts w:ascii="Times New Roman"/>
          <w:b w:val="false"/>
          <w:i w:val="false"/>
          <w:color w:val="ff0000"/>
          <w:sz w:val="28"/>
        </w:rPr>
        <w:t>№ 40</w:t>
      </w:r>
      <w:r>
        <w:rPr>
          <w:rFonts w:ascii="Times New Roman"/>
          <w:b w:val="false"/>
          <w:i w:val="false"/>
          <w:color w:val="ff0000"/>
          <w:sz w:val="28"/>
        </w:rPr>
        <w:t xml:space="preserve"> (алғашқы ресми жарияланған күнінен бастап қолданысқа енгізіледі) бұйрығымен.</w:t>
      </w:r>
    </w:p>
    <w:bookmarkStart w:name="z306" w:id="6"/>
    <w:p>
      <w:pPr>
        <w:spacing w:after="0"/>
        <w:ind w:left="0"/>
        <w:jc w:val="left"/>
      </w:pPr>
      <w:r>
        <w:rPr>
          <w:rFonts w:ascii="Times New Roman"/>
          <w:b/>
          <w:i w:val="false"/>
          <w:color w:val="000000"/>
        </w:rPr>
        <w:t xml:space="preserve"> 1-тарау. Жалпы ережелер</w:t>
      </w:r>
    </w:p>
    <w:bookmarkEnd w:id="6"/>
    <w:bookmarkStart w:name="z307" w:id="7"/>
    <w:p>
      <w:pPr>
        <w:spacing w:after="0"/>
        <w:ind w:left="0"/>
        <w:jc w:val="both"/>
      </w:pPr>
      <w:r>
        <w:rPr>
          <w:rFonts w:ascii="Times New Roman"/>
          <w:b w:val="false"/>
          <w:i w:val="false"/>
          <w:color w:val="000000"/>
          <w:sz w:val="28"/>
        </w:rPr>
        <w:t xml:space="preserve">
      1. Осы "Б" корпусының мемлекеттік әкімшілік лауазымына орналасуға арналған конкурсты өткізу қағидалары (бұдан әрі – Қағидалар) "Қазақстан Республикасының мемлекеттік қызметі туралы" Қазақстан Республикасы Заңының (бұдан әрі – Заң)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27-бабының </w:t>
      </w:r>
      <w:r>
        <w:rPr>
          <w:rFonts w:ascii="Times New Roman"/>
          <w:b w:val="false"/>
          <w:i w:val="false"/>
          <w:color w:val="000000"/>
          <w:sz w:val="28"/>
        </w:rPr>
        <w:t>2-тармағына</w:t>
      </w:r>
      <w:r>
        <w:rPr>
          <w:rFonts w:ascii="Times New Roman"/>
          <w:b w:val="false"/>
          <w:i w:val="false"/>
          <w:color w:val="000000"/>
          <w:sz w:val="28"/>
        </w:rPr>
        <w:t xml:space="preserve"> сәйкес әзірленді және "Б" корпусының мемлекеттік әкімшілік лауазымына орналасуға арналған конкурсты (бұдан әрі – конкурс) өткізу тәртібін айқындайды.</w:t>
      </w:r>
    </w:p>
    <w:bookmarkEnd w:id="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308" w:id="8"/>
    <w:p>
      <w:pPr>
        <w:spacing w:after="0"/>
        <w:ind w:left="0"/>
        <w:jc w:val="both"/>
      </w:pPr>
      <w:r>
        <w:rPr>
          <w:rFonts w:ascii="Times New Roman"/>
          <w:b w:val="false"/>
          <w:i w:val="false"/>
          <w:color w:val="000000"/>
          <w:sz w:val="28"/>
        </w:rPr>
        <w:t>
      2. Конкурсты "Б" корпусының бос және (немесе) уақытша бос мемлекеттік әкімшілік лауазымы бар (бұдан әрі – бос лауазымдар) мемлекеттік орган өткізеді.</w:t>
      </w:r>
    </w:p>
    <w:bookmarkEnd w:id="8"/>
    <w:bookmarkStart w:name="z309" w:id="9"/>
    <w:p>
      <w:pPr>
        <w:spacing w:after="0"/>
        <w:ind w:left="0"/>
        <w:jc w:val="both"/>
      </w:pPr>
      <w:r>
        <w:rPr>
          <w:rFonts w:ascii="Times New Roman"/>
          <w:b w:val="false"/>
          <w:i w:val="false"/>
          <w:color w:val="000000"/>
          <w:sz w:val="28"/>
        </w:rPr>
        <w:t>
      3. Мемлекеттiк орган бос лауазымға орналасуға кандидаттарды iрiктеу үшін конкурс комиссиясын қалыптастырады.</w:t>
      </w:r>
    </w:p>
    <w:bookmarkEnd w:id="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3-тармақ жаңа редакцияда – ҚР Мемлекеттік қызмет істері агенттігі Төрағасының 19.05.2020 </w:t>
      </w:r>
      <w:r>
        <w:rPr>
          <w:rFonts w:ascii="Times New Roman"/>
          <w:b w:val="false"/>
          <w:i w:val="false"/>
          <w:color w:val="000000"/>
          <w:sz w:val="28"/>
        </w:rPr>
        <w:t>№ 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10" w:id="10"/>
    <w:p>
      <w:pPr>
        <w:spacing w:after="0"/>
        <w:ind w:left="0"/>
        <w:jc w:val="both"/>
      </w:pPr>
      <w:r>
        <w:rPr>
          <w:rFonts w:ascii="Times New Roman"/>
          <w:b w:val="false"/>
          <w:i w:val="false"/>
          <w:color w:val="000000"/>
          <w:sz w:val="28"/>
        </w:rPr>
        <w:t>
      4. Конкурс комиссиясының шешімі бос лауазымға қабылдау немесе мұндай лауазымға қабылдаудан бас тарту үшін негіз болып табылады.</w:t>
      </w:r>
    </w:p>
    <w:bookmarkEnd w:id="10"/>
    <w:bookmarkStart w:name="z311" w:id="11"/>
    <w:p>
      <w:pPr>
        <w:spacing w:after="0"/>
        <w:ind w:left="0"/>
        <w:jc w:val="both"/>
      </w:pPr>
      <w:r>
        <w:rPr>
          <w:rFonts w:ascii="Times New Roman"/>
          <w:b w:val="false"/>
          <w:i w:val="false"/>
          <w:color w:val="000000"/>
          <w:sz w:val="28"/>
        </w:rPr>
        <w:t>
      5. Мемлекеттік орган қайта ұйымдастырылған немесе таратылған жағдайда, жарияланған конкурстар функциялары, өкілеттіктері мен штат сандары қандай да бір өзгерістерге жатпайтын мемлекеттік органның құрылымдық және аумақтық бөлімшелерінің, ведомстволарының бос лауазымдарына орналасуға арналған конкурстарды қоспағанда, оларды өткізудің кез келген кезеңінде жойылады.</w:t>
      </w:r>
    </w:p>
    <w:bookmarkEnd w:id="11"/>
    <w:bookmarkStart w:name="z312" w:id="12"/>
    <w:p>
      <w:pPr>
        <w:spacing w:after="0"/>
        <w:ind w:left="0"/>
        <w:jc w:val="left"/>
      </w:pPr>
      <w:r>
        <w:rPr>
          <w:rFonts w:ascii="Times New Roman"/>
          <w:b/>
          <w:i w:val="false"/>
          <w:color w:val="000000"/>
        </w:rPr>
        <w:t xml:space="preserve"> </w:t>
      </w:r>
      <w:r>
        <w:rPr>
          <w:rFonts w:ascii="Times New Roman"/>
          <w:b/>
          <w:i w:val="false"/>
          <w:color w:val="000000"/>
        </w:rPr>
        <w:t>2-тарау. Конкурсты өткізу тәртібі</w:t>
      </w:r>
    </w:p>
    <w:bookmarkEnd w:id="12"/>
    <w:bookmarkStart w:name="z314" w:id="13"/>
    <w:p>
      <w:pPr>
        <w:spacing w:after="0"/>
        <w:ind w:left="0"/>
        <w:jc w:val="both"/>
      </w:pPr>
      <w:r>
        <w:rPr>
          <w:rFonts w:ascii="Times New Roman"/>
          <w:b w:val="false"/>
          <w:i w:val="false"/>
          <w:color w:val="000000"/>
          <w:sz w:val="28"/>
        </w:rPr>
        <w:t>
      6. "Б" корпусының бос немесе уақытша бос мемлекеттік әкімшілік лауазымына орналасуға конкурс мынадай түрлерден тұрады:</w:t>
      </w:r>
    </w:p>
    <w:bookmarkEnd w:id="13"/>
    <w:p>
      <w:pPr>
        <w:spacing w:after="0"/>
        <w:ind w:left="0"/>
        <w:jc w:val="both"/>
      </w:pPr>
      <w:r>
        <w:rPr>
          <w:rFonts w:ascii="Times New Roman"/>
          <w:b w:val="false"/>
          <w:i w:val="false"/>
          <w:color w:val="000000"/>
          <w:sz w:val="28"/>
        </w:rPr>
        <w:t>
      1) жалпы конкурс;</w:t>
      </w:r>
    </w:p>
    <w:p>
      <w:pPr>
        <w:spacing w:after="0"/>
        <w:ind w:left="0"/>
        <w:jc w:val="both"/>
      </w:pPr>
      <w:r>
        <w:rPr>
          <w:rFonts w:ascii="Times New Roman"/>
          <w:b w:val="false"/>
          <w:i w:val="false"/>
          <w:color w:val="000000"/>
          <w:sz w:val="28"/>
        </w:rPr>
        <w:t>
      2) ішкі конкурс.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6-тармақ жаңа редакцияда - ҚР ҚР Мемлекеттік қызмет істері агенттігі Төрағасының 22.09.2020 </w:t>
      </w:r>
      <w:r>
        <w:rPr>
          <w:rFonts w:ascii="Times New Roman"/>
          <w:b w:val="false"/>
          <w:i w:val="false"/>
          <w:color w:val="000000"/>
          <w:sz w:val="28"/>
        </w:rPr>
        <w:t>№ 146</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18" w:id="14"/>
    <w:p>
      <w:pPr>
        <w:spacing w:after="0"/>
        <w:ind w:left="0"/>
        <w:jc w:val="both"/>
      </w:pPr>
      <w:r>
        <w:rPr>
          <w:rFonts w:ascii="Times New Roman"/>
          <w:b w:val="false"/>
          <w:i w:val="false"/>
          <w:color w:val="000000"/>
          <w:sz w:val="28"/>
        </w:rPr>
        <w:t>
      7. Конкурс бірқатар жүйелі кезеңдерді қамтиды:</w:t>
      </w:r>
    </w:p>
    <w:bookmarkEnd w:id="14"/>
    <w:bookmarkStart w:name="z319" w:id="15"/>
    <w:p>
      <w:pPr>
        <w:spacing w:after="0"/>
        <w:ind w:left="0"/>
        <w:jc w:val="both"/>
      </w:pPr>
      <w:r>
        <w:rPr>
          <w:rFonts w:ascii="Times New Roman"/>
          <w:b w:val="false"/>
          <w:i w:val="false"/>
          <w:color w:val="000000"/>
          <w:sz w:val="28"/>
        </w:rPr>
        <w:t>
      1) конкурс өткізу туралы хабарландыруды жариялау;</w:t>
      </w:r>
    </w:p>
    <w:bookmarkEnd w:id="15"/>
    <w:bookmarkStart w:name="z320" w:id="16"/>
    <w:p>
      <w:pPr>
        <w:spacing w:after="0"/>
        <w:ind w:left="0"/>
        <w:jc w:val="both"/>
      </w:pPr>
      <w:r>
        <w:rPr>
          <w:rFonts w:ascii="Times New Roman"/>
          <w:b w:val="false"/>
          <w:i w:val="false"/>
          <w:color w:val="000000"/>
          <w:sz w:val="28"/>
        </w:rPr>
        <w:t>
      2) конкурсқа қатысуға ниет білдірген адамдардан құжаттар қабылдау;</w:t>
      </w:r>
    </w:p>
    <w:bookmarkEnd w:id="16"/>
    <w:bookmarkStart w:name="z321" w:id="17"/>
    <w:p>
      <w:pPr>
        <w:spacing w:after="0"/>
        <w:ind w:left="0"/>
        <w:jc w:val="both"/>
      </w:pPr>
      <w:r>
        <w:rPr>
          <w:rFonts w:ascii="Times New Roman"/>
          <w:b w:val="false"/>
          <w:i w:val="false"/>
          <w:color w:val="000000"/>
          <w:sz w:val="28"/>
        </w:rPr>
        <w:t>
      3) конкурсқа қатысушылардың құжаттарын қарау;</w:t>
      </w:r>
    </w:p>
    <w:bookmarkEnd w:id="17"/>
    <w:bookmarkStart w:name="z322" w:id="18"/>
    <w:p>
      <w:pPr>
        <w:spacing w:after="0"/>
        <w:ind w:left="0"/>
        <w:jc w:val="both"/>
      </w:pPr>
      <w:r>
        <w:rPr>
          <w:rFonts w:ascii="Times New Roman"/>
          <w:b w:val="false"/>
          <w:i w:val="false"/>
          <w:color w:val="000000"/>
          <w:sz w:val="28"/>
        </w:rPr>
        <w:t>
      4) конкурсқа қатысушылармен мемлекеттік органның конкурс комиссиясы өткізетін әңгімелесу;</w:t>
      </w:r>
    </w:p>
    <w:bookmarkEnd w:id="18"/>
    <w:bookmarkStart w:name="z323" w:id="19"/>
    <w:p>
      <w:pPr>
        <w:spacing w:after="0"/>
        <w:ind w:left="0"/>
        <w:jc w:val="both"/>
      </w:pPr>
      <w:r>
        <w:rPr>
          <w:rFonts w:ascii="Times New Roman"/>
          <w:b w:val="false"/>
          <w:i w:val="false"/>
          <w:color w:val="000000"/>
          <w:sz w:val="28"/>
        </w:rPr>
        <w:t>
      5) мемлекеттік органның конкурс комиссиясының қорытындысы.</w:t>
      </w:r>
    </w:p>
    <w:bookmarkEnd w:id="19"/>
    <w:bookmarkStart w:name="z324" w:id="20"/>
    <w:p>
      <w:pPr>
        <w:spacing w:after="0"/>
        <w:ind w:left="0"/>
        <w:jc w:val="both"/>
      </w:pPr>
      <w:r>
        <w:rPr>
          <w:rFonts w:ascii="Times New Roman"/>
          <w:b w:val="false"/>
          <w:i w:val="false"/>
          <w:color w:val="000000"/>
          <w:sz w:val="28"/>
        </w:rPr>
        <w:t>
      8. Денешынықтыру және спорт, білім, мәдениет және денсаулық сақтау бойынша жергілікті бюджеттерден қаржыландырылатын атқарушы органдардың бірінші басшыларының лауазымдарына конкурс әңгімелесу кезеңінің алдында конкурсқа қатысушыларды дене шынықтыру және спорт, білім, мәдениет және денсаулық сақтау мәселелері бойынша жетекшілік ететін салалық министрліктермен (бұдан әрі – салалық министрліктер) келісудің кезеңін қамтиды</w:t>
      </w:r>
    </w:p>
    <w:bookmarkEnd w:id="20"/>
    <w:p>
      <w:pPr>
        <w:spacing w:after="0"/>
        <w:ind w:left="0"/>
        <w:jc w:val="both"/>
      </w:pPr>
      <w:r>
        <w:rPr>
          <w:rFonts w:ascii="Times New Roman"/>
          <w:b w:val="false"/>
          <w:i w:val="false"/>
          <w:color w:val="000000"/>
          <w:sz w:val="28"/>
        </w:rPr>
        <w:t>
      Конкурсқа қатысушылардың құжаттарын қарағаннан кейін персоналды басқару қызметі (кадр қызметі) екі жұмыс күні ішінде біліктілік талаптарына сәйкес келетін конкурсқа қатысушылар құжаттарының электронды түрдегі көшірмелерін салалық министрлікке жолдайды.</w:t>
      </w:r>
    </w:p>
    <w:p>
      <w:pPr>
        <w:spacing w:after="0"/>
        <w:ind w:left="0"/>
        <w:jc w:val="both"/>
      </w:pPr>
      <w:r>
        <w:rPr>
          <w:rFonts w:ascii="Times New Roman"/>
          <w:b w:val="false"/>
          <w:i w:val="false"/>
          <w:color w:val="000000"/>
          <w:sz w:val="28"/>
        </w:rPr>
        <w:t>
      Конкурсқа қатысушыларды келісу конкурс комиссиясынан конкурсқа қатысушылар құжаттарының электронды көшірмелерін алған күннен бастап үш жұмыс күні ішінде салалық министрлікпен жүргізілетін конкурсқа қатысушылармен сұхбат арқылы жүзеге асырылады.</w:t>
      </w:r>
    </w:p>
    <w:p>
      <w:pPr>
        <w:spacing w:after="0"/>
        <w:ind w:left="0"/>
        <w:jc w:val="both"/>
      </w:pPr>
      <w:r>
        <w:rPr>
          <w:rFonts w:ascii="Times New Roman"/>
          <w:b w:val="false"/>
          <w:i w:val="false"/>
          <w:color w:val="000000"/>
          <w:sz w:val="28"/>
        </w:rPr>
        <w:t>
      Сұхбат кандидаттың қалауы бойынша қашықтық бейнебайланыс құралдары арқылы жүргізілуі мүмкін.</w:t>
      </w:r>
    </w:p>
    <w:p>
      <w:pPr>
        <w:spacing w:after="0"/>
        <w:ind w:left="0"/>
        <w:jc w:val="both"/>
      </w:pPr>
      <w:r>
        <w:rPr>
          <w:rFonts w:ascii="Times New Roman"/>
          <w:b w:val="false"/>
          <w:i w:val="false"/>
          <w:color w:val="000000"/>
          <w:sz w:val="28"/>
        </w:rPr>
        <w:t>
      Конкурсқа қатысушыларды келісудің нәтижесі екі жұмыс күні ішінде электронды түрде конкурс өткізген мемлекеттік органға жолданатын шешім түрінде ресімделеді. Әрбір конкурсқа қатысушыға жекелеген қорытынды жасалады.</w:t>
      </w:r>
    </w:p>
    <w:p>
      <w:pPr>
        <w:spacing w:after="0"/>
        <w:ind w:left="0"/>
        <w:jc w:val="both"/>
      </w:pPr>
      <w:r>
        <w:rPr>
          <w:rFonts w:ascii="Times New Roman"/>
          <w:b w:val="false"/>
          <w:i w:val="false"/>
          <w:color w:val="000000"/>
          <w:sz w:val="28"/>
        </w:rPr>
        <w:t>
      Келісудің теріс нәтижесі бар қорытынды кандидаттарды конкурс комиссиясымен әңгімелесуге жібермеуге негіз болып табылмайды.</w:t>
      </w:r>
    </w:p>
    <w:bookmarkStart w:name="z325" w:id="21"/>
    <w:p>
      <w:pPr>
        <w:spacing w:after="0"/>
        <w:ind w:left="0"/>
        <w:jc w:val="both"/>
      </w:pPr>
      <w:r>
        <w:rPr>
          <w:rFonts w:ascii="Times New Roman"/>
          <w:b w:val="false"/>
          <w:i w:val="false"/>
          <w:color w:val="000000"/>
          <w:sz w:val="28"/>
        </w:rPr>
        <w:t>
      9. Азаматтар конкурсқа қатысу шығындарын (әңгімелесу өтетін жерге келу және қайту, тұрғын үй-жайды жалдау, тұру, байланыс қызметінің барлық түрлерін пайдалану) өздерінің жеке қаражаттары есебінен жүргізеді.</w:t>
      </w:r>
    </w:p>
    <w:bookmarkEnd w:id="21"/>
    <w:bookmarkStart w:name="z326" w:id="22"/>
    <w:p>
      <w:pPr>
        <w:spacing w:after="0"/>
        <w:ind w:left="0"/>
        <w:jc w:val="both"/>
      </w:pPr>
      <w:r>
        <w:rPr>
          <w:rFonts w:ascii="Times New Roman"/>
          <w:b w:val="false"/>
          <w:i w:val="false"/>
          <w:color w:val="000000"/>
          <w:sz w:val="28"/>
        </w:rPr>
        <w:t xml:space="preserve">
      10. Конкурсқа Заңның </w:t>
      </w:r>
      <w:r>
        <w:rPr>
          <w:rFonts w:ascii="Times New Roman"/>
          <w:b w:val="false"/>
          <w:i w:val="false"/>
          <w:color w:val="000000"/>
          <w:sz w:val="28"/>
        </w:rPr>
        <w:t>16-бабында</w:t>
      </w:r>
      <w:r>
        <w:rPr>
          <w:rFonts w:ascii="Times New Roman"/>
          <w:b w:val="false"/>
          <w:i w:val="false"/>
          <w:color w:val="000000"/>
          <w:sz w:val="28"/>
        </w:rPr>
        <w:t xml:space="preserve"> көрсетілген тиісті талаптарға сәйкес келетін Қазақстан Республикасының азаматтары қатысады.</w:t>
      </w:r>
    </w:p>
    <w:bookmarkEnd w:id="22"/>
    <w:bookmarkStart w:name="z327" w:id="23"/>
    <w:p>
      <w:pPr>
        <w:spacing w:after="0"/>
        <w:ind w:left="0"/>
        <w:jc w:val="both"/>
      </w:pPr>
      <w:r>
        <w:rPr>
          <w:rFonts w:ascii="Times New Roman"/>
          <w:b w:val="false"/>
          <w:i w:val="false"/>
          <w:color w:val="000000"/>
          <w:sz w:val="28"/>
        </w:rPr>
        <w:t>
      11. Мемлекеттік органға осы Қағидалардың 44, 76 немесе 79-тармақтарында көзделген құжаттарды тапсырған Қазақстан Республикасының азаматтары конкурс қатысушылары болып табылады.</w:t>
      </w:r>
    </w:p>
    <w:bookmarkEnd w:id="23"/>
    <w:bookmarkStart w:name="z328" w:id="24"/>
    <w:p>
      <w:pPr>
        <w:spacing w:after="0"/>
        <w:ind w:left="0"/>
        <w:jc w:val="both"/>
      </w:pPr>
      <w:r>
        <w:rPr>
          <w:rFonts w:ascii="Times New Roman"/>
          <w:b w:val="false"/>
          <w:i w:val="false"/>
          <w:color w:val="000000"/>
          <w:sz w:val="28"/>
        </w:rPr>
        <w:t>
      12. Персоналды басқару қызметінің (кадр қызметінің) немесе персоналды басқару қызметінің (кадр қызметінің) міндеттерін атқару жүктелген адам шешімінің негізінде әңгімелесуге жіберілген конкурс қатысушылары бос лауазымға орналасуға кандидаттар (бұдан әрі – кандидаттар) болып табылады.</w:t>
      </w:r>
    </w:p>
    <w:bookmarkEnd w:id="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12-тармақ жаңа редакцияда – ҚР Мемлекеттік қызмет істері агенттігі Төрағасының 19.05.2020 </w:t>
      </w:r>
      <w:r>
        <w:rPr>
          <w:rFonts w:ascii="Times New Roman"/>
          <w:b w:val="false"/>
          <w:i w:val="false"/>
          <w:color w:val="000000"/>
          <w:sz w:val="28"/>
        </w:rPr>
        <w:t>№ 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29" w:id="25"/>
    <w:p>
      <w:pPr>
        <w:spacing w:after="0"/>
        <w:ind w:left="0"/>
        <w:jc w:val="both"/>
      </w:pPr>
      <w:r>
        <w:rPr>
          <w:rFonts w:ascii="Times New Roman"/>
          <w:b w:val="false"/>
          <w:i w:val="false"/>
          <w:color w:val="000000"/>
          <w:sz w:val="28"/>
        </w:rPr>
        <w:t>
      13. Конкурс комиссиясы кандидаттармен әңгімелесуді өткізеді және олардың арасынан бос лауазымдарға орналасуға кандидаттарға іріктеуді жүзеге асырады немесе бос лауазымдарға қабылдаудан бас тартады.</w:t>
      </w:r>
    </w:p>
    <w:bookmarkEnd w:id="25"/>
    <w:bookmarkStart w:name="z330" w:id="26"/>
    <w:p>
      <w:pPr>
        <w:spacing w:after="0"/>
        <w:ind w:left="0"/>
        <w:jc w:val="left"/>
      </w:pPr>
      <w:r>
        <w:rPr>
          <w:rFonts w:ascii="Times New Roman"/>
          <w:b/>
          <w:i w:val="false"/>
          <w:color w:val="000000"/>
        </w:rPr>
        <w:t xml:space="preserve"> 3-тарау. Конкурс комиссиясын қалыптастыру</w:t>
      </w:r>
    </w:p>
    <w:bookmarkEnd w:id="26"/>
    <w:bookmarkStart w:name="z331" w:id="27"/>
    <w:p>
      <w:pPr>
        <w:spacing w:after="0"/>
        <w:ind w:left="0"/>
        <w:jc w:val="both"/>
      </w:pPr>
      <w:r>
        <w:rPr>
          <w:rFonts w:ascii="Times New Roman"/>
          <w:b w:val="false"/>
          <w:i w:val="false"/>
          <w:color w:val="000000"/>
          <w:sz w:val="28"/>
        </w:rPr>
        <w:t>
      14. Конкурс комиссиясы осы Қағидалармен айқындалған тәртіппен тиісті мемлекеттік органның басшысымен немесе аппарат басшысымен қалыптастырылады.</w:t>
      </w:r>
    </w:p>
    <w:bookmarkEnd w:id="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14-тармақ жаңа редакцияда - ҚР Мемлекеттік қызмет істері агенттігі Төрағасының 11.03.2021 </w:t>
      </w:r>
      <w:r>
        <w:rPr>
          <w:rFonts w:ascii="Times New Roman"/>
          <w:b w:val="false"/>
          <w:i w:val="false"/>
          <w:color w:val="000000"/>
          <w:sz w:val="28"/>
        </w:rPr>
        <w:t>№ 47</w:t>
      </w:r>
      <w:r>
        <w:rPr>
          <w:rFonts w:ascii="Times New Roman"/>
          <w:b w:val="false"/>
          <w:i w:val="false"/>
          <w:color w:val="ff0000"/>
          <w:sz w:val="28"/>
        </w:rPr>
        <w:t xml:space="preserve"> (алғаш ресми жарияланған күнінен кейін он күнтізбелік күн өткен соң қолданысқа енгізіледі) бұйрығымен.</w:t>
      </w:r>
      <w:r>
        <w:br/>
      </w:r>
      <w:r>
        <w:rPr>
          <w:rFonts w:ascii="Times New Roman"/>
          <w:b w:val="false"/>
          <w:i w:val="false"/>
          <w:color w:val="000000"/>
          <w:sz w:val="28"/>
        </w:rPr>
        <w:t>
</w:t>
      </w:r>
    </w:p>
    <w:bookmarkStart w:name="z332" w:id="28"/>
    <w:p>
      <w:pPr>
        <w:spacing w:after="0"/>
        <w:ind w:left="0"/>
        <w:jc w:val="both"/>
      </w:pPr>
      <w:r>
        <w:rPr>
          <w:rFonts w:ascii="Times New Roman"/>
          <w:b w:val="false"/>
          <w:i w:val="false"/>
          <w:color w:val="000000"/>
          <w:sz w:val="28"/>
        </w:rPr>
        <w:t>
      15. Конкурс комиссиясының төрағасы конкурс комиссиясы мүшелерінің бірі болып табылады және осы Қағидалардың 14-тармағында көрсетілген конкурс комиссиясының құрамын бекіткен адамның шешімі бойынша тағайындалады.</w:t>
      </w:r>
    </w:p>
    <w:bookmarkEnd w:id="28"/>
    <w:bookmarkStart w:name="z333" w:id="29"/>
    <w:p>
      <w:pPr>
        <w:spacing w:after="0"/>
        <w:ind w:left="0"/>
        <w:jc w:val="both"/>
      </w:pPr>
      <w:r>
        <w:rPr>
          <w:rFonts w:ascii="Times New Roman"/>
          <w:b w:val="false"/>
          <w:i w:val="false"/>
          <w:color w:val="000000"/>
          <w:sz w:val="28"/>
        </w:rPr>
        <w:t>
      16. Аудандарда, қалаларда, облыстарда тиісті әкімшілік-аумақтық бірліктердің бюджетінен қаржыландырылатын атқарушы органдар үшін бірыңғай конкурс комиссиясын құруға жол беріледі. Жергілікті бюджеттен қаржыландырылатын аудандық, қалалық, облыстық атқарушы органдардың бірыңғай конкурс комиссиясы осы атқарушы органдардың басшыларын тағайындауға құқығы бар адамның шешімімен құрылады.</w:t>
      </w:r>
    </w:p>
    <w:bookmarkEnd w:id="29"/>
    <w:p>
      <w:pPr>
        <w:spacing w:after="0"/>
        <w:ind w:left="0"/>
        <w:jc w:val="both"/>
      </w:pPr>
      <w:r>
        <w:rPr>
          <w:rFonts w:ascii="Times New Roman"/>
          <w:b w:val="false"/>
          <w:i w:val="false"/>
          <w:color w:val="000000"/>
          <w:sz w:val="28"/>
        </w:rPr>
        <w:t>
      Бірыңғай конкурс комиссиясының төрағасы бірыңғай конкурс комиссиясы мүшелерінің бірі болып табылады және осы тармақтың бірінші бөлігінде көрсетілген адамның шешімі бойынша тағайындалады.</w:t>
      </w:r>
    </w:p>
    <w:bookmarkStart w:name="z334" w:id="30"/>
    <w:p>
      <w:pPr>
        <w:spacing w:after="0"/>
        <w:ind w:left="0"/>
        <w:jc w:val="both"/>
      </w:pPr>
      <w:r>
        <w:rPr>
          <w:rFonts w:ascii="Times New Roman"/>
          <w:b w:val="false"/>
          <w:i w:val="false"/>
          <w:color w:val="000000"/>
          <w:sz w:val="28"/>
        </w:rPr>
        <w:t>
      17. Орталық мемлекеттік орган басшысының шешімімен орталық мемлекеттік орган, оның ведомстволары мен аумақтық бөлімшелері үшін бірыңғай конкурстық комиссияны құруға жол беріледі не орталық мемлекеттік орган ведомствосы басшысының шешімімен орталық мемлекеттік органның ведомствосы және оның аумақтық бөлімшелері үшін бірыңғай конкурстық комиссияны құруға жол беріледі.</w:t>
      </w:r>
    </w:p>
    <w:bookmarkEnd w:id="30"/>
    <w:p>
      <w:pPr>
        <w:spacing w:after="0"/>
        <w:ind w:left="0"/>
        <w:jc w:val="both"/>
      </w:pPr>
      <w:r>
        <w:rPr>
          <w:rFonts w:ascii="Times New Roman"/>
          <w:b w:val="false"/>
          <w:i w:val="false"/>
          <w:color w:val="000000"/>
          <w:sz w:val="28"/>
        </w:rPr>
        <w:t>
      Орталық мемлекеттік органның және оның ведомствосының аудандық, қалалық аумақтық бөлімшелері үшін орталық мемлекеттік органның және оның ведомствосының өңіраралық немесе облыстық аумақтық бөлімшелерінде бірыңғай конкурс комиссиясын құруға жол беріледі. Аудандық, қалалық аумақтық бөлімшелердің бірыңғай конкурс комиссиясы орталық мемлекеттік органның және оның ведомствосының өңіраралық немесе облыстық аумақтық бөлімшесі басшысының шешімімен немесе жоғары тұрған органның шешімімен құрылады.</w:t>
      </w:r>
    </w:p>
    <w:p>
      <w:pPr>
        <w:spacing w:after="0"/>
        <w:ind w:left="0"/>
        <w:jc w:val="both"/>
      </w:pPr>
      <w:r>
        <w:rPr>
          <w:rFonts w:ascii="Times New Roman"/>
          <w:b w:val="false"/>
          <w:i w:val="false"/>
          <w:color w:val="000000"/>
          <w:sz w:val="28"/>
        </w:rPr>
        <w:t>
      Бірыңғай конкурс комиссиясының төрағасы бірыңғай конкурс комиссиясы мүшелерінің бірі болып табылады және осы тармақтың бірінші және екінші бөліктерінде көрсетілген адамның шешімі бойынша тағайындалады.</w:t>
      </w:r>
    </w:p>
    <w:bookmarkStart w:name="z335" w:id="31"/>
    <w:p>
      <w:pPr>
        <w:spacing w:after="0"/>
        <w:ind w:left="0"/>
        <w:jc w:val="both"/>
      </w:pPr>
      <w:r>
        <w:rPr>
          <w:rFonts w:ascii="Times New Roman"/>
          <w:b w:val="false"/>
          <w:i w:val="false"/>
          <w:color w:val="000000"/>
          <w:sz w:val="28"/>
        </w:rPr>
        <w:t>
      18. Конкурстық комиссия кемінде үш мүшеден, соның ішінде төрағадан тұрады. Бұл ретте орталық мемлекеттік органда және оның ведомствосында құрылатын конкурстық комиссияның құрамына саны конкурстық комиссияның үштен бірінен кем емес түрлі құрылымдық бөлімшелердің өкілдері қосылады.</w:t>
      </w:r>
    </w:p>
    <w:bookmarkEnd w:id="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18-тармақ жаңа редакцияда - ҚР ҚР Мемлекеттік қызмет істері агенттігі Төрағасының 22.09.2020 </w:t>
      </w:r>
      <w:r>
        <w:rPr>
          <w:rFonts w:ascii="Times New Roman"/>
          <w:b w:val="false"/>
          <w:i w:val="false"/>
          <w:color w:val="000000"/>
          <w:sz w:val="28"/>
        </w:rPr>
        <w:t>№ 146</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36" w:id="32"/>
    <w:p>
      <w:pPr>
        <w:spacing w:after="0"/>
        <w:ind w:left="0"/>
        <w:jc w:val="both"/>
      </w:pPr>
      <w:r>
        <w:rPr>
          <w:rFonts w:ascii="Times New Roman"/>
          <w:b w:val="false"/>
          <w:i w:val="false"/>
          <w:color w:val="000000"/>
          <w:sz w:val="28"/>
        </w:rPr>
        <w:t xml:space="preserve">
      19. Конкурс комиссиясының немесе бірыңғай комиссиясының құрамына персоналды басқару қызметінің (кадр қызметінің) жұмыскерлері не персоналды басқару қызметінің (кадр қызметінің) міндетін атқару жүктелген адамдар, орналасуға конкурс өткізілетін бос лауазымдары бар құрылымдық бөлімшелердің жұмыскерлері, сондай-ақ осы Қағидалардың </w:t>
      </w:r>
      <w:r>
        <w:rPr>
          <w:rFonts w:ascii="Times New Roman"/>
          <w:b w:val="false"/>
          <w:i w:val="false"/>
          <w:color w:val="000000"/>
          <w:sz w:val="28"/>
        </w:rPr>
        <w:t>14-тармағында</w:t>
      </w:r>
      <w:r>
        <w:rPr>
          <w:rFonts w:ascii="Times New Roman"/>
          <w:b w:val="false"/>
          <w:i w:val="false"/>
          <w:color w:val="000000"/>
          <w:sz w:val="28"/>
        </w:rPr>
        <w:t xml:space="preserve">, </w:t>
      </w:r>
      <w:r>
        <w:rPr>
          <w:rFonts w:ascii="Times New Roman"/>
          <w:b w:val="false"/>
          <w:i w:val="false"/>
          <w:color w:val="000000"/>
          <w:sz w:val="28"/>
        </w:rPr>
        <w:t>16-тармағының</w:t>
      </w:r>
      <w:r>
        <w:rPr>
          <w:rFonts w:ascii="Times New Roman"/>
          <w:b w:val="false"/>
          <w:i w:val="false"/>
          <w:color w:val="000000"/>
          <w:sz w:val="28"/>
        </w:rPr>
        <w:t xml:space="preserve"> бірінші бөлігінде, </w:t>
      </w:r>
      <w:r>
        <w:rPr>
          <w:rFonts w:ascii="Times New Roman"/>
          <w:b w:val="false"/>
          <w:i w:val="false"/>
          <w:color w:val="000000"/>
          <w:sz w:val="28"/>
        </w:rPr>
        <w:t>17-тармағының</w:t>
      </w:r>
      <w:r>
        <w:rPr>
          <w:rFonts w:ascii="Times New Roman"/>
          <w:b w:val="false"/>
          <w:i w:val="false"/>
          <w:color w:val="000000"/>
          <w:sz w:val="28"/>
        </w:rPr>
        <w:t xml:space="preserve"> бірінші және екінші бөліктерінде көрсетілген адам (бұдан әрі – уәкілетті адам) анықтайтын өзге адамдар енгізіледі.</w:t>
      </w:r>
    </w:p>
    <w:bookmarkEnd w:id="32"/>
    <w:p>
      <w:pPr>
        <w:spacing w:after="0"/>
        <w:ind w:left="0"/>
        <w:jc w:val="both"/>
      </w:pPr>
      <w:r>
        <w:rPr>
          <w:rFonts w:ascii="Times New Roman"/>
          <w:b w:val="false"/>
          <w:i w:val="false"/>
          <w:color w:val="000000"/>
          <w:sz w:val="28"/>
        </w:rPr>
        <w:t>
      Аудан, қаладағы аудан және облыстық маңызы бар қала әкімінің орынбасары лауазымына, сондай-ақ жергілікті бюджеттен қаржыландырылатын облыстық атқарушы орган, республикалық маңызы бар қаланың, астананың атқарушы органы басшысының орынбасары лауазымына орналасуға конкурс, конкурс комиссиясының құрамына осы ауданның, қаладағы ауданның және облыстық маңызы бар қаланың әкімі аппаратының немесе осы атқарушы органның өкілін қоса отырып, тиісті облыстың, республикалық маңызы бар қаланың, астананың әкімі аппаратының конкурс комиссиясымен немесе бірыңғай конкурс комиссиясымен өткізіледі.</w:t>
      </w:r>
    </w:p>
    <w:p>
      <w:pPr>
        <w:spacing w:after="0"/>
        <w:ind w:left="0"/>
        <w:jc w:val="both"/>
      </w:pPr>
      <w:r>
        <w:rPr>
          <w:rFonts w:ascii="Times New Roman"/>
          <w:b w:val="false"/>
          <w:i w:val="false"/>
          <w:color w:val="000000"/>
          <w:sz w:val="28"/>
        </w:rPr>
        <w:t>
      Персоналды басқару қызметі (кадр қызметі) немесе персоналды басқарудың бірыңғай қызметі (кадр қызметі) басшысының лауазымына орналасуға конкурс өткізу кезінде конкурс комиссияның немесе бірыңғай конкурс комиссияның құрамына мемлекеттік қызмет істері жөніндегі уәкілетті органның (бұдан әрі – уәкілетті орган) немесе оның аумақтық бөлімшесінің өкілі енгізіледі.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19-тармақ жаңа редакцияда - ҚР Мемлекеттік қызмет істері агенттігі Төрағасының 16.08.2022 </w:t>
      </w:r>
      <w:r>
        <w:rPr>
          <w:rFonts w:ascii="Times New Roman"/>
          <w:b w:val="false"/>
          <w:i w:val="false"/>
          <w:color w:val="ff0000"/>
          <w:sz w:val="28"/>
        </w:rPr>
        <w:t>№ 181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37" w:id="33"/>
    <w:p>
      <w:pPr>
        <w:spacing w:after="0"/>
        <w:ind w:left="0"/>
        <w:jc w:val="both"/>
      </w:pPr>
      <w:r>
        <w:rPr>
          <w:rFonts w:ascii="Times New Roman"/>
          <w:b w:val="false"/>
          <w:i w:val="false"/>
          <w:color w:val="000000"/>
          <w:sz w:val="28"/>
        </w:rPr>
        <w:t>
      20. Бірыңғай конкурс комиссиясының құрамына аталған комиссия комиссия солар үшін құрылған мемлекеттік органдардың не мемлекеттік органдардың құрылымдық бөлімшелерінің басшылары енгізіледі.</w:t>
      </w:r>
    </w:p>
    <w:bookmarkEnd w:id="33"/>
    <w:bookmarkStart w:name="z338" w:id="34"/>
    <w:p>
      <w:pPr>
        <w:spacing w:after="0"/>
        <w:ind w:left="0"/>
        <w:jc w:val="both"/>
      </w:pPr>
      <w:r>
        <w:rPr>
          <w:rFonts w:ascii="Times New Roman"/>
          <w:b w:val="false"/>
          <w:i w:val="false"/>
          <w:color w:val="000000"/>
          <w:sz w:val="28"/>
        </w:rPr>
        <w:t>
      21. Егер орталық атқарушы органның немесе оның ведомствосының өкілеттіктеріне осы орталық атқарушы органның немесе оның ведомствосының қызмет бағыттары бойынша жергілікті атқарушы органдарды үйлестіру жататын болса, онда осы орталық атқарушы органның немесе оның ведомствосының өкілдері облыстардың, республикалық маңызы бар қалалардың, астананың жергілікті бюджеттерден қаржыландырылатын тиісті атқарушы органдарының басшылары лауазымдарына орналасуға конкурстар өткізу үшін құрылатын конкурстық комиссиялардың жұмысына қатысуға құқылы.</w:t>
      </w:r>
    </w:p>
    <w:bookmarkEnd w:id="34"/>
    <w:p>
      <w:pPr>
        <w:spacing w:after="0"/>
        <w:ind w:left="0"/>
        <w:jc w:val="both"/>
      </w:pPr>
      <w:r>
        <w:rPr>
          <w:rFonts w:ascii="Times New Roman"/>
          <w:b w:val="false"/>
          <w:i w:val="false"/>
          <w:color w:val="000000"/>
          <w:sz w:val="28"/>
        </w:rPr>
        <w:t>
      Облыстардың, республикалық маңызы бар қалалардың, астананың жергілікті бюджеттерден қаржыландырылатын атқарушы органдарының басшылары лауазымдарына орналасуға конкурстар өткізу үшін конкурстық комиссия құратын мемлекеттік орган тиісті орталық атқарушы органға конкурстық комиссияның құрамына кандидатура ұсыну туралы сұрау салуды жіберуге міндетті.</w:t>
      </w:r>
    </w:p>
    <w:p>
      <w:pPr>
        <w:spacing w:after="0"/>
        <w:ind w:left="0"/>
        <w:jc w:val="both"/>
      </w:pPr>
      <w:r>
        <w:rPr>
          <w:rFonts w:ascii="Times New Roman"/>
          <w:b w:val="false"/>
          <w:i w:val="false"/>
          <w:color w:val="000000"/>
          <w:sz w:val="28"/>
        </w:rPr>
        <w:t>
      Орталық атқарушы органмен немесе оның ведомствосымен сұрау түскен күннен бастап үш жұмыс күні ішінде конкурс комиссиясының құрамына кандидатура ұсынылмаған жағдайда конкурс комиссиясы осы орталық атқарушы органның немесе оның ведомствосының өкілісіз құрылады.</w:t>
      </w:r>
    </w:p>
    <w:bookmarkStart w:name="z339" w:id="35"/>
    <w:p>
      <w:pPr>
        <w:spacing w:after="0"/>
        <w:ind w:left="0"/>
        <w:jc w:val="both"/>
      </w:pPr>
      <w:r>
        <w:rPr>
          <w:rFonts w:ascii="Times New Roman"/>
          <w:b w:val="false"/>
          <w:i w:val="false"/>
          <w:color w:val="000000"/>
          <w:sz w:val="28"/>
        </w:rPr>
        <w:t>
      22. Конкурс комиссиясының құрамына конкурс қатысушысы кірмейді.</w:t>
      </w:r>
    </w:p>
    <w:bookmarkEnd w:id="35"/>
    <w:bookmarkStart w:name="z340" w:id="36"/>
    <w:p>
      <w:pPr>
        <w:spacing w:after="0"/>
        <w:ind w:left="0"/>
        <w:jc w:val="both"/>
      </w:pPr>
      <w:r>
        <w:rPr>
          <w:rFonts w:ascii="Times New Roman"/>
          <w:b w:val="false"/>
          <w:i w:val="false"/>
          <w:color w:val="000000"/>
          <w:sz w:val="28"/>
        </w:rPr>
        <w:t>
      23. Конкурс комиссиясының хатшысы мемлекеттік қызметшілердің қатарынан тағайындалады, оның жұмысын ұйымдастыруды қамтамасыз етуді жүзеге асырады, оның мүшесі болып табылмайды және дауыс беруге қатыспайды.</w:t>
      </w:r>
    </w:p>
    <w:bookmarkEnd w:id="36"/>
    <w:bookmarkStart w:name="z341" w:id="37"/>
    <w:p>
      <w:pPr>
        <w:spacing w:after="0"/>
        <w:ind w:left="0"/>
        <w:jc w:val="both"/>
      </w:pPr>
      <w:r>
        <w:rPr>
          <w:rFonts w:ascii="Times New Roman"/>
          <w:b w:val="false"/>
          <w:i w:val="false"/>
          <w:color w:val="000000"/>
          <w:sz w:val="28"/>
        </w:rPr>
        <w:t>
      24. Конкурс комиссиясының қатыспаған мүшелерін алмастыруға жол берілмейді.</w:t>
      </w:r>
    </w:p>
    <w:bookmarkEnd w:id="37"/>
    <w:bookmarkStart w:name="z342" w:id="38"/>
    <w:p>
      <w:pPr>
        <w:spacing w:after="0"/>
        <w:ind w:left="0"/>
        <w:jc w:val="both"/>
      </w:pPr>
      <w:r>
        <w:rPr>
          <w:rFonts w:ascii="Times New Roman"/>
          <w:b w:val="false"/>
          <w:i w:val="false"/>
          <w:color w:val="000000"/>
          <w:sz w:val="28"/>
        </w:rPr>
        <w:t>
      25. Конкурс комиссиясының құрамын өзгерту уәкілетті адамның шешімі бойынша тиісті актіні шығару жолымен жүзеге асырылады.</w:t>
      </w:r>
    </w:p>
    <w:bookmarkEnd w:id="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25-тармақ жаңа редакцияда - ҚР ҚР Мемлекеттік қызмет істері агенттігі Төрағасының 22.09.2020 </w:t>
      </w:r>
      <w:r>
        <w:rPr>
          <w:rFonts w:ascii="Times New Roman"/>
          <w:b w:val="false"/>
          <w:i w:val="false"/>
          <w:color w:val="000000"/>
          <w:sz w:val="28"/>
        </w:rPr>
        <w:t>№ 146</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43" w:id="39"/>
    <w:p>
      <w:pPr>
        <w:spacing w:after="0"/>
        <w:ind w:left="0"/>
        <w:jc w:val="both"/>
      </w:pPr>
      <w:r>
        <w:rPr>
          <w:rFonts w:ascii="Times New Roman"/>
          <w:b w:val="false"/>
          <w:i w:val="false"/>
          <w:color w:val="000000"/>
          <w:sz w:val="28"/>
        </w:rPr>
        <w:t>
      26. Конкурс комиссиясы әрбір жарияланған бос лауазым үшін тиісті "Б" корпусының бос немесе уақытша бос лауазымының лауазымдық өкілеттіліктерін ескере отырып, он бағыттан аспайтын конкурс сұрақтарының тізімін, сондай-ақ А-1, В-1, С-1, С-О-1, C-R-1, D-1, D-О-1, D-R-1, Е-1, E-R-1 лауазымдары үшін тиісті мемлекеттік органның қызметі саласында эссенің тақырыптар тізімін қалыптастырады.</w:t>
      </w:r>
    </w:p>
    <w:bookmarkEnd w:id="39"/>
    <w:p>
      <w:pPr>
        <w:spacing w:after="0"/>
        <w:ind w:left="0"/>
        <w:jc w:val="both"/>
      </w:pPr>
      <w:r>
        <w:rPr>
          <w:rFonts w:ascii="Times New Roman"/>
          <w:b w:val="false"/>
          <w:i w:val="false"/>
          <w:color w:val="000000"/>
          <w:sz w:val="28"/>
        </w:rPr>
        <w:t>
      Конкурс комиссиясымен конкурс сұрақтарынан және эсседен бөлек кандидаттарды іріктеудің басқа құралдарын қолданылуына жол беріледі. Бұл ретте осы Қағидалармен көзделмеген кандидаттарды іріктеудің құралдарын қолдану туралы ақпарат конкурс өткізу туралы хабарландыруда көрсетіледі.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26-тармақ жаңа редакцияда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344" w:id="40"/>
    <w:p>
      <w:pPr>
        <w:spacing w:after="0"/>
        <w:ind w:left="0"/>
        <w:jc w:val="both"/>
      </w:pPr>
      <w:r>
        <w:rPr>
          <w:rFonts w:ascii="Times New Roman"/>
          <w:b w:val="false"/>
          <w:i w:val="false"/>
          <w:color w:val="000000"/>
          <w:sz w:val="28"/>
        </w:rPr>
        <w:t>
      27. Конкурс комиссиясы жұмысының ашықтылығы мен объективтілігін қамтамасыз ету үшін оның отырысына байқаушылар шақырылады.</w:t>
      </w:r>
    </w:p>
    <w:bookmarkEnd w:id="40"/>
    <w:bookmarkStart w:name="z345" w:id="41"/>
    <w:p>
      <w:pPr>
        <w:spacing w:after="0"/>
        <w:ind w:left="0"/>
        <w:jc w:val="both"/>
      </w:pPr>
      <w:r>
        <w:rPr>
          <w:rFonts w:ascii="Times New Roman"/>
          <w:b w:val="false"/>
          <w:i w:val="false"/>
          <w:color w:val="000000"/>
          <w:sz w:val="28"/>
        </w:rPr>
        <w:t>
      28. Конкурс комиссиясының отырысына байқаушылар ретінде Қазақстан Республикасының он сегіз жасқа толған азаматтарының, оның ішінде уәкілетті орган қызметкерлерінің қатысуына жол беріледі.</w:t>
      </w:r>
    </w:p>
    <w:bookmarkEnd w:id="4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28-тармақ жаңа редакцияда - ҚР Мемлекеттік қызмет істері агенттігі Төрағасының 16.08.2022 </w:t>
      </w:r>
      <w:r>
        <w:rPr>
          <w:rFonts w:ascii="Times New Roman"/>
          <w:b w:val="false"/>
          <w:i w:val="false"/>
          <w:color w:val="ff0000"/>
          <w:sz w:val="28"/>
        </w:rPr>
        <w:t>№ 181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46" w:id="42"/>
    <w:p>
      <w:pPr>
        <w:spacing w:after="0"/>
        <w:ind w:left="0"/>
        <w:jc w:val="both"/>
      </w:pPr>
      <w:r>
        <w:rPr>
          <w:rFonts w:ascii="Times New Roman"/>
          <w:b w:val="false"/>
          <w:i w:val="false"/>
          <w:color w:val="000000"/>
          <w:sz w:val="28"/>
        </w:rPr>
        <w:t>
      29. Байқаушылар әңгімелесу процесінде кандидаттарға сұрақтар қоймайды. Байқаушыларға конкурс комиссиясының жұмысына кедергі келтіретін іс-әрекеттер жасауға, кандидаттардың жеке басы деректеріне қатысты мәліметтерді жариялауға, кандидаттар қатысатын конкурс рәсімдерінде олардың техникалық жазба құралдарын қолдануға жол берілмейді.</w:t>
      </w:r>
    </w:p>
    <w:bookmarkEnd w:id="42"/>
    <w:bookmarkStart w:name="z347" w:id="43"/>
    <w:p>
      <w:pPr>
        <w:spacing w:after="0"/>
        <w:ind w:left="0"/>
        <w:jc w:val="both"/>
      </w:pPr>
      <w:r>
        <w:rPr>
          <w:rFonts w:ascii="Times New Roman"/>
          <w:b w:val="false"/>
          <w:i w:val="false"/>
          <w:color w:val="000000"/>
          <w:sz w:val="28"/>
        </w:rPr>
        <w:t>
      30. Байқаушы ретінде конкурс комиссиясының отырысына қатысу үшін адам әңгімелесу басталғанға дейін екі сағаттан кешіктірмей персоналды басқару қызметін (кадр қызметін) хабардар етеді.</w:t>
      </w:r>
    </w:p>
    <w:bookmarkEnd w:id="43"/>
    <w:p>
      <w:pPr>
        <w:spacing w:after="0"/>
        <w:ind w:left="0"/>
        <w:jc w:val="both"/>
      </w:pPr>
      <w:r>
        <w:rPr>
          <w:rFonts w:ascii="Times New Roman"/>
          <w:b w:val="false"/>
          <w:i w:val="false"/>
          <w:color w:val="000000"/>
          <w:sz w:val="28"/>
        </w:rPr>
        <w:t>
      Хабардар ету конкурс өткізу туралы хабарландыруда көрсетілген телефон бойынша немесе электронды пошта бойынша жүзеге асырылады.</w:t>
      </w:r>
    </w:p>
    <w:bookmarkStart w:name="z348" w:id="44"/>
    <w:p>
      <w:pPr>
        <w:spacing w:after="0"/>
        <w:ind w:left="0"/>
        <w:jc w:val="both"/>
      </w:pPr>
      <w:r>
        <w:rPr>
          <w:rFonts w:ascii="Times New Roman"/>
          <w:b w:val="false"/>
          <w:i w:val="false"/>
          <w:color w:val="000000"/>
          <w:sz w:val="28"/>
        </w:rPr>
        <w:t xml:space="preserve">
      31. Конкурс комиссиясының хатшысы байқаушыларды әңгімелесу басталғанға дейін осы Қағидалардың </w:t>
      </w:r>
      <w:r>
        <w:rPr>
          <w:rFonts w:ascii="Times New Roman"/>
          <w:b w:val="false"/>
          <w:i w:val="false"/>
          <w:color w:val="000000"/>
          <w:sz w:val="28"/>
        </w:rPr>
        <w:t>1-қосымшасына</w:t>
      </w:r>
      <w:r>
        <w:rPr>
          <w:rFonts w:ascii="Times New Roman"/>
          <w:b w:val="false"/>
          <w:i w:val="false"/>
          <w:color w:val="000000"/>
          <w:sz w:val="28"/>
        </w:rPr>
        <w:t xml:space="preserve"> сәйкес нысандағы байқаушыларға арналған жадынамамен таныстырады.</w:t>
      </w:r>
    </w:p>
    <w:bookmarkEnd w:id="44"/>
    <w:bookmarkStart w:name="z349" w:id="45"/>
    <w:p>
      <w:pPr>
        <w:spacing w:after="0"/>
        <w:ind w:left="0"/>
        <w:jc w:val="both"/>
      </w:pPr>
      <w:r>
        <w:rPr>
          <w:rFonts w:ascii="Times New Roman"/>
          <w:b w:val="false"/>
          <w:i w:val="false"/>
          <w:color w:val="000000"/>
          <w:sz w:val="28"/>
        </w:rPr>
        <w:t>
      32. Байқаушылар тиісті мемлекеттік органның басшылығына, сондай-ақ және уәкілетті органға конкурс комиссиясының жұмысы туралы өздерінің пікірлерін жазбаша түрде бере алады.</w:t>
      </w:r>
    </w:p>
    <w:bookmarkEnd w:id="45"/>
    <w:bookmarkStart w:name="z350" w:id="46"/>
    <w:p>
      <w:pPr>
        <w:spacing w:after="0"/>
        <w:ind w:left="0"/>
        <w:jc w:val="both"/>
      </w:pPr>
      <w:r>
        <w:rPr>
          <w:rFonts w:ascii="Times New Roman"/>
          <w:b w:val="false"/>
          <w:i w:val="false"/>
          <w:color w:val="000000"/>
          <w:sz w:val="28"/>
        </w:rPr>
        <w:t>
      33. Конкурс өткізу барысында сарапшыларды шақыруға жол беріледі.</w:t>
      </w:r>
    </w:p>
    <w:bookmarkEnd w:id="46"/>
    <w:p>
      <w:pPr>
        <w:spacing w:after="0"/>
        <w:ind w:left="0"/>
        <w:jc w:val="both"/>
      </w:pPr>
      <w:r>
        <w:rPr>
          <w:rFonts w:ascii="Times New Roman"/>
          <w:b w:val="false"/>
          <w:i w:val="false"/>
          <w:color w:val="000000"/>
          <w:sz w:val="28"/>
        </w:rPr>
        <w:t>
      Сарапшы ретінде конкурс жариялаған мемлекеттік органның жұмыскері болып табылмайтын, бос лауазымның функционалдық бағыттарына сәйкес облыстарда, соның ішінде ғылым саласында жұмыс тәжірибесі бар адамдар, сондай-ақ персоналды іріктеу және жоғарылату бойынша мамандар, басқа мемлекеттік органдардың мемлекеттік қызметшілері, Қазақстан Республикасы Парламентінің және мәслихаттардың депутаттары қатыса алады.</w:t>
      </w:r>
    </w:p>
    <w:bookmarkStart w:name="z351" w:id="47"/>
    <w:p>
      <w:pPr>
        <w:spacing w:after="0"/>
        <w:ind w:left="0"/>
        <w:jc w:val="both"/>
      </w:pPr>
      <w:r>
        <w:rPr>
          <w:rFonts w:ascii="Times New Roman"/>
          <w:b w:val="false"/>
          <w:i w:val="false"/>
          <w:color w:val="000000"/>
          <w:sz w:val="28"/>
        </w:rPr>
        <w:t>
      34. Сарапшылар әңгімелесуге қатысады, кандидаттарға сұрақтар қояды, конкурс комиссиясының мүшелеріне кандидаттар туралы өз пікірлерін білдіреді.</w:t>
      </w:r>
    </w:p>
    <w:bookmarkEnd w:id="47"/>
    <w:p>
      <w:pPr>
        <w:spacing w:after="0"/>
        <w:ind w:left="0"/>
        <w:jc w:val="both"/>
      </w:pPr>
      <w:r>
        <w:rPr>
          <w:rFonts w:ascii="Times New Roman"/>
          <w:b w:val="false"/>
          <w:i w:val="false"/>
          <w:color w:val="000000"/>
          <w:sz w:val="28"/>
        </w:rPr>
        <w:t>
      Сарапшылар әңгімелесу барысын өздерінің техникалық жазба құралдарымен белгілей алады.</w:t>
      </w:r>
    </w:p>
    <w:bookmarkStart w:name="z352" w:id="48"/>
    <w:p>
      <w:pPr>
        <w:spacing w:after="0"/>
        <w:ind w:left="0"/>
        <w:jc w:val="both"/>
      </w:pPr>
      <w:r>
        <w:rPr>
          <w:rFonts w:ascii="Times New Roman"/>
          <w:b w:val="false"/>
          <w:i w:val="false"/>
          <w:color w:val="000000"/>
          <w:sz w:val="28"/>
        </w:rPr>
        <w:t>
      35. Конкурс аяқталғанға дейін уәкілетті органдарға ақпарат беруді немесе Қазақстан Республикасының құқық қорғау қызметі туралы заңнамасымен белгіленген басқа да жағдайларды қоспағанда, мемлекеттік органның жұмыскерлерімен конкурс комиссияларының құрамы туралы деректерді көпшілікке жария етуге жол берілмейді.</w:t>
      </w:r>
    </w:p>
    <w:bookmarkEnd w:id="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35-тармақ жаңа редакцияда – ҚР Мемлекеттік қызмет істері агенттігі Төрағасының 19.05.2020 </w:t>
      </w:r>
      <w:r>
        <w:rPr>
          <w:rFonts w:ascii="Times New Roman"/>
          <w:b w:val="false"/>
          <w:i w:val="false"/>
          <w:color w:val="000000"/>
          <w:sz w:val="28"/>
        </w:rPr>
        <w:t>№ 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53" w:id="49"/>
    <w:p>
      <w:pPr>
        <w:spacing w:after="0"/>
        <w:ind w:left="0"/>
        <w:jc w:val="both"/>
      </w:pPr>
      <w:r>
        <w:rPr>
          <w:rFonts w:ascii="Times New Roman"/>
          <w:b w:val="false"/>
          <w:i w:val="false"/>
          <w:color w:val="000000"/>
          <w:sz w:val="28"/>
        </w:rPr>
        <w:t>
      36. Уәкілетті органның немесе оның аумақтық бөлімшелері жұмыскерлерінің конкурс комиссиясының отырысына, оның ішінде қашықтықтан бейнебайланыс құралдары арқылы қатысуына жол беріледі.</w:t>
      </w:r>
    </w:p>
    <w:bookmarkEnd w:id="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36-тармақ жаңа редакцияда - ҚР Мемлекеттік қызмет істері агенттігі Төрағасының 10.12.2021 </w:t>
      </w:r>
      <w:r>
        <w:rPr>
          <w:rFonts w:ascii="Times New Roman"/>
          <w:b w:val="false"/>
          <w:i w:val="false"/>
          <w:color w:val="000000"/>
          <w:sz w:val="28"/>
        </w:rPr>
        <w:t>№ 230</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54" w:id="50"/>
    <w:p>
      <w:pPr>
        <w:spacing w:after="0"/>
        <w:ind w:left="0"/>
        <w:jc w:val="left"/>
      </w:pPr>
      <w:r>
        <w:rPr>
          <w:rFonts w:ascii="Times New Roman"/>
          <w:b/>
          <w:i w:val="false"/>
          <w:color w:val="000000"/>
        </w:rPr>
        <w:t xml:space="preserve"> 4-тарау. Ішкі конкурс</w:t>
      </w:r>
    </w:p>
    <w:bookmarkEnd w:id="50"/>
    <w:p>
      <w:pPr>
        <w:spacing w:after="0"/>
        <w:ind w:left="0"/>
        <w:jc w:val="both"/>
      </w:pPr>
      <w:r>
        <w:rPr>
          <w:rFonts w:ascii="Times New Roman"/>
          <w:b w:val="false"/>
          <w:i w:val="false"/>
          <w:color w:val="ff0000"/>
          <w:sz w:val="28"/>
        </w:rPr>
        <w:t xml:space="preserve">
      Ескерту. 4-тараудың тақырыбы жаңа редакцияда - ҚР ҚР Мемлекеттік қызмет істері агенттігі Төрағасының 22.09.2020 </w:t>
      </w:r>
      <w:r>
        <w:rPr>
          <w:rFonts w:ascii="Times New Roman"/>
          <w:b w:val="false"/>
          <w:i w:val="false"/>
          <w:color w:val="ff0000"/>
          <w:sz w:val="28"/>
        </w:rPr>
        <w:t>№ 146</w:t>
      </w:r>
      <w:r>
        <w:rPr>
          <w:rFonts w:ascii="Times New Roman"/>
          <w:b w:val="false"/>
          <w:i w:val="false"/>
          <w:color w:val="ff0000"/>
          <w:sz w:val="28"/>
        </w:rPr>
        <w:t xml:space="preserve"> (алғашқы ресми жарияланған күнінен бастап қолданысқа енгізіледі) бұйрығымен.</w:t>
      </w:r>
    </w:p>
    <w:bookmarkStart w:name="z355" w:id="51"/>
    <w:p>
      <w:pPr>
        <w:spacing w:after="0"/>
        <w:ind w:left="0"/>
        <w:jc w:val="both"/>
      </w:pPr>
      <w:r>
        <w:rPr>
          <w:rFonts w:ascii="Times New Roman"/>
          <w:b w:val="false"/>
          <w:i w:val="false"/>
          <w:color w:val="000000"/>
          <w:sz w:val="28"/>
        </w:rPr>
        <w:t xml:space="preserve">
      37. Заңның 29-бабы </w:t>
      </w:r>
      <w:r>
        <w:rPr>
          <w:rFonts w:ascii="Times New Roman"/>
          <w:b w:val="false"/>
          <w:i w:val="false"/>
          <w:color w:val="000000"/>
          <w:sz w:val="28"/>
        </w:rPr>
        <w:t>1-тармағына</w:t>
      </w:r>
      <w:r>
        <w:rPr>
          <w:rFonts w:ascii="Times New Roman"/>
          <w:b w:val="false"/>
          <w:i w:val="false"/>
          <w:color w:val="000000"/>
          <w:sz w:val="28"/>
        </w:rPr>
        <w:t xml:space="preserve"> сәйкес бос лауазымға орналасу үшін мемлекеттік орган ішкі конкурс өткізеді, оған сондай-ақ Заңда және "Қазақстан Республикасының дипломатиялық қызметі туралы" Қазақстан Республикасының 2002 жылғы 7 наурыздағы </w:t>
      </w:r>
      <w:r>
        <w:rPr>
          <w:rFonts w:ascii="Times New Roman"/>
          <w:b w:val="false"/>
          <w:i w:val="false"/>
          <w:color w:val="000000"/>
          <w:sz w:val="28"/>
        </w:rPr>
        <w:t>Заңында</w:t>
      </w:r>
      <w:r>
        <w:rPr>
          <w:rFonts w:ascii="Times New Roman"/>
          <w:b w:val="false"/>
          <w:i w:val="false"/>
          <w:color w:val="000000"/>
          <w:sz w:val="28"/>
        </w:rPr>
        <w:t xml:space="preserve"> айқындалған өзге де адамдар қатысуға құқылы.</w:t>
      </w:r>
    </w:p>
    <w:bookmarkEnd w:id="51"/>
    <w:p>
      <w:pPr>
        <w:spacing w:after="0"/>
        <w:ind w:left="0"/>
        <w:jc w:val="both"/>
      </w:pPr>
      <w:r>
        <w:rPr>
          <w:rFonts w:ascii="Times New Roman"/>
          <w:b w:val="false"/>
          <w:i w:val="false"/>
          <w:color w:val="000000"/>
          <w:sz w:val="28"/>
        </w:rPr>
        <w:t>
      Персоналды басқарудың бірыңғай қызметі (кадр қызметі) немесе бірыңғай конкурстық комиссия құрылған жағдайда ішкі конкурс аталған қызмет немесе комиссия солар үшін құрылған мемлекеттік органдардың мемлекеттік қызметшілері арасында өткізіледі.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37-тармаққа өзгеріс енгізілді - ҚР Мемлекеттік қызмет істері агенттігі Төрағасының 22.09.2020 </w:t>
      </w:r>
      <w:r>
        <w:rPr>
          <w:rFonts w:ascii="Times New Roman"/>
          <w:b w:val="false"/>
          <w:i w:val="false"/>
          <w:color w:val="000000"/>
          <w:sz w:val="28"/>
        </w:rPr>
        <w:t>№ 146</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56" w:id="52"/>
    <w:p>
      <w:pPr>
        <w:spacing w:after="0"/>
        <w:ind w:left="0"/>
        <w:jc w:val="both"/>
      </w:pPr>
      <w:r>
        <w:rPr>
          <w:rFonts w:ascii="Times New Roman"/>
          <w:b w:val="false"/>
          <w:i w:val="false"/>
          <w:color w:val="000000"/>
          <w:sz w:val="28"/>
        </w:rPr>
        <w:t>
      38. Төменгі болып табылатын бос немесе уақытша бос лауазымға орналасу үшін ішкі конкурс өткізілмейді.</w:t>
      </w:r>
    </w:p>
    <w:bookmarkEnd w:id="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38-тармақта өзгеріс енгізілді - ҚР Мемлекеттік қызмет істері агенттігі Төрағасының 19.05.2020 </w:t>
      </w:r>
      <w:r>
        <w:rPr>
          <w:rFonts w:ascii="Times New Roman"/>
          <w:b w:val="false"/>
          <w:i w:val="false"/>
          <w:color w:val="000000"/>
          <w:sz w:val="28"/>
        </w:rPr>
        <w:t>№ 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57" w:id="53"/>
    <w:p>
      <w:pPr>
        <w:spacing w:after="0"/>
        <w:ind w:left="0"/>
        <w:jc w:val="left"/>
      </w:pPr>
      <w:r>
        <w:rPr>
          <w:rFonts w:ascii="Times New Roman"/>
          <w:b/>
          <w:i w:val="false"/>
          <w:color w:val="000000"/>
        </w:rPr>
        <w:t xml:space="preserve"> 1-параграф. Ішкі конкурс туралы хабарландыру</w:t>
      </w:r>
    </w:p>
    <w:bookmarkEnd w:id="53"/>
    <w:bookmarkStart w:name="z358" w:id="54"/>
    <w:p>
      <w:pPr>
        <w:spacing w:after="0"/>
        <w:ind w:left="0"/>
        <w:jc w:val="both"/>
      </w:pPr>
      <w:r>
        <w:rPr>
          <w:rFonts w:ascii="Times New Roman"/>
          <w:b w:val="false"/>
          <w:i w:val="false"/>
          <w:color w:val="000000"/>
          <w:sz w:val="28"/>
        </w:rPr>
        <w:t>
      39. Орталық мемлекеттік органдарда, ведомстволарда және олардың аумақтық бөлімшелерінде ішкі конкурс өткізу кезінде хабарландырулар орталық мемлекеттік органдардың және уәкілетті органның интернет-ресурстарында орналастырылады. Хабарландыруларды Қазақстан Республикасының бүкіл аумағына таралатын мерзімді баспасөз басылымдарында, басқа интернет-ресурстарда және әлеуметтік желілерде қосымша жариялауға жол беріледі.</w:t>
      </w:r>
    </w:p>
    <w:bookmarkEnd w:id="54"/>
    <w:p>
      <w:pPr>
        <w:spacing w:after="0"/>
        <w:ind w:left="0"/>
        <w:jc w:val="both"/>
      </w:pPr>
      <w:r>
        <w:rPr>
          <w:rFonts w:ascii="Times New Roman"/>
          <w:b w:val="false"/>
          <w:i w:val="false"/>
          <w:color w:val="000000"/>
          <w:sz w:val="28"/>
        </w:rPr>
        <w:t>
      Жергілікті бюджеттен қаржыландырылатын атқарушы органдарда ішкі конкурс өткізу туралы хабарландырулар жергілікті бюджеттен қаржыландырылатын атқарушы органдардың және уәкілетті органның интернет-ресурстарында орналастырылады. Хабарландыруларды тиісті әкімшілік-аумақтық бірлік аумағына таралатын мерзімді басылымдарда, басқа интернет-ресурстарда және әлеуметтік желілерде қосымша жариялауға жол беріледі.</w:t>
      </w:r>
    </w:p>
    <w:p>
      <w:pPr>
        <w:spacing w:after="0"/>
        <w:ind w:left="0"/>
        <w:jc w:val="both"/>
      </w:pPr>
      <w:r>
        <w:rPr>
          <w:rFonts w:ascii="Times New Roman"/>
          <w:b w:val="false"/>
          <w:i w:val="false"/>
          <w:color w:val="000000"/>
          <w:sz w:val="28"/>
        </w:rPr>
        <w:t>
      Персоналды басқарудың бірыңғай қызметі (кадр қызметі) құрылған жағдайда хабарландырулар өзі соның құрылымында тұрған мемлекеттік органның интернет-ресурсында да орналастырылады.</w:t>
      </w:r>
    </w:p>
    <w:bookmarkStart w:name="z359" w:id="55"/>
    <w:p>
      <w:pPr>
        <w:spacing w:after="0"/>
        <w:ind w:left="0"/>
        <w:jc w:val="both"/>
      </w:pPr>
      <w:r>
        <w:rPr>
          <w:rFonts w:ascii="Times New Roman"/>
          <w:b w:val="false"/>
          <w:i w:val="false"/>
          <w:color w:val="000000"/>
          <w:sz w:val="28"/>
        </w:rPr>
        <w:t xml:space="preserve">
      40. Конкурс өткізу туралы хабарландырулар жариялағаннан кейін Заңның 15-бабы </w:t>
      </w:r>
      <w:r>
        <w:rPr>
          <w:rFonts w:ascii="Times New Roman"/>
          <w:b w:val="false"/>
          <w:i w:val="false"/>
          <w:color w:val="000000"/>
          <w:sz w:val="28"/>
        </w:rPr>
        <w:t>3-тармағы</w:t>
      </w:r>
      <w:r>
        <w:rPr>
          <w:rFonts w:ascii="Times New Roman"/>
          <w:b w:val="false"/>
          <w:i w:val="false"/>
          <w:color w:val="000000"/>
          <w:sz w:val="28"/>
        </w:rPr>
        <w:t xml:space="preserve">, 27-бабының </w:t>
      </w:r>
      <w:r>
        <w:rPr>
          <w:rFonts w:ascii="Times New Roman"/>
          <w:b w:val="false"/>
          <w:i w:val="false"/>
          <w:color w:val="000000"/>
          <w:sz w:val="28"/>
        </w:rPr>
        <w:t>7-тармағында</w:t>
      </w:r>
      <w:r>
        <w:rPr>
          <w:rFonts w:ascii="Times New Roman"/>
          <w:b w:val="false"/>
          <w:i w:val="false"/>
          <w:color w:val="000000"/>
          <w:sz w:val="28"/>
        </w:rPr>
        <w:t xml:space="preserve"> көзделген тәртіппен конкурстық рәсімдер аяқталғанша, азаматтарды жарияланған лауазымға тағайындауға жол берілмейді.</w:t>
      </w:r>
    </w:p>
    <w:bookmarkEnd w:id="55"/>
    <w:bookmarkStart w:name="z360" w:id="56"/>
    <w:p>
      <w:pPr>
        <w:spacing w:after="0"/>
        <w:ind w:left="0"/>
        <w:jc w:val="both"/>
      </w:pPr>
      <w:r>
        <w:rPr>
          <w:rFonts w:ascii="Times New Roman"/>
          <w:b w:val="false"/>
          <w:i w:val="false"/>
          <w:color w:val="000000"/>
          <w:sz w:val="28"/>
        </w:rPr>
        <w:t>
      41. Конкурс өткізу туралы хабарландыру мынадай мәліметтерді қамтиды:</w:t>
      </w:r>
    </w:p>
    <w:bookmarkEnd w:id="56"/>
    <w:bookmarkStart w:name="z361" w:id="57"/>
    <w:p>
      <w:pPr>
        <w:spacing w:after="0"/>
        <w:ind w:left="0"/>
        <w:jc w:val="both"/>
      </w:pPr>
      <w:r>
        <w:rPr>
          <w:rFonts w:ascii="Times New Roman"/>
          <w:b w:val="false"/>
          <w:i w:val="false"/>
          <w:color w:val="000000"/>
          <w:sz w:val="28"/>
        </w:rPr>
        <w:t>
      1) орналасқан жері көрсетілген конкурс өткізетін мемлекеттік органның атауы, пошталық мекенжайлары, телефон нөмірлері, барынша рұқсат етілген файлдар өлшемінің шектеулерін көрсетумен электрондық пошта мекенжайлары;</w:t>
      </w:r>
    </w:p>
    <w:bookmarkEnd w:id="57"/>
    <w:bookmarkStart w:name="z362" w:id="58"/>
    <w:p>
      <w:pPr>
        <w:spacing w:after="0"/>
        <w:ind w:left="0"/>
        <w:jc w:val="both"/>
      </w:pPr>
      <w:r>
        <w:rPr>
          <w:rFonts w:ascii="Times New Roman"/>
          <w:b w:val="false"/>
          <w:i w:val="false"/>
          <w:color w:val="000000"/>
          <w:sz w:val="28"/>
        </w:rPr>
        <w:t>
      2) негізгі функционалдық міндеттері, еңбек ақысының көлемі мен шарттары көрсетілген бос лауазымдар атауы;</w:t>
      </w:r>
    </w:p>
    <w:bookmarkEnd w:id="58"/>
    <w:bookmarkStart w:name="z363" w:id="59"/>
    <w:p>
      <w:pPr>
        <w:spacing w:after="0"/>
        <w:ind w:left="0"/>
        <w:jc w:val="both"/>
      </w:pPr>
      <w:r>
        <w:rPr>
          <w:rFonts w:ascii="Times New Roman"/>
          <w:b w:val="false"/>
          <w:i w:val="false"/>
          <w:color w:val="000000"/>
          <w:sz w:val="28"/>
        </w:rPr>
        <w:t>
      3) мемлекеттік орган айқындаған біліктілік талаптарына сәйкес конкурсқа қатысушыға қойылатын негізгі талаптар;</w:t>
      </w:r>
    </w:p>
    <w:bookmarkEnd w:id="59"/>
    <w:bookmarkStart w:name="z364" w:id="60"/>
    <w:p>
      <w:pPr>
        <w:spacing w:after="0"/>
        <w:ind w:left="0"/>
        <w:jc w:val="both"/>
      </w:pPr>
      <w:r>
        <w:rPr>
          <w:rFonts w:ascii="Times New Roman"/>
          <w:b w:val="false"/>
          <w:i w:val="false"/>
          <w:color w:val="000000"/>
          <w:sz w:val="28"/>
        </w:rPr>
        <w:t>
      4) құжаттарды қабылдау мерзімі (3 жұмыс күні), ол ішкі конкурс өткізу туралы хабарландыру уәкілетті органның интернет-ресурсында жарияланғаннан кейін келесі жұмыс күнінен бастап есептеледі.</w:t>
      </w:r>
    </w:p>
    <w:bookmarkEnd w:id="60"/>
    <w:p>
      <w:pPr>
        <w:spacing w:after="0"/>
        <w:ind w:left="0"/>
        <w:jc w:val="both"/>
      </w:pPr>
      <w:r>
        <w:rPr>
          <w:rFonts w:ascii="Times New Roman"/>
          <w:b w:val="false"/>
          <w:i w:val="false"/>
          <w:color w:val="000000"/>
          <w:sz w:val="28"/>
        </w:rPr>
        <w:t xml:space="preserve">
      Бұл ретте, персоналды басқару қызметі (кадр қызметі) немесе персоналды басқару қызметінің (кадр қызметінің) міндеттерін атқару жүктелген адам құжаттарды "Қазақстан Республикасының мемлекеттік қызметі туралы" Қазақстан Республикасы Заңының 32-бабы </w:t>
      </w:r>
      <w:r>
        <w:rPr>
          <w:rFonts w:ascii="Times New Roman"/>
          <w:b w:val="false"/>
          <w:i w:val="false"/>
          <w:color w:val="000000"/>
          <w:sz w:val="28"/>
        </w:rPr>
        <w:t>3-тармағына</w:t>
      </w:r>
      <w:r>
        <w:rPr>
          <w:rFonts w:ascii="Times New Roman"/>
          <w:b w:val="false"/>
          <w:i w:val="false"/>
          <w:color w:val="000000"/>
          <w:sz w:val="28"/>
        </w:rPr>
        <w:t xml:space="preserve"> сәйкес бекітілген мемлекеттік қызметшілердің еңбек тәртіптемесі қағидаларында белгіленген мемлекеттік органның жұмыс уақытында қабылдайды.</w:t>
      </w:r>
    </w:p>
    <w:bookmarkStart w:name="z365" w:id="61"/>
    <w:p>
      <w:pPr>
        <w:spacing w:after="0"/>
        <w:ind w:left="0"/>
        <w:jc w:val="both"/>
      </w:pPr>
      <w:r>
        <w:rPr>
          <w:rFonts w:ascii="Times New Roman"/>
          <w:b w:val="false"/>
          <w:i w:val="false"/>
          <w:color w:val="000000"/>
          <w:sz w:val="28"/>
        </w:rPr>
        <w:t>
      5) осы Қағидалардың 44-тармағында көрсетілген қажетті құжаттар тізбесі;</w:t>
      </w:r>
    </w:p>
    <w:bookmarkEnd w:id="61"/>
    <w:p>
      <w:pPr>
        <w:spacing w:after="0"/>
        <w:ind w:left="0"/>
        <w:jc w:val="both"/>
      </w:pPr>
      <w:r>
        <w:rPr>
          <w:rFonts w:ascii="Times New Roman"/>
          <w:b w:val="false"/>
          <w:i w:val="false"/>
          <w:color w:val="000000"/>
          <w:sz w:val="28"/>
        </w:rPr>
        <w:t>
      6) әңгімелесу өткізудің мерзімдері мен орны;</w:t>
      </w:r>
    </w:p>
    <w:bookmarkStart w:name="z366" w:id="62"/>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 конкурс комиссиясының отырысына байқаушылардың қатысуына қатысты ақпарат;</w:t>
      </w:r>
    </w:p>
    <w:bookmarkEnd w:id="62"/>
    <w:bookmarkStart w:name="z368" w:id="63"/>
    <w:p>
      <w:pPr>
        <w:spacing w:after="0"/>
        <w:ind w:left="0"/>
        <w:jc w:val="both"/>
      </w:pPr>
      <w:r>
        <w:rPr>
          <w:rFonts w:ascii="Times New Roman"/>
          <w:b w:val="false"/>
          <w:i w:val="false"/>
          <w:color w:val="000000"/>
          <w:sz w:val="28"/>
        </w:rPr>
        <w:t>
      8) конкурсқа қатысу үшін өтініш нысаны;</w:t>
      </w:r>
    </w:p>
    <w:bookmarkEnd w:id="63"/>
    <w:bookmarkStart w:name="z369" w:id="64"/>
    <w:p>
      <w:pPr>
        <w:spacing w:after="0"/>
        <w:ind w:left="0"/>
        <w:jc w:val="both"/>
      </w:pPr>
      <w:r>
        <w:rPr>
          <w:rFonts w:ascii="Times New Roman"/>
          <w:b w:val="false"/>
          <w:i w:val="false"/>
          <w:color w:val="000000"/>
          <w:sz w:val="28"/>
        </w:rPr>
        <w:t>
      9) конкурс комиссиясының іс-әрекеттері мен шешімдеріне шағымдану тәртібі туралы ақпарат;</w:t>
      </w:r>
    </w:p>
    <w:bookmarkEnd w:id="64"/>
    <w:bookmarkStart w:name="z370" w:id="65"/>
    <w:p>
      <w:pPr>
        <w:spacing w:after="0"/>
        <w:ind w:left="0"/>
        <w:jc w:val="both"/>
      </w:pPr>
      <w:r>
        <w:rPr>
          <w:rFonts w:ascii="Times New Roman"/>
          <w:b w:val="false"/>
          <w:i w:val="false"/>
          <w:color w:val="000000"/>
          <w:sz w:val="28"/>
        </w:rPr>
        <w:t>
      10) осы Қағидалармен көзделмеген кандидаттарды іріктеу құралдарын қолдану туралы ақпарат.</w:t>
      </w:r>
    </w:p>
    <w:bookmarkEnd w:id="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41-тармаққа өзгеріс енгізілді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489" w:id="66"/>
    <w:p>
      <w:pPr>
        <w:spacing w:after="0"/>
        <w:ind w:left="0"/>
        <w:jc w:val="both"/>
      </w:pPr>
      <w:r>
        <w:rPr>
          <w:rFonts w:ascii="Times New Roman"/>
          <w:b w:val="false"/>
          <w:i w:val="false"/>
          <w:color w:val="000000"/>
          <w:sz w:val="28"/>
        </w:rPr>
        <w:t xml:space="preserve">
      41-1. "Халық денсаулығы және денсаулық сақтау жүйесі туралы" Қазақстан Республикасының 2020 жылғы 7 шілдедегі </w:t>
      </w:r>
      <w:r>
        <w:rPr>
          <w:rFonts w:ascii="Times New Roman"/>
          <w:b w:val="false"/>
          <w:i w:val="false"/>
          <w:color w:val="000000"/>
          <w:sz w:val="28"/>
        </w:rPr>
        <w:t>Кодексіне</w:t>
      </w:r>
      <w:r>
        <w:rPr>
          <w:rFonts w:ascii="Times New Roman"/>
          <w:b w:val="false"/>
          <w:i w:val="false"/>
          <w:color w:val="000000"/>
          <w:sz w:val="28"/>
        </w:rPr>
        <w:t xml:space="preserve"> сәйкес шектеу іс-шаралары, оның ішінде карантин енгізілген жағдайда денсаулық сақтау, әлеуметтік-еңбек және білім саласындағы уәкілетті органдардың, олардың ведомстволарының, олардың ведомстволарының аумақтық бөлімшелерінің, сондай-ақ денсаулық сақтау, халықты жұмыспен қамту және білім саласындағы жергілікті атқарушы органдардың бос лауазымдарына орналасуға арналған конкурсқа қатысу үшін құжаттарды қабылдау мерзімі конкурстық комиссияның шешімі бойынша бір жұмыс күнін құрауы мүмкін.</w:t>
      </w:r>
    </w:p>
    <w:bookmarkEnd w:id="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41-1-тармақпен толықтырылды – ҚР Мемлекеттік қызмет істері агенттігі Төрағасының 22.07.2020 </w:t>
      </w:r>
      <w:r>
        <w:rPr>
          <w:rFonts w:ascii="Times New Roman"/>
          <w:b w:val="false"/>
          <w:i w:val="false"/>
          <w:color w:val="000000"/>
          <w:sz w:val="28"/>
        </w:rPr>
        <w:t>№ 119</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71" w:id="67"/>
    <w:p>
      <w:pPr>
        <w:spacing w:after="0"/>
        <w:ind w:left="0"/>
        <w:jc w:val="both"/>
      </w:pPr>
      <w:r>
        <w:rPr>
          <w:rFonts w:ascii="Times New Roman"/>
          <w:b w:val="false"/>
          <w:i w:val="false"/>
          <w:color w:val="000000"/>
          <w:sz w:val="28"/>
        </w:rPr>
        <w:t>
      42. Егер конкурс "Б" корпусының уақытша бос мемлекеттік әкімшілік лауазымына өткізілсе, бұл шарт, жұмыс орны (лауазымы) сақталатын уақытша болмайтын жұмыскердің жұмысқа шығу күнін, сондай-ақ негізгі жұмыскердің осы мерзімнің аяқталуына дейін жұмысқа шығу құқығы туралы ақпараттың көрсетілуімен, конкурс өткізу туралы хабарландыруда көрсетіледі.</w:t>
      </w:r>
    </w:p>
    <w:bookmarkEnd w:id="67"/>
    <w:bookmarkStart w:name="z372" w:id="68"/>
    <w:p>
      <w:pPr>
        <w:spacing w:after="0"/>
        <w:ind w:left="0"/>
        <w:jc w:val="left"/>
      </w:pPr>
      <w:r>
        <w:rPr>
          <w:rFonts w:ascii="Times New Roman"/>
          <w:b/>
          <w:i w:val="false"/>
          <w:color w:val="000000"/>
        </w:rPr>
        <w:t xml:space="preserve"> 2-параграф. Ішкі конкурсқа қатысатын адамдардың құжаттарын қабылдау</w:t>
      </w:r>
    </w:p>
    <w:bookmarkEnd w:id="68"/>
    <w:bookmarkStart w:name="z373" w:id="69"/>
    <w:p>
      <w:pPr>
        <w:spacing w:after="0"/>
        <w:ind w:left="0"/>
        <w:jc w:val="both"/>
      </w:pPr>
      <w:r>
        <w:rPr>
          <w:rFonts w:ascii="Times New Roman"/>
          <w:b w:val="false"/>
          <w:i w:val="false"/>
          <w:color w:val="000000"/>
          <w:sz w:val="28"/>
        </w:rPr>
        <w:t>
      43. Ішкі конкурсқа қатысуға ниет білдірген азаматтар конкурс жариялаған мемлекеттік органға құжаттарын электронды түрде "Е-қызмет" интегралды ақпараттық жүйесі не "Е-gov" электронды Үкімет порталы арқылы не хабарландыруда көрсетілген электрондық пошта мекенжайына құжаттарды қабылдау мерзімінде тапсырады.</w:t>
      </w:r>
    </w:p>
    <w:bookmarkEnd w:id="69"/>
    <w:bookmarkStart w:name="z374" w:id="70"/>
    <w:p>
      <w:pPr>
        <w:spacing w:after="0"/>
        <w:ind w:left="0"/>
        <w:jc w:val="both"/>
      </w:pPr>
      <w:r>
        <w:rPr>
          <w:rFonts w:ascii="Times New Roman"/>
          <w:b w:val="false"/>
          <w:i w:val="false"/>
          <w:color w:val="000000"/>
          <w:sz w:val="28"/>
        </w:rPr>
        <w:t>
      44. Ішкі конкурсқа қатысу үшін мынадай құжаттар тапсырылады:</w:t>
      </w:r>
    </w:p>
    <w:bookmarkEnd w:id="70"/>
    <w:bookmarkStart w:name="z375" w:id="71"/>
    <w:p>
      <w:pPr>
        <w:spacing w:after="0"/>
        <w:ind w:left="0"/>
        <w:jc w:val="both"/>
      </w:pPr>
      <w:r>
        <w:rPr>
          <w:rFonts w:ascii="Times New Roman"/>
          <w:b w:val="false"/>
          <w:i w:val="false"/>
          <w:color w:val="000000"/>
          <w:sz w:val="28"/>
        </w:rPr>
        <w:t xml:space="preserve">
      1) осы Қағидалардың </w:t>
      </w:r>
      <w:r>
        <w:rPr>
          <w:rFonts w:ascii="Times New Roman"/>
          <w:b w:val="false"/>
          <w:i w:val="false"/>
          <w:color w:val="000000"/>
          <w:sz w:val="28"/>
        </w:rPr>
        <w:t>2-қосымшасына</w:t>
      </w:r>
      <w:r>
        <w:rPr>
          <w:rFonts w:ascii="Times New Roman"/>
          <w:b w:val="false"/>
          <w:i w:val="false"/>
          <w:color w:val="000000"/>
          <w:sz w:val="28"/>
        </w:rPr>
        <w:t xml:space="preserve"> сәйкес нысандағы өтініш (бұдан әрі – Өтініш);</w:t>
      </w:r>
    </w:p>
    <w:bookmarkEnd w:id="71"/>
    <w:bookmarkStart w:name="z376" w:id="72"/>
    <w:p>
      <w:pPr>
        <w:spacing w:after="0"/>
        <w:ind w:left="0"/>
        <w:jc w:val="both"/>
      </w:pPr>
      <w:r>
        <w:rPr>
          <w:rFonts w:ascii="Times New Roman"/>
          <w:b w:val="false"/>
          <w:i w:val="false"/>
          <w:color w:val="000000"/>
          <w:sz w:val="28"/>
        </w:rPr>
        <w:t xml:space="preserve">
      2) Қазақстан Республикасының Мемлекеттік қызмет істері агенттігі Төрағасының 2021 жылғы 10 қыркүйектегі № 158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24350 болып тіркелген) бекітілген, тиісті персоналды басқару қызметі құжаттарды тапсыру күніне дейін күнтізбелік 30 күн ішінде растаған мемлекеттік қызметшінің қызметтік тізімі.</w:t>
      </w:r>
    </w:p>
    <w:bookmarkEnd w:id="72"/>
    <w:p>
      <w:pPr>
        <w:spacing w:after="0"/>
        <w:ind w:left="0"/>
        <w:jc w:val="both"/>
      </w:pPr>
      <w:r>
        <w:rPr>
          <w:rFonts w:ascii="Times New Roman"/>
          <w:b w:val="false"/>
          <w:i w:val="false"/>
          <w:color w:val="000000"/>
          <w:sz w:val="28"/>
        </w:rPr>
        <w:t>
      Кандидаттар жарияланған лауазымның функционалдық бағыттарына сәйкес салаларда жұмыс өтілі барын растайтын құжаттарды ұсына 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44-тармаққа өзгеріс енгізілді - ҚР Мемлекеттік қызмет істері агенттігі Төрағасының 10.12.2021 </w:t>
      </w:r>
      <w:r>
        <w:rPr>
          <w:rFonts w:ascii="Times New Roman"/>
          <w:b w:val="false"/>
          <w:i w:val="false"/>
          <w:color w:val="000000"/>
          <w:sz w:val="28"/>
        </w:rPr>
        <w:t>№ 230</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77" w:id="73"/>
    <w:p>
      <w:pPr>
        <w:spacing w:after="0"/>
        <w:ind w:left="0"/>
        <w:jc w:val="both"/>
      </w:pPr>
      <w:r>
        <w:rPr>
          <w:rFonts w:ascii="Times New Roman"/>
          <w:b w:val="false"/>
          <w:i w:val="false"/>
          <w:color w:val="000000"/>
          <w:sz w:val="28"/>
        </w:rPr>
        <w:t>
      45. Құжаттардың толық емес пакетін не дәйексіз мәліметтерді ұсыну не құжаттардың оларға қойылатын талаптарға сәйкес келмеуі персоналды басқару қызметінің (кадр қызметінің) немесе персоналды басқару қызметінің (кадр қызметінің) міндеттерін атқару жүктелген адамның оларды қараудан бас тартуы үшін негіз болып табылады.</w:t>
      </w:r>
    </w:p>
    <w:bookmarkEnd w:id="7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45-тармақ жаңа редакцияда - ҚР ҚР Мемлекеттік қызмет істері агенттігі Төрағасының 22.09.2020 </w:t>
      </w:r>
      <w:r>
        <w:rPr>
          <w:rFonts w:ascii="Times New Roman"/>
          <w:b w:val="false"/>
          <w:i w:val="false"/>
          <w:color w:val="000000"/>
          <w:sz w:val="28"/>
        </w:rPr>
        <w:t>№ 146</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78" w:id="74"/>
    <w:p>
      <w:pPr>
        <w:spacing w:after="0"/>
        <w:ind w:left="0"/>
        <w:jc w:val="both"/>
      </w:pPr>
      <w:r>
        <w:rPr>
          <w:rFonts w:ascii="Times New Roman"/>
          <w:b w:val="false"/>
          <w:i w:val="false"/>
          <w:color w:val="000000"/>
          <w:sz w:val="28"/>
        </w:rPr>
        <w:t>
      46. Азаматтар біліміне, жұмыс тәжірибесіне, кәсіби деңгейіне және беделіне қатысты (біліктілігін арттыру, ғылыми дәрежелер мен атақтар берілуі туралы құжаттардың көшірмелері, мінездемелер, ұсынымдар, ғылыми жарияланымдар және өзге де олардың кәсіби қызметін, біліктілігін сипаттайтын мәліметтер) қосымша ақпараттарды бере алады.</w:t>
      </w:r>
    </w:p>
    <w:bookmarkEnd w:id="74"/>
    <w:bookmarkStart w:name="z379" w:id="75"/>
    <w:p>
      <w:pPr>
        <w:spacing w:after="0"/>
        <w:ind w:left="0"/>
        <w:jc w:val="left"/>
      </w:pPr>
      <w:r>
        <w:rPr>
          <w:rFonts w:ascii="Times New Roman"/>
          <w:b/>
          <w:i w:val="false"/>
          <w:color w:val="000000"/>
        </w:rPr>
        <w:t xml:space="preserve"> 3-параграф. Ішкі конкурсқа қатысушылардың құжаттарын қарау</w:t>
      </w:r>
    </w:p>
    <w:bookmarkEnd w:id="75"/>
    <w:bookmarkStart w:name="z380" w:id="76"/>
    <w:p>
      <w:pPr>
        <w:spacing w:after="0"/>
        <w:ind w:left="0"/>
        <w:jc w:val="both"/>
      </w:pPr>
      <w:r>
        <w:rPr>
          <w:rFonts w:ascii="Times New Roman"/>
          <w:b w:val="false"/>
          <w:i w:val="false"/>
          <w:color w:val="000000"/>
          <w:sz w:val="28"/>
        </w:rPr>
        <w:t xml:space="preserve">
      47. Құжаттарды қабылдау мерзімі аяқталғаннан кейін бір жұмыс күн ішінде персоналды басқару қызметі (кадр қызметі) немесе персоналды басқару қызметінің (кадр қызметінің) міндеттерін атқару жүктелген адам тапсырылған құжаттарды кандидаттардың Заңның 17-бабының </w:t>
      </w:r>
      <w:r>
        <w:rPr>
          <w:rFonts w:ascii="Times New Roman"/>
          <w:b w:val="false"/>
          <w:i w:val="false"/>
          <w:color w:val="000000"/>
          <w:sz w:val="28"/>
        </w:rPr>
        <w:t>4-тармағына</w:t>
      </w:r>
      <w:r>
        <w:rPr>
          <w:rFonts w:ascii="Times New Roman"/>
          <w:b w:val="false"/>
          <w:i w:val="false"/>
          <w:color w:val="000000"/>
          <w:sz w:val="28"/>
        </w:rPr>
        <w:t xml:space="preserve"> сәйкес бекітілген біліктілік талаптарына сәйкестігін қарап, конкурсқа қатысушыларды әңгімелесуге жіберу туралы шешім қабылдайды.</w:t>
      </w:r>
    </w:p>
    <w:bookmarkEnd w:id="76"/>
    <w:bookmarkStart w:name="z381" w:id="77"/>
    <w:p>
      <w:pPr>
        <w:spacing w:after="0"/>
        <w:ind w:left="0"/>
        <w:jc w:val="both"/>
      </w:pPr>
      <w:r>
        <w:rPr>
          <w:rFonts w:ascii="Times New Roman"/>
          <w:b w:val="false"/>
          <w:i w:val="false"/>
          <w:color w:val="000000"/>
          <w:sz w:val="28"/>
        </w:rPr>
        <w:t xml:space="preserve">
      48. Шешім осы Қағидаларға </w:t>
      </w:r>
      <w:r>
        <w:rPr>
          <w:rFonts w:ascii="Times New Roman"/>
          <w:b w:val="false"/>
          <w:i w:val="false"/>
          <w:color w:val="000000"/>
          <w:sz w:val="28"/>
        </w:rPr>
        <w:t>6-қосымшаға</w:t>
      </w:r>
      <w:r>
        <w:rPr>
          <w:rFonts w:ascii="Times New Roman"/>
          <w:b w:val="false"/>
          <w:i w:val="false"/>
          <w:color w:val="000000"/>
          <w:sz w:val="28"/>
        </w:rPr>
        <w:t xml:space="preserve"> сәйкес үлгіде (бұдан әрі – Шешім) ресімделеді және оған комиссияның хатшысы және персоналды басқару қызметінің (кадр қызметінің) басшысы немесе персоналды басқару қызметінің (кадр қызметінің) міндеттерін атқару жүктелген адам (бұдан әрі – персоналды басқару қызметінің басшысы) қол қояды.</w:t>
      </w:r>
    </w:p>
    <w:bookmarkEnd w:id="77"/>
    <w:p>
      <w:pPr>
        <w:spacing w:after="0"/>
        <w:ind w:left="0"/>
        <w:jc w:val="both"/>
      </w:pPr>
      <w:r>
        <w:rPr>
          <w:rFonts w:ascii="Times New Roman"/>
          <w:b w:val="false"/>
          <w:i w:val="false"/>
          <w:color w:val="000000"/>
          <w:sz w:val="28"/>
        </w:rPr>
        <w:t>
      Персоналды басқару қызметінің басшысы шешімге электронды түрде электрондық цифрлық қолтаңба арқылы қол қоя алады.</w:t>
      </w:r>
    </w:p>
    <w:bookmarkStart w:name="z382" w:id="78"/>
    <w:p>
      <w:pPr>
        <w:spacing w:after="0"/>
        <w:ind w:left="0"/>
        <w:jc w:val="both"/>
      </w:pPr>
      <w:r>
        <w:rPr>
          <w:rFonts w:ascii="Times New Roman"/>
          <w:b w:val="false"/>
          <w:i w:val="false"/>
          <w:color w:val="000000"/>
          <w:sz w:val="28"/>
        </w:rPr>
        <w:t xml:space="preserve">
      49. Құжаттарды қарау қорытындысы бойынша конкурс комиссиясының хатшысы әңгімелесуге жіберілген кандидаттардың тізімін және </w:t>
      </w:r>
      <w:r>
        <w:rPr>
          <w:rFonts w:ascii="Times New Roman"/>
          <w:b w:val="false"/>
          <w:i w:val="false"/>
          <w:color w:val="000000"/>
          <w:sz w:val="28"/>
        </w:rPr>
        <w:t>7-қосымшаға</w:t>
      </w:r>
      <w:r>
        <w:rPr>
          <w:rFonts w:ascii="Times New Roman"/>
          <w:b w:val="false"/>
          <w:i w:val="false"/>
          <w:color w:val="000000"/>
          <w:sz w:val="28"/>
        </w:rPr>
        <w:t xml:space="preserve"> сәйкес үлгіде оны өткізудің кестесін қалыптастырады.</w:t>
      </w:r>
    </w:p>
    <w:bookmarkEnd w:id="78"/>
    <w:p>
      <w:pPr>
        <w:spacing w:after="0"/>
        <w:ind w:left="0"/>
        <w:jc w:val="both"/>
      </w:pPr>
      <w:r>
        <w:rPr>
          <w:rFonts w:ascii="Times New Roman"/>
          <w:b w:val="false"/>
          <w:i w:val="false"/>
          <w:color w:val="000000"/>
          <w:sz w:val="28"/>
        </w:rPr>
        <w:t>
      Әңгімелесуге жіберілген кандидаттардың тізімі мен әңгімелесуді өткізу кестесі конкурс жариялаған мемлекеттік органның интернет-ресурсында персоналды басқару қызметімен (кадр қызметімен) немесе персоналды басқару қызметінің (кадр қызметінің) міндеттерін атқару жүктелген адаммен шешімді қабылдаған күннен бастап келесі жұмыс күні өткенге дейін және әңгімелесу өтетін күнге дейін бір жұмыс күннен кешіктірмей орналастырылады.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49-тармақ жаңа редакцияда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383" w:id="79"/>
    <w:p>
      <w:pPr>
        <w:spacing w:after="0"/>
        <w:ind w:left="0"/>
        <w:jc w:val="both"/>
      </w:pPr>
      <w:r>
        <w:rPr>
          <w:rFonts w:ascii="Times New Roman"/>
          <w:b w:val="false"/>
          <w:i w:val="false"/>
          <w:color w:val="000000"/>
          <w:sz w:val="28"/>
        </w:rPr>
        <w:t>
      50. Комиссияның хатшысы әңгімелесуге жіберілген кандидаттарға персоналды басқару қызметі (кадр қызметі) немесе персоналды басқару қызметінің (кадр қызметінің) міндеттерін атқару жүктелген адам шешім қабылдаған күннен кейін бір жұмыс күн ішінде және әңгімелесу өтетін күнге дейін бір жұмыс күннен кешіктірмей әңгімелесу және эссе, сондай-ақ қажет болған жағдайда кандидаттарды іріктеудің басқа құралдарын өткізу күні туралы хабарлайды. Хабарландыру қатысушылардың телефондары бойынша немесе электрондық мекенжайларына және ұялы телефондарына ақпарат жіберу жолымен жүзеге асырылады.</w:t>
      </w:r>
    </w:p>
    <w:bookmarkEnd w:id="7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50-тармақ жаңа редакцияда – ҚР Мемлекеттік қызмет істері агенттігі Төрағасының 19.05.2020 </w:t>
      </w:r>
      <w:r>
        <w:rPr>
          <w:rFonts w:ascii="Times New Roman"/>
          <w:b w:val="false"/>
          <w:i w:val="false"/>
          <w:color w:val="000000"/>
          <w:sz w:val="28"/>
        </w:rPr>
        <w:t>№ 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84" w:id="80"/>
    <w:p>
      <w:pPr>
        <w:spacing w:after="0"/>
        <w:ind w:left="0"/>
        <w:jc w:val="both"/>
      </w:pPr>
      <w:r>
        <w:rPr>
          <w:rFonts w:ascii="Times New Roman"/>
          <w:b w:val="false"/>
          <w:i w:val="false"/>
          <w:color w:val="000000"/>
          <w:sz w:val="28"/>
        </w:rPr>
        <w:t>
      51. Конкурс комиссиясының хатшысы рұқсат алмаған конкурс қатысушыларына персоналды басқару қызметінің (кадр қызметінің) немесе персоналды басқару қызметінің (кадр қызметінің) міндеттерін атқару жүктелген адамның шешімі қабылдағаннан кейін бір жұмыс күн ішінде бұл туралы хабарлайды. Хабарландыру қатысушылардың телефондары бойынша немесе электрондық мекенжайларына және ұялы телефондарына ақпарат жіберу жолымен жүзеге асырылады.</w:t>
      </w:r>
    </w:p>
    <w:bookmarkEnd w:id="8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51-тармақ жаңа редакцияда – ҚР Мемлекеттік қызмет істері агенттігі Төрағасының 19.05.2020 </w:t>
      </w:r>
      <w:r>
        <w:rPr>
          <w:rFonts w:ascii="Times New Roman"/>
          <w:b w:val="false"/>
          <w:i w:val="false"/>
          <w:color w:val="000000"/>
          <w:sz w:val="28"/>
        </w:rPr>
        <w:t>№ 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85" w:id="81"/>
    <w:p>
      <w:pPr>
        <w:spacing w:after="0"/>
        <w:ind w:left="0"/>
        <w:jc w:val="left"/>
      </w:pPr>
      <w:r>
        <w:rPr>
          <w:rFonts w:ascii="Times New Roman"/>
          <w:b/>
          <w:i w:val="false"/>
          <w:color w:val="000000"/>
        </w:rPr>
        <w:t xml:space="preserve"> 4-параграф. Ішкі конкурсқа қатысатын кандидаттармен әңгімелесу</w:t>
      </w:r>
    </w:p>
    <w:bookmarkEnd w:id="81"/>
    <w:bookmarkStart w:name="z386" w:id="82"/>
    <w:p>
      <w:pPr>
        <w:spacing w:after="0"/>
        <w:ind w:left="0"/>
        <w:jc w:val="both"/>
      </w:pPr>
      <w:r>
        <w:rPr>
          <w:rFonts w:ascii="Times New Roman"/>
          <w:b w:val="false"/>
          <w:i w:val="false"/>
          <w:color w:val="000000"/>
          <w:sz w:val="28"/>
        </w:rPr>
        <w:t>
      52. Әңгімелесудің мақсаты кандидаттардың кәсіби және жеке қасиеттерін бағалау болып табылады.</w:t>
      </w:r>
    </w:p>
    <w:bookmarkEnd w:id="82"/>
    <w:bookmarkStart w:name="z387" w:id="83"/>
    <w:p>
      <w:pPr>
        <w:spacing w:after="0"/>
        <w:ind w:left="0"/>
        <w:jc w:val="both"/>
      </w:pPr>
      <w:r>
        <w:rPr>
          <w:rFonts w:ascii="Times New Roman"/>
          <w:b w:val="false"/>
          <w:i w:val="false"/>
          <w:color w:val="000000"/>
          <w:sz w:val="28"/>
        </w:rPr>
        <w:t>
      53. Ішкі конкурсқа қатысатын және әңгімелесуге жіберілген кандидаттар оны әңгімелесуге кандидаттарды жіберу туралы оларды хабардар еткен күннен бастап үш жұмыс күн ішінде конкурс жариялаған мемлекеттік органдарда өтеді.</w:t>
      </w:r>
    </w:p>
    <w:bookmarkEnd w:id="83"/>
    <w:p>
      <w:pPr>
        <w:spacing w:after="0"/>
        <w:ind w:left="0"/>
        <w:jc w:val="both"/>
      </w:pPr>
      <w:r>
        <w:rPr>
          <w:rFonts w:ascii="Times New Roman"/>
          <w:b w:val="false"/>
          <w:i w:val="false"/>
          <w:color w:val="000000"/>
          <w:sz w:val="28"/>
        </w:rPr>
        <w:t>
      Ішкі конкурсқа қатысатын және әңгімелесуге жіберілген кандидаттармен әңгімелесу қажет болған жағдайда қашықтық бейнебайланыс құралдары арқылы өткізілуі мүмкін.</w:t>
      </w:r>
    </w:p>
    <w:bookmarkStart w:name="z388" w:id="84"/>
    <w:p>
      <w:pPr>
        <w:spacing w:after="0"/>
        <w:ind w:left="0"/>
        <w:jc w:val="both"/>
      </w:pPr>
      <w:r>
        <w:rPr>
          <w:rFonts w:ascii="Times New Roman"/>
          <w:b w:val="false"/>
          <w:i w:val="false"/>
          <w:color w:val="000000"/>
          <w:sz w:val="28"/>
        </w:rPr>
        <w:t>
      54. Кандидаттарды бағалау кезінде конкурс комиссиясы біліктілік талаптарына және тиісті бос лауазымның лауазымдық нұсқаулығына сүйенеді.</w:t>
      </w:r>
    </w:p>
    <w:bookmarkEnd w:id="84"/>
    <w:p>
      <w:pPr>
        <w:spacing w:after="0"/>
        <w:ind w:left="0"/>
        <w:jc w:val="both"/>
      </w:pPr>
      <w:r>
        <w:rPr>
          <w:rFonts w:ascii="Times New Roman"/>
          <w:b w:val="false"/>
          <w:i w:val="false"/>
          <w:color w:val="000000"/>
          <w:sz w:val="28"/>
        </w:rPr>
        <w:t>
      Әңгімелесу алдында конкурс комиссиясының хатшысы әңгімелесуге қатысушыға конкурс комиссиясының мүшелерін, байқаушыларды, сарапшыларды, уәкілетті органның өкілін таныстырады.</w:t>
      </w:r>
    </w:p>
    <w:p>
      <w:pPr>
        <w:spacing w:after="0"/>
        <w:ind w:left="0"/>
        <w:jc w:val="both"/>
      </w:pPr>
      <w:r>
        <w:rPr>
          <w:rFonts w:ascii="Times New Roman"/>
          <w:b w:val="false"/>
          <w:i w:val="false"/>
          <w:color w:val="000000"/>
          <w:sz w:val="28"/>
        </w:rPr>
        <w:t>
      Әңгімелесуге конкурс комиссиясының үштен кем емес мүшелері қатысады.</w:t>
      </w:r>
    </w:p>
    <w:p>
      <w:pPr>
        <w:spacing w:after="0"/>
        <w:ind w:left="0"/>
        <w:jc w:val="both"/>
      </w:pPr>
      <w:r>
        <w:rPr>
          <w:rFonts w:ascii="Times New Roman"/>
          <w:b w:val="false"/>
          <w:i w:val="false"/>
          <w:color w:val="000000"/>
          <w:sz w:val="28"/>
        </w:rPr>
        <w:t>
      Конкурс комиссиясының мүшелері әңгімелесу барысында әдеп нормаларын, әңгімелесуге қатысушыларына құрметпен, сыпайы, әдепті және тілектесттік қарым-қатынасын сақтайды.</w:t>
      </w:r>
    </w:p>
    <w:p>
      <w:pPr>
        <w:spacing w:after="0"/>
        <w:ind w:left="0"/>
        <w:jc w:val="both"/>
      </w:pPr>
      <w:r>
        <w:rPr>
          <w:rFonts w:ascii="Times New Roman"/>
          <w:b w:val="false"/>
          <w:i w:val="false"/>
          <w:color w:val="000000"/>
          <w:sz w:val="28"/>
        </w:rPr>
        <w:t>
      Конкурсқа (-тарға) қатысатын және бос лауазымға (-дарға) орналасуға (оның ішінде екі және одан көп лауазымдарға) арналған әңгімелесуге жіберілген кандидат бір әңгімелесуден өтеді, оның барысында оған үміттенген бос лауазымға (-дарға) байланысты сұрақтар қойылады және осы Қағидалардың 55 және 92-тармақтарымен белгіленген жағдайларда конкурс комиссиясы айқындаған тақырыптардың біреуіне эссе жазады.</w:t>
      </w:r>
    </w:p>
    <w:p>
      <w:pPr>
        <w:spacing w:after="0"/>
        <w:ind w:left="0"/>
        <w:jc w:val="both"/>
      </w:pPr>
      <w:r>
        <w:rPr>
          <w:rFonts w:ascii="Times New Roman"/>
          <w:b w:val="false"/>
          <w:i w:val="false"/>
          <w:color w:val="000000"/>
          <w:sz w:val="28"/>
        </w:rPr>
        <w:t>
      Бір және сол лауазымға үміткер кандидаттарға сұрақтардың саны тең көлемде қойылады.</w:t>
      </w:r>
    </w:p>
    <w:p>
      <w:pPr>
        <w:spacing w:after="0"/>
        <w:ind w:left="0"/>
        <w:jc w:val="both"/>
      </w:pPr>
      <w:r>
        <w:rPr>
          <w:rFonts w:ascii="Times New Roman"/>
          <w:b w:val="false"/>
          <w:i w:val="false"/>
          <w:color w:val="000000"/>
          <w:sz w:val="28"/>
        </w:rPr>
        <w:t>
      Әрбір кандидатпен әңгімелесу, эссе жазу, сондай-ақ іріктеудің басқа құралдарын өткізу барысы техникалық бейнежазба құралдарының көмегімен белгіленеді.</w:t>
      </w:r>
    </w:p>
    <w:p>
      <w:pPr>
        <w:spacing w:after="0"/>
        <w:ind w:left="0"/>
        <w:jc w:val="both"/>
      </w:pPr>
      <w:r>
        <w:rPr>
          <w:rFonts w:ascii="Times New Roman"/>
          <w:b w:val="false"/>
          <w:i w:val="false"/>
          <w:color w:val="000000"/>
          <w:sz w:val="28"/>
        </w:rPr>
        <w:t>
      Бұл ретте әңгімелесудің және іріктеудің басқа тәсілдерінің бейнежазбасымен кандидат және комиссия мүшелері қамтылады.</w:t>
      </w:r>
    </w:p>
    <w:p>
      <w:pPr>
        <w:spacing w:after="0"/>
        <w:ind w:left="0"/>
        <w:jc w:val="both"/>
      </w:pPr>
      <w:r>
        <w:rPr>
          <w:rFonts w:ascii="Times New Roman"/>
          <w:b w:val="false"/>
          <w:i w:val="false"/>
          <w:color w:val="000000"/>
          <w:sz w:val="28"/>
        </w:rPr>
        <w:t>
      Кандидаттың келісімі болған жағдайда онымен әңгімелесуді интернет-ресурстарда және әлеуметтік желілерде онлайн-трансляциялауға жол беріледі.</w:t>
      </w:r>
    </w:p>
    <w:p>
      <w:pPr>
        <w:spacing w:after="0"/>
        <w:ind w:left="0"/>
        <w:jc w:val="both"/>
      </w:pPr>
      <w:r>
        <w:rPr>
          <w:rFonts w:ascii="Times New Roman"/>
          <w:b w:val="false"/>
          <w:i w:val="false"/>
          <w:color w:val="000000"/>
          <w:sz w:val="28"/>
        </w:rPr>
        <w:t>
      Әңгімелесу барысында техникалық бейнежазба құралдарының көмегімен белгіленген материалдар конкурс аяқталған сәттен бір жылдан кем емес персоналды басқару қызметінде (кадр қызметінде) сақталады.</w:t>
      </w:r>
    </w:p>
    <w:p>
      <w:pPr>
        <w:spacing w:after="0"/>
        <w:ind w:left="0"/>
        <w:jc w:val="both"/>
      </w:pPr>
      <w:r>
        <w:rPr>
          <w:rFonts w:ascii="Times New Roman"/>
          <w:b w:val="false"/>
          <w:i w:val="false"/>
          <w:color w:val="000000"/>
          <w:sz w:val="28"/>
        </w:rPr>
        <w:t>
      Әңгімелесу және іріктеудің басқа тәсілдерін өткізу кезінде егер конкурс комиссиясы отырысының барысына кедергі келтірмеген жағдайда кандидат та техникалық жазба құралдарын қолдана алады.</w:t>
      </w:r>
    </w:p>
    <w:bookmarkStart w:name="z389" w:id="85"/>
    <w:p>
      <w:pPr>
        <w:spacing w:after="0"/>
        <w:ind w:left="0"/>
        <w:jc w:val="both"/>
      </w:pPr>
      <w:r>
        <w:rPr>
          <w:rFonts w:ascii="Times New Roman"/>
          <w:b w:val="false"/>
          <w:i w:val="false"/>
          <w:color w:val="000000"/>
          <w:sz w:val="28"/>
        </w:rPr>
        <w:t xml:space="preserve">
      55. А-1, В-1, С-1, С-О-1, C-R-1, D-1, D-О-1, D-R-1, Е-1, E-R-1 санаттарының лауазымдарына үміттенген кандидаттар конкурс комиссиясы айқындаған тақырыптардың біреуіне екі жүз сөзден аспайтын бір эссені конкурс комиссиясы хатшысының қатысуымен мемлекеттік немесе орыс тілінде кандидаттың таңдауы бойынша жазады. Эссені конкурс комиссиясы осы Қағиданың </w:t>
      </w:r>
      <w:r>
        <w:rPr>
          <w:rFonts w:ascii="Times New Roman"/>
          <w:b w:val="false"/>
          <w:i w:val="false"/>
          <w:color w:val="000000"/>
          <w:sz w:val="28"/>
        </w:rPr>
        <w:t>4-қосымшасында</w:t>
      </w:r>
      <w:r>
        <w:rPr>
          <w:rFonts w:ascii="Times New Roman"/>
          <w:b w:val="false"/>
          <w:i w:val="false"/>
          <w:color w:val="000000"/>
          <w:sz w:val="28"/>
        </w:rPr>
        <w:t xml:space="preserve"> белгіленген параметрлерге сәйкес бағалайды. Эссе жазуға 45 минуттан аспайтын уақыт беріледі.</w:t>
      </w:r>
    </w:p>
    <w:bookmarkEnd w:id="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55-тармақ жаңа редакцияда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390" w:id="86"/>
    <w:p>
      <w:pPr>
        <w:spacing w:after="0"/>
        <w:ind w:left="0"/>
        <w:jc w:val="left"/>
      </w:pPr>
      <w:r>
        <w:rPr>
          <w:rFonts w:ascii="Times New Roman"/>
          <w:b/>
          <w:i w:val="false"/>
          <w:color w:val="000000"/>
        </w:rPr>
        <w:t xml:space="preserve"> 5-параграф. Конкурс комиссиясының отырысы</w:t>
      </w:r>
    </w:p>
    <w:bookmarkEnd w:id="86"/>
    <w:bookmarkStart w:name="z391" w:id="87"/>
    <w:p>
      <w:pPr>
        <w:spacing w:after="0"/>
        <w:ind w:left="0"/>
        <w:jc w:val="both"/>
      </w:pPr>
      <w:r>
        <w:rPr>
          <w:rFonts w:ascii="Times New Roman"/>
          <w:b w:val="false"/>
          <w:i w:val="false"/>
          <w:color w:val="000000"/>
          <w:sz w:val="28"/>
        </w:rPr>
        <w:t>
      56. Әңгімелесуді өткізу аяқталған күні конкурс комиссиясы ұсынылған құжаттардың негізінде, сондай-ақ эссені бағалау нәтижелерін және конкурс сұрақтарына жауаптарды қамтитын өткізілген әңгімелесудің нәтижелері бойынша кандидаттардың қатарынан бос лауазымға орналастыру үшін іріктеуді жүзеге асырады.</w:t>
      </w:r>
    </w:p>
    <w:bookmarkEnd w:id="87"/>
    <w:bookmarkStart w:name="z392" w:id="88"/>
    <w:p>
      <w:pPr>
        <w:spacing w:after="0"/>
        <w:ind w:left="0"/>
        <w:jc w:val="both"/>
      </w:pPr>
      <w:r>
        <w:rPr>
          <w:rFonts w:ascii="Times New Roman"/>
          <w:b w:val="false"/>
          <w:i w:val="false"/>
          <w:color w:val="000000"/>
          <w:sz w:val="28"/>
        </w:rPr>
        <w:t xml:space="preserve">
      57. Кандидаттарды бағалау нәтижелерін конкурс комиссиясының әрбір мүшесі осы Қағидалардың </w:t>
      </w:r>
      <w:r>
        <w:rPr>
          <w:rFonts w:ascii="Times New Roman"/>
          <w:b w:val="false"/>
          <w:i w:val="false"/>
          <w:color w:val="000000"/>
          <w:sz w:val="28"/>
        </w:rPr>
        <w:t>4-қосымшасына</w:t>
      </w:r>
      <w:r>
        <w:rPr>
          <w:rFonts w:ascii="Times New Roman"/>
          <w:b w:val="false"/>
          <w:i w:val="false"/>
          <w:color w:val="000000"/>
          <w:sz w:val="28"/>
        </w:rPr>
        <w:t xml:space="preserve"> сәйкес нысандағы кандидаттарды бағалау парағына (бұдан әрі – Бағалау парағы) әрбір үміттенген бос лауазым бойынша енгізеді.</w:t>
      </w:r>
    </w:p>
    <w:bookmarkEnd w:id="88"/>
    <w:p>
      <w:pPr>
        <w:spacing w:after="0"/>
        <w:ind w:left="0"/>
        <w:jc w:val="both"/>
      </w:pPr>
      <w:r>
        <w:rPr>
          <w:rFonts w:ascii="Times New Roman"/>
          <w:b w:val="false"/>
          <w:i w:val="false"/>
          <w:color w:val="000000"/>
          <w:sz w:val="28"/>
        </w:rPr>
        <w:t>
      Кандидатты бағалау парағы электронды түрде толтырылуы мүмкін.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57-тармақ жаңа редакцияда - ҚР Мемлекеттік қызмет істері агенттігі Төрағасының 16.08.2022 </w:t>
      </w:r>
      <w:r>
        <w:rPr>
          <w:rFonts w:ascii="Times New Roman"/>
          <w:b w:val="false"/>
          <w:i w:val="false"/>
          <w:color w:val="ff0000"/>
          <w:sz w:val="28"/>
        </w:rPr>
        <w:t>№ 181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93" w:id="89"/>
    <w:p>
      <w:pPr>
        <w:spacing w:after="0"/>
        <w:ind w:left="0"/>
        <w:jc w:val="both"/>
      </w:pPr>
      <w:r>
        <w:rPr>
          <w:rFonts w:ascii="Times New Roman"/>
          <w:b w:val="false"/>
          <w:i w:val="false"/>
          <w:color w:val="000000"/>
          <w:sz w:val="28"/>
        </w:rPr>
        <w:t>
      58. Конкурс комиссиясының шешімі кандидаттарды бағалау парағында қойылған баллдар негізінде қабылданады.</w:t>
      </w:r>
    </w:p>
    <w:bookmarkEnd w:id="89"/>
    <w:bookmarkStart w:name="z394" w:id="90"/>
    <w:p>
      <w:pPr>
        <w:spacing w:after="0"/>
        <w:ind w:left="0"/>
        <w:jc w:val="both"/>
      </w:pPr>
      <w:r>
        <w:rPr>
          <w:rFonts w:ascii="Times New Roman"/>
          <w:b w:val="false"/>
          <w:i w:val="false"/>
          <w:color w:val="000000"/>
          <w:sz w:val="28"/>
        </w:rPr>
        <w:t>
      59. Егер бағалау парақтарын комиссия құрамының кемінде үштен екісі оның ішінде төраға, бірақ үштен кем емес адам толтырса, конкурс комиссиясының шешімі заңды деп есептеледі.</w:t>
      </w:r>
    </w:p>
    <w:bookmarkEnd w:id="90"/>
    <w:bookmarkStart w:name="z395" w:id="91"/>
    <w:p>
      <w:pPr>
        <w:spacing w:after="0"/>
        <w:ind w:left="0"/>
        <w:jc w:val="both"/>
      </w:pPr>
      <w:r>
        <w:rPr>
          <w:rFonts w:ascii="Times New Roman"/>
          <w:b w:val="false"/>
          <w:i w:val="false"/>
          <w:color w:val="000000"/>
          <w:sz w:val="28"/>
        </w:rPr>
        <w:t>
      60. Ең көп балл сомасын алған кандидат конкурс комиссиясының оң қорытындысын алады. Балл сомалары тең болған жағдайда, конкурс комиссиясының төрағасы конкурс комиссиясының оң қорытындысын алған кандидатты анықтайды.</w:t>
      </w:r>
    </w:p>
    <w:bookmarkEnd w:id="91"/>
    <w:p>
      <w:pPr>
        <w:spacing w:after="0"/>
        <w:ind w:left="0"/>
        <w:jc w:val="both"/>
      </w:pPr>
      <w:r>
        <w:rPr>
          <w:rFonts w:ascii="Times New Roman"/>
          <w:b w:val="false"/>
          <w:i w:val="false"/>
          <w:color w:val="000000"/>
          <w:sz w:val="28"/>
        </w:rPr>
        <w:t>
      Балл сомаларын есептеуді конкурс комиссиясының хатшысы жүзеге асырады.</w:t>
      </w:r>
    </w:p>
    <w:p>
      <w:pPr>
        <w:spacing w:after="0"/>
        <w:ind w:left="0"/>
        <w:jc w:val="both"/>
      </w:pPr>
      <w:r>
        <w:rPr>
          <w:rFonts w:ascii="Times New Roman"/>
          <w:b w:val="false"/>
          <w:i w:val="false"/>
          <w:color w:val="000000"/>
          <w:sz w:val="28"/>
        </w:rPr>
        <w:t>
      Бұл ретте конкурс комиссиясы конкурс комиссиясының оң қорытындысын алған кандидаттың жоқтығы туралы шешім қабылдай алады.</w:t>
      </w:r>
    </w:p>
    <w:bookmarkStart w:name="z480" w:id="92"/>
    <w:p>
      <w:pPr>
        <w:spacing w:after="0"/>
        <w:ind w:left="0"/>
        <w:jc w:val="both"/>
      </w:pPr>
      <w:r>
        <w:rPr>
          <w:rFonts w:ascii="Times New Roman"/>
          <w:b w:val="false"/>
          <w:i w:val="false"/>
          <w:color w:val="000000"/>
          <w:sz w:val="28"/>
        </w:rPr>
        <w:t>
      60-1. Талқылау барысы мен конкурс комиссиясының шешiмi конкурс комиссиясының төрағасы мен мүшелерi, сондай-ақ хаттама жасауды iске асыратын хатшының қолдары қойылған еркін нысандағы қағаз және (немесе) электронды түрдегі хаттама түрiнде ресiмделедi.</w:t>
      </w:r>
    </w:p>
    <w:bookmarkEnd w:id="92"/>
    <w:p>
      <w:pPr>
        <w:spacing w:after="0"/>
        <w:ind w:left="0"/>
        <w:jc w:val="both"/>
      </w:pPr>
      <w:r>
        <w:rPr>
          <w:rFonts w:ascii="Times New Roman"/>
          <w:b w:val="false"/>
          <w:i w:val="false"/>
          <w:color w:val="000000"/>
          <w:sz w:val="28"/>
        </w:rPr>
        <w:t>
      Конкурс комиссиясының мүшелерi шешімге электронды түрде электрондық цифрлық қолтаңба арқылы қол қоя 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60-1-тармақпен толықтырылды – ҚР Мемлекеттік қызмет істері агенттігі Төрағасының 19.05.2020 </w:t>
      </w:r>
      <w:r>
        <w:rPr>
          <w:rFonts w:ascii="Times New Roman"/>
          <w:b w:val="false"/>
          <w:i w:val="false"/>
          <w:color w:val="000000"/>
          <w:sz w:val="28"/>
        </w:rPr>
        <w:t>№ 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96" w:id="93"/>
    <w:p>
      <w:pPr>
        <w:spacing w:after="0"/>
        <w:ind w:left="0"/>
        <w:jc w:val="both"/>
      </w:pPr>
      <w:r>
        <w:rPr>
          <w:rFonts w:ascii="Times New Roman"/>
          <w:b w:val="false"/>
          <w:i w:val="false"/>
          <w:color w:val="000000"/>
          <w:sz w:val="28"/>
        </w:rPr>
        <w:t>
      61. Конкурс комиссиясының шешімі қабылданған кейін бір жұмыс күні ішінде мемлекеттік органның интернет-ресурсында конкурс комиссиясының шешімі орналастырылады.</w:t>
      </w:r>
    </w:p>
    <w:bookmarkEnd w:id="93"/>
    <w:p>
      <w:pPr>
        <w:spacing w:after="0"/>
        <w:ind w:left="0"/>
        <w:jc w:val="both"/>
      </w:pPr>
      <w:r>
        <w:rPr>
          <w:rFonts w:ascii="Times New Roman"/>
          <w:b w:val="false"/>
          <w:i w:val="false"/>
          <w:color w:val="000000"/>
          <w:sz w:val="28"/>
        </w:rPr>
        <w:t>
      Кандидаттың келісімі бар болған жағдайда, оның конкурс комиссиясымен әңгімелесудің бейнежазбасы мемлекеттік органның интернет ресурсында орналастырылады.</w:t>
      </w:r>
    </w:p>
    <w:bookmarkStart w:name="z397" w:id="94"/>
    <w:p>
      <w:pPr>
        <w:spacing w:after="0"/>
        <w:ind w:left="0"/>
        <w:jc w:val="both"/>
      </w:pPr>
      <w:r>
        <w:rPr>
          <w:rFonts w:ascii="Times New Roman"/>
          <w:b w:val="false"/>
          <w:i w:val="false"/>
          <w:color w:val="000000"/>
          <w:sz w:val="28"/>
        </w:rPr>
        <w:t>
      62. Конкурс комиссиясының хатшысы әңгімелесуден табысты өткен кандидаттарға конкурс нәтижесі туралы, конкурс комиссиясы шешім шығарған күннен бастап екі жұмыс күн ішінде хабарлайды.</w:t>
      </w:r>
    </w:p>
    <w:bookmarkEnd w:id="94"/>
    <w:bookmarkStart w:name="z398" w:id="95"/>
    <w:p>
      <w:pPr>
        <w:spacing w:after="0"/>
        <w:ind w:left="0"/>
        <w:jc w:val="left"/>
      </w:pPr>
      <w:r>
        <w:rPr>
          <w:rFonts w:ascii="Times New Roman"/>
          <w:b/>
          <w:i w:val="false"/>
          <w:color w:val="000000"/>
        </w:rPr>
        <w:t xml:space="preserve"> 5-тарау. Барлық мемлекеттік органдардың мемлекеттік қызметшілері арасындағы ішкі конкурс</w:t>
      </w:r>
    </w:p>
    <w:bookmarkEnd w:id="95"/>
    <w:p>
      <w:pPr>
        <w:spacing w:after="0"/>
        <w:ind w:left="0"/>
        <w:jc w:val="both"/>
      </w:pPr>
      <w:r>
        <w:rPr>
          <w:rFonts w:ascii="Times New Roman"/>
          <w:b w:val="false"/>
          <w:i w:val="false"/>
          <w:color w:val="ff0000"/>
          <w:sz w:val="28"/>
        </w:rPr>
        <w:t xml:space="preserve">
      Ескерту. 5-тарау алып тасталды - ҚР ҚР Мемлекеттік қызмет істері агенттігі Төрағасының 22.09.2020 </w:t>
      </w:r>
      <w:r>
        <w:rPr>
          <w:rFonts w:ascii="Times New Roman"/>
          <w:b w:val="false"/>
          <w:i w:val="false"/>
          <w:color w:val="ff0000"/>
          <w:sz w:val="28"/>
        </w:rPr>
        <w:t>№ 146</w:t>
      </w:r>
      <w:r>
        <w:rPr>
          <w:rFonts w:ascii="Times New Roman"/>
          <w:b w:val="false"/>
          <w:i w:val="false"/>
          <w:color w:val="ff0000"/>
          <w:sz w:val="28"/>
        </w:rPr>
        <w:t xml:space="preserve"> (алғашқы ресми жарияланған күнінен бастап қолданысқа енгізіледі) бұйрығымен.</w:t>
      </w:r>
    </w:p>
    <w:bookmarkStart w:name="z402" w:id="96"/>
    <w:p>
      <w:pPr>
        <w:spacing w:after="0"/>
        <w:ind w:left="0"/>
        <w:jc w:val="left"/>
      </w:pPr>
      <w:r>
        <w:rPr>
          <w:rFonts w:ascii="Times New Roman"/>
          <w:b/>
          <w:i w:val="false"/>
          <w:color w:val="000000"/>
        </w:rPr>
        <w:t xml:space="preserve"> 6-тарау. Жалпы конкурс</w:t>
      </w:r>
    </w:p>
    <w:bookmarkEnd w:id="96"/>
    <w:p>
      <w:pPr>
        <w:spacing w:after="0"/>
        <w:ind w:left="0"/>
        <w:jc w:val="both"/>
      </w:pPr>
      <w:bookmarkStart w:name="z403" w:id="97"/>
      <w:r>
        <w:rPr>
          <w:rFonts w:ascii="Times New Roman"/>
          <w:b w:val="false"/>
          <w:i w:val="false"/>
          <w:color w:val="ff0000"/>
          <w:sz w:val="28"/>
        </w:rPr>
        <w:t xml:space="preserve">
      66. Алып тасталды - ҚР Мемлекеттік қызмет істері агенттігі Төрағасының 22.09.2020 </w:t>
      </w:r>
      <w:r>
        <w:rPr>
          <w:rFonts w:ascii="Times New Roman"/>
          <w:b w:val="false"/>
          <w:i w:val="false"/>
          <w:color w:val="ff0000"/>
          <w:sz w:val="28"/>
        </w:rPr>
        <w:t>№ 146</w:t>
      </w:r>
      <w:r>
        <w:rPr>
          <w:rFonts w:ascii="Times New Roman"/>
          <w:b w:val="false"/>
          <w:i w:val="false"/>
          <w:color w:val="ff0000"/>
          <w:sz w:val="28"/>
        </w:rPr>
        <w:t xml:space="preserve"> (алғашқы ресми жарияланған күнінен бастап қолданысқа енгізіледі) бұйрығымен.</w:t>
      </w:r>
    </w:p>
    <w:bookmarkEnd w:id="97"/>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67. Алып тасталды - ҚР Мемлекеттік қызмет істері агенттігі Төрағасының 22.09.2020 </w:t>
      </w:r>
      <w:r>
        <w:rPr>
          <w:rFonts w:ascii="Times New Roman"/>
          <w:b w:val="false"/>
          <w:i w:val="false"/>
          <w:color w:val="000000"/>
          <w:sz w:val="28"/>
        </w:rPr>
        <w:t>№ 146</w:t>
      </w:r>
      <w:r>
        <w:rPr>
          <w:rFonts w:ascii="Times New Roman"/>
          <w:b w:val="false"/>
          <w:i w:val="false"/>
          <w:color w:val="000000"/>
          <w:sz w:val="28"/>
        </w:rPr>
        <w:t xml:space="preserve"> (алғашқы ресми жарияланған күнінен бастап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68. Алып тасталды - ҚР Мемлекеттік қызмет істері агенттігі Төрағасының 22.09.2020 </w:t>
      </w:r>
      <w:r>
        <w:rPr>
          <w:rFonts w:ascii="Times New Roman"/>
          <w:b w:val="false"/>
          <w:i w:val="false"/>
          <w:color w:val="000000"/>
          <w:sz w:val="28"/>
        </w:rPr>
        <w:t>№ 146</w:t>
      </w:r>
      <w:r>
        <w:rPr>
          <w:rFonts w:ascii="Times New Roman"/>
          <w:b w:val="false"/>
          <w:i w:val="false"/>
          <w:color w:val="000000"/>
          <w:sz w:val="28"/>
        </w:rPr>
        <w:t xml:space="preserve"> (алғашқы ресми жарияланған күнінен бастап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69. Алып тасталды - ҚР Мемлекеттік қызмет істері агенттігі Төрағасының 22.09.2020 </w:t>
      </w:r>
      <w:r>
        <w:rPr>
          <w:rFonts w:ascii="Times New Roman"/>
          <w:b w:val="false"/>
          <w:i w:val="false"/>
          <w:color w:val="000000"/>
          <w:sz w:val="28"/>
        </w:rPr>
        <w:t>№ 146</w:t>
      </w:r>
      <w:r>
        <w:rPr>
          <w:rFonts w:ascii="Times New Roman"/>
          <w:b w:val="false"/>
          <w:i w:val="false"/>
          <w:color w:val="000000"/>
          <w:sz w:val="28"/>
        </w:rPr>
        <w:t xml:space="preserve"> (алғашқы ресми жарияланған күнінен бастап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70. Алып тасталды - ҚР Мемлекеттік қызмет істері агенттігі Төрағасының 22.09.2020 </w:t>
      </w:r>
      <w:r>
        <w:rPr>
          <w:rFonts w:ascii="Times New Roman"/>
          <w:b w:val="false"/>
          <w:i w:val="false"/>
          <w:color w:val="000000"/>
          <w:sz w:val="28"/>
        </w:rPr>
        <w:t>№ 146</w:t>
      </w:r>
      <w:r>
        <w:rPr>
          <w:rFonts w:ascii="Times New Roman"/>
          <w:b w:val="false"/>
          <w:i w:val="false"/>
          <w:color w:val="000000"/>
          <w:sz w:val="28"/>
        </w:rPr>
        <w:t xml:space="preserve"> (алғашқы ресми жарияланған күнінен бастап қолданысқа енгізіледі) бұйрығымен.</w:t>
      </w:r>
    </w:p>
    <w:bookmarkStart w:name="z412" w:id="98"/>
    <w:p>
      <w:pPr>
        <w:spacing w:after="0"/>
        <w:ind w:left="0"/>
        <w:jc w:val="left"/>
      </w:pPr>
      <w:r>
        <w:rPr>
          <w:rFonts w:ascii="Times New Roman"/>
          <w:b/>
          <w:i w:val="false"/>
          <w:color w:val="000000"/>
        </w:rPr>
        <w:t xml:space="preserve"> 1-параграф. Жалпы конкурс туралы хабарландыру</w:t>
      </w:r>
    </w:p>
    <w:bookmarkEnd w:id="98"/>
    <w:bookmarkStart w:name="z413" w:id="99"/>
    <w:p>
      <w:pPr>
        <w:spacing w:after="0"/>
        <w:ind w:left="0"/>
        <w:jc w:val="both"/>
      </w:pPr>
      <w:r>
        <w:rPr>
          <w:rFonts w:ascii="Times New Roman"/>
          <w:b w:val="false"/>
          <w:i w:val="false"/>
          <w:color w:val="000000"/>
          <w:sz w:val="28"/>
        </w:rPr>
        <w:t>
      71. Орталық мемлекеттік органдарда, ведомстволарда және олардың аумақтық бөлімшелерінде жалпы конкурс өткізу кезінде хабарландырулар орталық мемлекеттік органдардың және уәкілетті органның интернет-ресурстарында орналастырылады. Хабарландыруларды Қазақстан Республикасының бүкіл аумағына таралатын мерзімді баспасөз басылымдарында, басқа интернет-ресурстарда және әлеуметтік желілерде қосымша жариялауға жол беріледі.</w:t>
      </w:r>
    </w:p>
    <w:bookmarkEnd w:id="99"/>
    <w:p>
      <w:pPr>
        <w:spacing w:after="0"/>
        <w:ind w:left="0"/>
        <w:jc w:val="both"/>
      </w:pPr>
      <w:r>
        <w:rPr>
          <w:rFonts w:ascii="Times New Roman"/>
          <w:b w:val="false"/>
          <w:i w:val="false"/>
          <w:color w:val="000000"/>
          <w:sz w:val="28"/>
        </w:rPr>
        <w:t>
      Жергілікті бюджеттен қаржыландырылатын атқарушы органдарда жалпы конкурс өткізу туралы хабарландырулар жергілікті бюджеттен қаржыландырылатын атқарушы органдардың және уәкілетті органның интернет-ресурстарында орналастырылады. Хабарландыруларды тиісті әкімшілік-аумақтық бірлік аумағына таралатын мерзімді басылымдарда, басқа интернет-ресурстарда және әлеуметтік желілерде қосымша жариялауға жол беріледі.</w:t>
      </w:r>
    </w:p>
    <w:p>
      <w:pPr>
        <w:spacing w:after="0"/>
        <w:ind w:left="0"/>
        <w:jc w:val="both"/>
      </w:pPr>
      <w:r>
        <w:rPr>
          <w:rFonts w:ascii="Times New Roman"/>
          <w:b w:val="false"/>
          <w:i w:val="false"/>
          <w:color w:val="000000"/>
          <w:sz w:val="28"/>
        </w:rPr>
        <w:t>
      Персоналды басқарудың бірыңғай қызметі (кадр қызметі) құрылған жағдайда хабарландырулар өзі соның құрылымында тұрған мемлекеттік органның интернет-ресурсында да орналастырылады.</w:t>
      </w:r>
    </w:p>
    <w:bookmarkStart w:name="z414" w:id="100"/>
    <w:p>
      <w:pPr>
        <w:spacing w:after="0"/>
        <w:ind w:left="0"/>
        <w:jc w:val="both"/>
      </w:pPr>
      <w:r>
        <w:rPr>
          <w:rFonts w:ascii="Times New Roman"/>
          <w:b w:val="false"/>
          <w:i w:val="false"/>
          <w:color w:val="000000"/>
          <w:sz w:val="28"/>
        </w:rPr>
        <w:t xml:space="preserve">
      72. Конкурс өткізу туралы хабарландырулар жариялағаннан кейін Заңның 15-бабы </w:t>
      </w:r>
      <w:r>
        <w:rPr>
          <w:rFonts w:ascii="Times New Roman"/>
          <w:b w:val="false"/>
          <w:i w:val="false"/>
          <w:color w:val="000000"/>
          <w:sz w:val="28"/>
        </w:rPr>
        <w:t>3-тармағы</w:t>
      </w:r>
      <w:r>
        <w:rPr>
          <w:rFonts w:ascii="Times New Roman"/>
          <w:b w:val="false"/>
          <w:i w:val="false"/>
          <w:color w:val="000000"/>
          <w:sz w:val="28"/>
        </w:rPr>
        <w:t xml:space="preserve">, 27-бабының </w:t>
      </w:r>
      <w:r>
        <w:rPr>
          <w:rFonts w:ascii="Times New Roman"/>
          <w:b w:val="false"/>
          <w:i w:val="false"/>
          <w:color w:val="000000"/>
          <w:sz w:val="28"/>
        </w:rPr>
        <w:t>7-тармағында</w:t>
      </w:r>
      <w:r>
        <w:rPr>
          <w:rFonts w:ascii="Times New Roman"/>
          <w:b w:val="false"/>
          <w:i w:val="false"/>
          <w:color w:val="000000"/>
          <w:sz w:val="28"/>
        </w:rPr>
        <w:t xml:space="preserve"> көзделген тәртіппен конкурстық рәсімдер аяқталғанша, азаматтарды жарияланған лауазымға тағайындауға жол берілмейді.</w:t>
      </w:r>
    </w:p>
    <w:bookmarkEnd w:id="100"/>
    <w:bookmarkStart w:name="z415" w:id="101"/>
    <w:p>
      <w:pPr>
        <w:spacing w:after="0"/>
        <w:ind w:left="0"/>
        <w:jc w:val="both"/>
      </w:pPr>
      <w:r>
        <w:rPr>
          <w:rFonts w:ascii="Times New Roman"/>
          <w:b w:val="false"/>
          <w:i w:val="false"/>
          <w:color w:val="000000"/>
          <w:sz w:val="28"/>
        </w:rPr>
        <w:t>
      73. Жалпы конкурсты өткізу туралы хабарландыру мынадай мәліметтерді қамтиды:</w:t>
      </w:r>
    </w:p>
    <w:bookmarkEnd w:id="101"/>
    <w:bookmarkStart w:name="z416" w:id="102"/>
    <w:p>
      <w:pPr>
        <w:spacing w:after="0"/>
        <w:ind w:left="0"/>
        <w:jc w:val="both"/>
      </w:pPr>
      <w:r>
        <w:rPr>
          <w:rFonts w:ascii="Times New Roman"/>
          <w:b w:val="false"/>
          <w:i w:val="false"/>
          <w:color w:val="000000"/>
          <w:sz w:val="28"/>
        </w:rPr>
        <w:t>
      1) мекенжайы көрсетілген конкурс өткізетін мемлекеттік органның атауы, почталық мекенжайлары, телефон және факс нөмірлері, электрондық почта мекенжайлары;</w:t>
      </w:r>
    </w:p>
    <w:bookmarkEnd w:id="102"/>
    <w:bookmarkStart w:name="z417" w:id="103"/>
    <w:p>
      <w:pPr>
        <w:spacing w:after="0"/>
        <w:ind w:left="0"/>
        <w:jc w:val="both"/>
      </w:pPr>
      <w:r>
        <w:rPr>
          <w:rFonts w:ascii="Times New Roman"/>
          <w:b w:val="false"/>
          <w:i w:val="false"/>
          <w:color w:val="000000"/>
          <w:sz w:val="28"/>
        </w:rPr>
        <w:t>
      2) негізгі функционалдық міндеттері, еңбек ақысының көлемі мен шарттары көрсетілген бос лауазымдар;</w:t>
      </w:r>
    </w:p>
    <w:bookmarkEnd w:id="103"/>
    <w:bookmarkStart w:name="z418" w:id="104"/>
    <w:p>
      <w:pPr>
        <w:spacing w:after="0"/>
        <w:ind w:left="0"/>
        <w:jc w:val="both"/>
      </w:pPr>
      <w:r>
        <w:rPr>
          <w:rFonts w:ascii="Times New Roman"/>
          <w:b w:val="false"/>
          <w:i w:val="false"/>
          <w:color w:val="000000"/>
          <w:sz w:val="28"/>
        </w:rPr>
        <w:t>
      3) мемлекеттік органмен айқындалған біліктілік талаптарына сәйкес конкурсқа қатысушыға қойылатын негізгі талаптар;</w:t>
      </w:r>
    </w:p>
    <w:bookmarkEnd w:id="104"/>
    <w:bookmarkStart w:name="z419" w:id="105"/>
    <w:p>
      <w:pPr>
        <w:spacing w:after="0"/>
        <w:ind w:left="0"/>
        <w:jc w:val="both"/>
      </w:pPr>
      <w:r>
        <w:rPr>
          <w:rFonts w:ascii="Times New Roman"/>
          <w:b w:val="false"/>
          <w:i w:val="false"/>
          <w:color w:val="000000"/>
          <w:sz w:val="28"/>
        </w:rPr>
        <w:t>
      4) құжаттарды қабылдау мерзімі (7 жұмыс күні), ол жалпы конкурс өткізу туралы хабарландыру уәкілетті органның интернет-ресурсында жарияланғаннан кейін келесі жұмыс күнінен бастап есептеледі.</w:t>
      </w:r>
    </w:p>
    <w:bookmarkEnd w:id="105"/>
    <w:p>
      <w:pPr>
        <w:spacing w:after="0"/>
        <w:ind w:left="0"/>
        <w:jc w:val="both"/>
      </w:pPr>
      <w:r>
        <w:rPr>
          <w:rFonts w:ascii="Times New Roman"/>
          <w:b w:val="false"/>
          <w:i w:val="false"/>
          <w:color w:val="000000"/>
          <w:sz w:val="28"/>
        </w:rPr>
        <w:t xml:space="preserve">
      Бұл ретте, персоналды басқару қызметі (кадр қызметі) немесе персоналды басқару қызметінің (кадр қызметінің) міндеттерін атқару жүктелген адам құжаттарды "Қазақстан Республикасының мемлекеттік қызметі туралы" Қазақстан Республикасы Заңының 32-бабы </w:t>
      </w:r>
      <w:r>
        <w:rPr>
          <w:rFonts w:ascii="Times New Roman"/>
          <w:b w:val="false"/>
          <w:i w:val="false"/>
          <w:color w:val="000000"/>
          <w:sz w:val="28"/>
        </w:rPr>
        <w:t>3-тармағына</w:t>
      </w:r>
      <w:r>
        <w:rPr>
          <w:rFonts w:ascii="Times New Roman"/>
          <w:b w:val="false"/>
          <w:i w:val="false"/>
          <w:color w:val="000000"/>
          <w:sz w:val="28"/>
        </w:rPr>
        <w:t xml:space="preserve"> сәйкес бекітілген мемлекеттік қызметшілердің еңбек тәртіптемесі қағидаларында белгіленген мемлекеттік органның жұмыс уақытында қабылдайды.</w:t>
      </w:r>
    </w:p>
    <w:bookmarkStart w:name="z420" w:id="106"/>
    <w:p>
      <w:pPr>
        <w:spacing w:after="0"/>
        <w:ind w:left="0"/>
        <w:jc w:val="both"/>
      </w:pPr>
      <w:r>
        <w:rPr>
          <w:rFonts w:ascii="Times New Roman"/>
          <w:b w:val="false"/>
          <w:i w:val="false"/>
          <w:color w:val="000000"/>
          <w:sz w:val="28"/>
        </w:rPr>
        <w:t>
      5) осы Қағидалардың 76 немесе 79-тармақтарында көрсетілген қажетті құжаттар тізбесі, осы Қағидалардың 44-тармағында көрсетілген оларды ұсыну тәсілдері туралы ақпарат;</w:t>
      </w:r>
    </w:p>
    <w:bookmarkEnd w:id="106"/>
    <w:bookmarkStart w:name="z421" w:id="107"/>
    <w:p>
      <w:pPr>
        <w:spacing w:after="0"/>
        <w:ind w:left="0"/>
        <w:jc w:val="both"/>
      </w:pPr>
      <w:r>
        <w:rPr>
          <w:rFonts w:ascii="Times New Roman"/>
          <w:b w:val="false"/>
          <w:i w:val="false"/>
          <w:color w:val="000000"/>
          <w:sz w:val="28"/>
        </w:rPr>
        <w:t>
      6) әңгімелесу өткізудің мерзімі мен орны;</w:t>
      </w:r>
    </w:p>
    <w:bookmarkEnd w:id="107"/>
    <w:bookmarkStart w:name="z424" w:id="108"/>
    <w:p>
      <w:pPr>
        <w:spacing w:after="0"/>
        <w:ind w:left="0"/>
        <w:jc w:val="both"/>
      </w:pPr>
      <w:r>
        <w:rPr>
          <w:rFonts w:ascii="Times New Roman"/>
          <w:b w:val="false"/>
          <w:i w:val="false"/>
          <w:color w:val="000000"/>
          <w:sz w:val="28"/>
        </w:rPr>
        <w:t>
      7) конкурс комиссиясының отырысына байқаушылардың қатысуына қатысты ақпарат;</w:t>
      </w:r>
    </w:p>
    <w:bookmarkEnd w:id="108"/>
    <w:bookmarkStart w:name="z422" w:id="10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 конкурсқа қатысу үшін өтініш пен Қызметтік тізімнің нысаны;</w:t>
      </w:r>
    </w:p>
    <w:bookmarkEnd w:id="109"/>
    <w:bookmarkStart w:name="z425" w:id="110"/>
    <w:p>
      <w:pPr>
        <w:spacing w:after="0"/>
        <w:ind w:left="0"/>
        <w:jc w:val="both"/>
      </w:pPr>
      <w:r>
        <w:rPr>
          <w:rFonts w:ascii="Times New Roman"/>
          <w:b w:val="false"/>
          <w:i w:val="false"/>
          <w:color w:val="000000"/>
          <w:sz w:val="28"/>
        </w:rPr>
        <w:t>
      9) конкурс комиссиясының іс-әрекеттері мен шешімдеріне шағымдану тәртібі туралы ақпарат;</w:t>
      </w:r>
    </w:p>
    <w:bookmarkEnd w:id="110"/>
    <w:bookmarkStart w:name="z426" w:id="111"/>
    <w:p>
      <w:pPr>
        <w:spacing w:after="0"/>
        <w:ind w:left="0"/>
        <w:jc w:val="both"/>
      </w:pPr>
      <w:r>
        <w:rPr>
          <w:rFonts w:ascii="Times New Roman"/>
          <w:b w:val="false"/>
          <w:i w:val="false"/>
          <w:color w:val="000000"/>
          <w:sz w:val="28"/>
        </w:rPr>
        <w:t>
      10) осы Қағидалармен көзделмеген кандидаттарды іріктеу құралдарын қолдану туралы ақпарат.</w:t>
      </w:r>
    </w:p>
    <w:bookmarkEnd w:id="1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73-тармаққа өзгеріс енгізілді – ҚР Мемлекеттік қызмет істері агенттігі Төрағасының 19.05.2020 </w:t>
      </w:r>
      <w:r>
        <w:rPr>
          <w:rFonts w:ascii="Times New Roman"/>
          <w:b w:val="false"/>
          <w:i w:val="false"/>
          <w:color w:val="000000"/>
          <w:sz w:val="28"/>
        </w:rPr>
        <w:t>№ 81</w:t>
      </w:r>
      <w:r>
        <w:rPr>
          <w:rFonts w:ascii="Times New Roman"/>
          <w:b w:val="false"/>
          <w:i w:val="false"/>
          <w:color w:val="ff0000"/>
          <w:sz w:val="28"/>
        </w:rPr>
        <w:t xml:space="preserve"> (алғашқы ресми жарияланған күнінен бастап қолданысқа енгізіледі);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бұйрықтарымен.</w:t>
      </w:r>
      <w:r>
        <w:br/>
      </w:r>
      <w:r>
        <w:rPr>
          <w:rFonts w:ascii="Times New Roman"/>
          <w:b w:val="false"/>
          <w:i w:val="false"/>
          <w:color w:val="000000"/>
          <w:sz w:val="28"/>
        </w:rPr>
        <w:t>
</w:t>
      </w:r>
    </w:p>
    <w:bookmarkStart w:name="z490" w:id="112"/>
    <w:p>
      <w:pPr>
        <w:spacing w:after="0"/>
        <w:ind w:left="0"/>
        <w:jc w:val="both"/>
      </w:pPr>
      <w:r>
        <w:rPr>
          <w:rFonts w:ascii="Times New Roman"/>
          <w:b w:val="false"/>
          <w:i w:val="false"/>
          <w:color w:val="000000"/>
          <w:sz w:val="28"/>
        </w:rPr>
        <w:t xml:space="preserve">
      73-1. "Халық денсаулығы және денсаулық сақтау жүйесі туралы" Қазақстан Республикасының 2020 жылғы 7 шілдедегі </w:t>
      </w:r>
      <w:r>
        <w:rPr>
          <w:rFonts w:ascii="Times New Roman"/>
          <w:b w:val="false"/>
          <w:i w:val="false"/>
          <w:color w:val="000000"/>
          <w:sz w:val="28"/>
        </w:rPr>
        <w:t>Кодексіне</w:t>
      </w:r>
      <w:r>
        <w:rPr>
          <w:rFonts w:ascii="Times New Roman"/>
          <w:b w:val="false"/>
          <w:i w:val="false"/>
          <w:color w:val="000000"/>
          <w:sz w:val="28"/>
        </w:rPr>
        <w:t xml:space="preserve"> сәйкес шектеу іс-шаралары, оның ішінде карантин енгізілген жағдайда денсаулық сақтау, әлеуметтік-еңбек және білім саласындағы уәкілетті органдардың, олардың ведомстволарының, олардың ведомстволарының аумақтық бөлімшелерінің, сондай-ақ денсаулық сақтау, халықты жұмыспен қамту және білім саласындағы жергілікті атқарушы органдардың бос лауазымдарына орналасуға арналған конкурсқа қатысу үшін құжаттарды қабылдау мерзімі конкурстық комиссияның шешімі бойынша бір жұмыс күнін құрауы мүмкін.</w:t>
      </w:r>
    </w:p>
    <w:bookmarkEnd w:id="1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73-1-тармақпен толықтырылды – ҚР Мемлекеттік қызмет істері агенттігі Төрағасының 22.07.2020 </w:t>
      </w:r>
      <w:r>
        <w:rPr>
          <w:rFonts w:ascii="Times New Roman"/>
          <w:b w:val="false"/>
          <w:i w:val="false"/>
          <w:color w:val="000000"/>
          <w:sz w:val="28"/>
        </w:rPr>
        <w:t>№ 119</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427" w:id="113"/>
    <w:p>
      <w:pPr>
        <w:spacing w:after="0"/>
        <w:ind w:left="0"/>
        <w:jc w:val="both"/>
      </w:pPr>
      <w:r>
        <w:rPr>
          <w:rFonts w:ascii="Times New Roman"/>
          <w:b w:val="false"/>
          <w:i w:val="false"/>
          <w:color w:val="000000"/>
          <w:sz w:val="28"/>
        </w:rPr>
        <w:t>
      74. Егер конкурс "Б" корпусының уақытша бос мемлекеттік әкімшілік лауазымына өткізілсе, бұл шарт жұмыс орны (лауазымы) сақталған уақытша болмайтын жұмыскердің жұмысқа шығу күнін көрсетумен конкурс өткізу туралы хабарландыруда көрсетіледі.</w:t>
      </w:r>
    </w:p>
    <w:bookmarkEnd w:id="11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74-тармақ жаңа редакцияда - ҚР ҚР Мемлекеттік қызмет істері агенттігі Төрағасының 22.09.2020 </w:t>
      </w:r>
      <w:r>
        <w:rPr>
          <w:rFonts w:ascii="Times New Roman"/>
          <w:b w:val="false"/>
          <w:i w:val="false"/>
          <w:color w:val="000000"/>
          <w:sz w:val="28"/>
        </w:rPr>
        <w:t>№ 146</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428" w:id="114"/>
    <w:p>
      <w:pPr>
        <w:spacing w:after="0"/>
        <w:ind w:left="0"/>
        <w:jc w:val="left"/>
      </w:pPr>
      <w:r>
        <w:rPr>
          <w:rFonts w:ascii="Times New Roman"/>
          <w:b/>
          <w:i w:val="false"/>
          <w:color w:val="000000"/>
        </w:rPr>
        <w:t xml:space="preserve"> 2-параграф. Жалпы конкурсқа қатысатын адамдардың құжаттарын қабылдау</w:t>
      </w:r>
    </w:p>
    <w:bookmarkEnd w:id="114"/>
    <w:bookmarkStart w:name="z429" w:id="115"/>
    <w:p>
      <w:pPr>
        <w:spacing w:after="0"/>
        <w:ind w:left="0"/>
        <w:jc w:val="both"/>
      </w:pPr>
      <w:r>
        <w:rPr>
          <w:rFonts w:ascii="Times New Roman"/>
          <w:b w:val="false"/>
          <w:i w:val="false"/>
          <w:color w:val="000000"/>
          <w:sz w:val="28"/>
        </w:rPr>
        <w:t>
      75. Жалпы конкурсқа қатысуға ниет білдірген азаматтар конкурс өткізетін мемлекеттік органға осы Қағидалардың 76 және 79-тармақтарында көрсетілген құжаттарды қолма-қол, пошта арқылы немесе олардың электрондық көшірмелерін конкурс өткізу туралы хабарландыруда көрсетілген мемлекеттік органның ақпараттандыру объектілері, электрондық пошта мекенжайлары арқылы ұсынады.</w:t>
      </w:r>
    </w:p>
    <w:bookmarkEnd w:id="1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75-тармақ жаңа редакцияда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430" w:id="116"/>
    <w:p>
      <w:pPr>
        <w:spacing w:after="0"/>
        <w:ind w:left="0"/>
        <w:jc w:val="both"/>
      </w:pPr>
      <w:r>
        <w:rPr>
          <w:rFonts w:ascii="Times New Roman"/>
          <w:b w:val="false"/>
          <w:i w:val="false"/>
          <w:color w:val="000000"/>
          <w:sz w:val="28"/>
        </w:rPr>
        <w:t>
      76. Жалпы конкурсқа қатысу үшін мынадай құжаттар тапсырылады:</w:t>
      </w:r>
    </w:p>
    <w:bookmarkEnd w:id="116"/>
    <w:p>
      <w:pPr>
        <w:spacing w:after="0"/>
        <w:ind w:left="0"/>
        <w:jc w:val="both"/>
      </w:pPr>
      <w:r>
        <w:rPr>
          <w:rFonts w:ascii="Times New Roman"/>
          <w:b w:val="false"/>
          <w:i w:val="false"/>
          <w:color w:val="000000"/>
          <w:sz w:val="28"/>
        </w:rPr>
        <w:t>
      1) Өтініш;</w:t>
      </w:r>
    </w:p>
    <w:p>
      <w:pPr>
        <w:spacing w:after="0"/>
        <w:ind w:left="0"/>
        <w:jc w:val="both"/>
      </w:pPr>
      <w:r>
        <w:rPr>
          <w:rFonts w:ascii="Times New Roman"/>
          <w:b w:val="false"/>
          <w:i w:val="false"/>
          <w:color w:val="000000"/>
          <w:sz w:val="28"/>
        </w:rPr>
        <w:t xml:space="preserve">
      2) 3х4 үлгідегі түрлі түсті суретпен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нысанда толтырылған "Б" корпусының мемлекеттік әкімшілік лауазымына кандидаттың қызметтік тізімі (бұдан әрі – Қызметтік тізім);</w:t>
      </w:r>
    </w:p>
    <w:p>
      <w:pPr>
        <w:spacing w:after="0"/>
        <w:ind w:left="0"/>
        <w:jc w:val="both"/>
      </w:pPr>
      <w:r>
        <w:rPr>
          <w:rFonts w:ascii="Times New Roman"/>
          <w:b w:val="false"/>
          <w:i w:val="false"/>
          <w:color w:val="000000"/>
          <w:sz w:val="28"/>
        </w:rPr>
        <w:t>
      3) білімі туралы құжаттар мен олардың қосымшаларының нотариат куәландырған көшірмелері;</w:t>
      </w:r>
    </w:p>
    <w:p>
      <w:pPr>
        <w:spacing w:after="0"/>
        <w:ind w:left="0"/>
        <w:jc w:val="both"/>
      </w:pPr>
      <w:r>
        <w:rPr>
          <w:rFonts w:ascii="Times New Roman"/>
          <w:b w:val="false"/>
          <w:i w:val="false"/>
          <w:color w:val="000000"/>
          <w:sz w:val="28"/>
        </w:rPr>
        <w:t>
      "Болашақ" халықаралық стипендиясын иеленуші, сондай-ақ өзара тану және баламалылығы туралы халықаралық шарттардың қолдану аясына жататын Қазақстан Республикасының азаматтарына шетелдік жоғары оқу орындары, ғылыми орталықтары мен зертханалары берген білім туралы құжаттарды қоспағанда, Қазақстан Республикасы азаматтарының шетелдік білім беру ұйымдарында алған білімі туралы құжаттарының көшірмелеріне білім беру саласындағы уәкілетті орган берген аталған білімі туралы құжаттарды нострификациялау немесе тану куәліктерінің көшірмелері қоса беріледі.</w:t>
      </w:r>
    </w:p>
    <w:p>
      <w:pPr>
        <w:spacing w:after="0"/>
        <w:ind w:left="0"/>
        <w:jc w:val="both"/>
      </w:pPr>
      <w:r>
        <w:rPr>
          <w:rFonts w:ascii="Times New Roman"/>
          <w:b w:val="false"/>
          <w:i w:val="false"/>
          <w:color w:val="000000"/>
          <w:sz w:val="28"/>
        </w:rPr>
        <w:t>
      "Болашақ" халықаралық стипендиясын иеленушілерге берілген білімі туралы құжаттарға "Халықаралық бағдарламалар орталығы" Акционерлік қоғамы берген Қазақстан Республикасы Президентінің "Болашақ" халықаралық стипендиясы бойынша оқуды аяқтау туралы анықтаманың көшірмесі қоса беріледі.</w:t>
      </w:r>
    </w:p>
    <w:p>
      <w:pPr>
        <w:spacing w:after="0"/>
        <w:ind w:left="0"/>
        <w:jc w:val="both"/>
      </w:pPr>
      <w:r>
        <w:rPr>
          <w:rFonts w:ascii="Times New Roman"/>
          <w:b w:val="false"/>
          <w:i w:val="false"/>
          <w:color w:val="000000"/>
          <w:sz w:val="28"/>
        </w:rPr>
        <w:t>
      Өзара тану және баламалылығы туралы халықаралық шарттардың қолдану аясына жататын білімі туралы құжаттардың көшірмелеріне білім беру саласындағы уәкілетті орган берген аталған білімі туралы құжаттарды тану туралы анықтаманың көшірмелері қоса беріледі.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76-тармақ жаңа редакцияда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434" w:id="117"/>
    <w:p>
      <w:pPr>
        <w:spacing w:after="0"/>
        <w:ind w:left="0"/>
        <w:jc w:val="both"/>
      </w:pPr>
      <w:r>
        <w:rPr>
          <w:rFonts w:ascii="Times New Roman"/>
          <w:b w:val="false"/>
          <w:i w:val="false"/>
          <w:color w:val="000000"/>
          <w:sz w:val="28"/>
        </w:rPr>
        <w:t>
      77. Персоналды басқару қызметі (кадр қызметі) "Е-қызмет" интегралды ақпараттық жүйесі арқылы кандидаттың (осы Қағидалардың 79-тармағында көрсетілген адамдарды қоспағанда):</w:t>
      </w:r>
    </w:p>
    <w:bookmarkEnd w:id="117"/>
    <w:bookmarkStart w:name="z435" w:id="118"/>
    <w:p>
      <w:pPr>
        <w:spacing w:after="0"/>
        <w:ind w:left="0"/>
        <w:jc w:val="both"/>
      </w:pPr>
      <w:r>
        <w:rPr>
          <w:rFonts w:ascii="Times New Roman"/>
          <w:b w:val="false"/>
          <w:i w:val="false"/>
          <w:color w:val="000000"/>
          <w:sz w:val="28"/>
        </w:rPr>
        <w:t>
      1) құжаттарды тапсыру сәтінде заңнаманы білуіне тестілеуден өткені туралы шекті мәннен төмен емес нәтижелері бар қолданыстағы сертификаттың;</w:t>
      </w:r>
    </w:p>
    <w:bookmarkEnd w:id="118"/>
    <w:bookmarkStart w:name="z436" w:id="119"/>
    <w:p>
      <w:pPr>
        <w:spacing w:after="0"/>
        <w:ind w:left="0"/>
        <w:jc w:val="both"/>
      </w:pPr>
      <w:r>
        <w:rPr>
          <w:rFonts w:ascii="Times New Roman"/>
          <w:b w:val="false"/>
          <w:i w:val="false"/>
          <w:color w:val="000000"/>
          <w:sz w:val="28"/>
        </w:rPr>
        <w:t>
      2) конкурсқа қатысу үшін құжаттарды тапсыру сәтінде уәкілетті органда жеке қасиеттерін бағалауды өту туралы шекті мәннен төмен емес нәтижелері бар қолданыстағы қорытындының бар болуын тексереді.</w:t>
      </w:r>
    </w:p>
    <w:bookmarkEnd w:id="1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78. Алып тасталды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438" w:id="120"/>
    <w:p>
      <w:pPr>
        <w:spacing w:after="0"/>
        <w:ind w:left="0"/>
        <w:jc w:val="both"/>
      </w:pPr>
      <w:r>
        <w:rPr>
          <w:rFonts w:ascii="Times New Roman"/>
          <w:b w:val="false"/>
          <w:i w:val="false"/>
          <w:color w:val="000000"/>
          <w:sz w:val="28"/>
        </w:rPr>
        <w:t xml:space="preserve">
      79. Жалпы конкурсқа қатысу үшін мемлекеттік қызметші және Заңның 27-бабы </w:t>
      </w:r>
      <w:r>
        <w:rPr>
          <w:rFonts w:ascii="Times New Roman"/>
          <w:b w:val="false"/>
          <w:i w:val="false"/>
          <w:color w:val="000000"/>
          <w:sz w:val="28"/>
        </w:rPr>
        <w:t>8-тармағы</w:t>
      </w:r>
      <w:r>
        <w:rPr>
          <w:rFonts w:ascii="Times New Roman"/>
          <w:b w:val="false"/>
          <w:i w:val="false"/>
          <w:color w:val="000000"/>
          <w:sz w:val="28"/>
        </w:rPr>
        <w:t xml:space="preserve"> бірінші бөлігінде көрсетілген адам келесі құжаттарды тапсырады:</w:t>
      </w:r>
    </w:p>
    <w:bookmarkEnd w:id="120"/>
    <w:p>
      <w:pPr>
        <w:spacing w:after="0"/>
        <w:ind w:left="0"/>
        <w:jc w:val="both"/>
      </w:pPr>
      <w:r>
        <w:rPr>
          <w:rFonts w:ascii="Times New Roman"/>
          <w:b w:val="false"/>
          <w:i w:val="false"/>
          <w:color w:val="000000"/>
          <w:sz w:val="28"/>
        </w:rPr>
        <w:t>
      1) Өтініш;</w:t>
      </w:r>
    </w:p>
    <w:p>
      <w:pPr>
        <w:spacing w:after="0"/>
        <w:ind w:left="0"/>
        <w:jc w:val="both"/>
      </w:pPr>
      <w:r>
        <w:rPr>
          <w:rFonts w:ascii="Times New Roman"/>
          <w:b w:val="false"/>
          <w:i w:val="false"/>
          <w:color w:val="000000"/>
          <w:sz w:val="28"/>
        </w:rPr>
        <w:t xml:space="preserve">
      2) Қазақстан Республикасы Мемлекеттік қызмет істері агенттігі Төрағасының 2021 жылғы 10 қыркүйектегі № 158 (нормативтік құқықтық актілерді мемлекеттік тіркеу тізілімінде № 24350 болып тіркелген) </w:t>
      </w:r>
      <w:r>
        <w:rPr>
          <w:rFonts w:ascii="Times New Roman"/>
          <w:b w:val="false"/>
          <w:i w:val="false"/>
          <w:color w:val="000000"/>
          <w:sz w:val="28"/>
        </w:rPr>
        <w:t>бұйрығымен</w:t>
      </w:r>
      <w:r>
        <w:rPr>
          <w:rFonts w:ascii="Times New Roman"/>
          <w:b w:val="false"/>
          <w:i w:val="false"/>
          <w:color w:val="000000"/>
          <w:sz w:val="28"/>
        </w:rPr>
        <w:t xml:space="preserve"> бекітілген нысан бойынша тиісті персоналды басқару қызметімен (кадр қызметімен) құжаттар ұсынылған күнге дейін күнтізбелік отыз күн ішінде куәландырылған мемлекеттік қызметшінің қызметтік тізімі.</w:t>
      </w:r>
    </w:p>
    <w:p>
      <w:pPr>
        <w:spacing w:after="0"/>
        <w:ind w:left="0"/>
        <w:jc w:val="both"/>
      </w:pPr>
      <w:r>
        <w:rPr>
          <w:rFonts w:ascii="Times New Roman"/>
          <w:b w:val="false"/>
          <w:i w:val="false"/>
          <w:color w:val="000000"/>
          <w:sz w:val="28"/>
        </w:rPr>
        <w:t>
      Бұл ретте мемлекеттік қызметшілер "Е-қызмет" интегралды ақпараттық жүйесі арқылы құжаттарды тапсыра 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79-тармақ жаңа редакцияда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441" w:id="121"/>
    <w:p>
      <w:pPr>
        <w:spacing w:after="0"/>
        <w:ind w:left="0"/>
        <w:jc w:val="both"/>
      </w:pPr>
      <w:r>
        <w:rPr>
          <w:rFonts w:ascii="Times New Roman"/>
          <w:b w:val="false"/>
          <w:i w:val="false"/>
          <w:color w:val="000000"/>
          <w:sz w:val="28"/>
        </w:rPr>
        <w:t xml:space="preserve">
      80. Құжаттардың толық пакетін қолма-қол тәртіпте немесе почта арқылы тапсырған кандидаттарға конкурс комиссиясының хатшысы осы Қағидалардың </w:t>
      </w:r>
      <w:r>
        <w:rPr>
          <w:rFonts w:ascii="Times New Roman"/>
          <w:b w:val="false"/>
          <w:i w:val="false"/>
          <w:color w:val="000000"/>
          <w:sz w:val="28"/>
        </w:rPr>
        <w:t>5-қосымшасына</w:t>
      </w:r>
      <w:r>
        <w:rPr>
          <w:rFonts w:ascii="Times New Roman"/>
          <w:b w:val="false"/>
          <w:i w:val="false"/>
          <w:color w:val="000000"/>
          <w:sz w:val="28"/>
        </w:rPr>
        <w:t xml:space="preserve"> сәйкес нысан бойынша құжаттарды қабылдау туралы қолхатты береді.</w:t>
      </w:r>
    </w:p>
    <w:bookmarkEnd w:id="121"/>
    <w:p>
      <w:pPr>
        <w:spacing w:after="0"/>
        <w:ind w:left="0"/>
        <w:jc w:val="both"/>
      </w:pPr>
      <w:r>
        <w:rPr>
          <w:rFonts w:ascii="Times New Roman"/>
          <w:b w:val="false"/>
          <w:i w:val="false"/>
          <w:color w:val="000000"/>
          <w:sz w:val="28"/>
        </w:rPr>
        <w:t>
      Құжаттардың толық емес пакетін не дәйексіз мәліметтерді ұсыну не құжаттардың оларға қойылатын талаптарға сәйкес келмеуі конкурстық комиссия хатшысының оларды қабылдаудан бас тартуы үшін негіз болып табылады.</w:t>
      </w:r>
    </w:p>
    <w:p>
      <w:pPr>
        <w:spacing w:after="0"/>
        <w:ind w:left="0"/>
        <w:jc w:val="both"/>
      </w:pPr>
      <w:r>
        <w:rPr>
          <w:rFonts w:ascii="Times New Roman"/>
          <w:b w:val="false"/>
          <w:i w:val="false"/>
          <w:color w:val="000000"/>
          <w:sz w:val="28"/>
        </w:rPr>
        <w:t>
      Құжаттардың толық пакетін электрондық түрде ұсынған кандидаттарға қолхат электрондық түрде құжат ұсынылған электрондық пошта мекенжайларына, ақпараттандыру объектілерімен жіберіледі.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80-тармақ жаңа редакцияда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442" w:id="122"/>
    <w:p>
      <w:pPr>
        <w:spacing w:after="0"/>
        <w:ind w:left="0"/>
        <w:jc w:val="both"/>
      </w:pPr>
      <w:r>
        <w:rPr>
          <w:rFonts w:ascii="Times New Roman"/>
          <w:b w:val="false"/>
          <w:i w:val="false"/>
          <w:color w:val="000000"/>
          <w:sz w:val="28"/>
        </w:rPr>
        <w:t>
      81. Азаматтар біліміне, жұмыс тәжірибесіне, кәсіби деңгейіне және беделіне қатысты (біліктілігін арттыру, ғылыми дәрежелер мен атақтар берілуі туралы құжаттардың көшірмелері, мінездемелер, ұсынымдар, ғылыми жарияланымдар және өзге де олардың кәсіби қызметін, біліктілігін сипаттайтын мәліметтер) қосымша ақпараттарды бере алады.</w:t>
      </w:r>
    </w:p>
    <w:bookmarkEnd w:id="122"/>
    <w:bookmarkStart w:name="z443" w:id="123"/>
    <w:p>
      <w:pPr>
        <w:spacing w:after="0"/>
        <w:ind w:left="0"/>
        <w:jc w:val="both"/>
      </w:pPr>
      <w:r>
        <w:rPr>
          <w:rFonts w:ascii="Times New Roman"/>
          <w:b w:val="false"/>
          <w:i w:val="false"/>
          <w:color w:val="000000"/>
          <w:sz w:val="28"/>
        </w:rPr>
        <w:t>
      82. Конкурс комиссиясының материалдары, конкурс комиссиясының оң қорытындысын алған конкурсқа қатысушылардың құжаттары, сондай-ақ конкурстық іріктеуден өтпеген адамдардың қызметтік тізімі, өтініш және құжаттары персоналды басқару қызметінде (кадр қызметінде) конкурс аяқталған сәттен бастап бір жыл ішінде сақталады.</w:t>
      </w:r>
    </w:p>
    <w:bookmarkEnd w:id="123"/>
    <w:bookmarkStart w:name="z444" w:id="124"/>
    <w:p>
      <w:pPr>
        <w:spacing w:after="0"/>
        <w:ind w:left="0"/>
        <w:jc w:val="both"/>
      </w:pPr>
      <w:r>
        <w:rPr>
          <w:rFonts w:ascii="Times New Roman"/>
          <w:b w:val="false"/>
          <w:i w:val="false"/>
          <w:color w:val="000000"/>
          <w:sz w:val="28"/>
        </w:rPr>
        <w:t>
      83. Конкурстық іріктеуден өтпеген адамдардың өтініштері негізінде оларға осы Қағидалардың 76-тармағының 2) және 3) тармақшаларында, сондай-ақ 79-тармағының 2) тармақшасында көрсетілген құжаттар қайтарылады. Көрсетілген құжаттардың көшірмелері алынады және олар персоналды басқару қызметінде (кадр қызметінде) сақталады.</w:t>
      </w:r>
    </w:p>
    <w:bookmarkEnd w:id="124"/>
    <w:p>
      <w:pPr>
        <w:spacing w:after="0"/>
        <w:ind w:left="0"/>
        <w:jc w:val="both"/>
      </w:pPr>
      <w:r>
        <w:rPr>
          <w:rFonts w:ascii="Times New Roman"/>
          <w:b w:val="false"/>
          <w:i w:val="false"/>
          <w:color w:val="000000"/>
          <w:sz w:val="28"/>
        </w:rPr>
        <w:t xml:space="preserve">
      Осы Қағидалардың 76 және 79-тармақтарында көрсетілген құжаттарды сақтау мерзімі Қазақстан Республикасының Мәдениет және спорт министрінің 2017 жылғы 29 қыркүйектегі № 263 (Нормативтік құқықтық актілерді мемлекеттік тіркеу тізілімінде № 15997 болып тіркелген) бұйрығымен бекітілген Сақтау мерзімдерін көрсете отырып, мемлекеттік және мемлекеттік емес ұйымдар қызметінде жасалатын үлгілік құжаттар </w:t>
      </w:r>
      <w:r>
        <w:rPr>
          <w:rFonts w:ascii="Times New Roman"/>
          <w:b w:val="false"/>
          <w:i w:val="false"/>
          <w:color w:val="000000"/>
          <w:sz w:val="28"/>
        </w:rPr>
        <w:t>тізбесіне</w:t>
      </w:r>
      <w:r>
        <w:rPr>
          <w:rFonts w:ascii="Times New Roman"/>
          <w:b w:val="false"/>
          <w:i w:val="false"/>
          <w:color w:val="000000"/>
          <w:sz w:val="28"/>
        </w:rPr>
        <w:t xml:space="preserve"> сәйкес айқындалады.</w:t>
      </w:r>
    </w:p>
    <w:bookmarkStart w:name="z445" w:id="125"/>
    <w:p>
      <w:pPr>
        <w:spacing w:after="0"/>
        <w:ind w:left="0"/>
        <w:jc w:val="left"/>
      </w:pPr>
      <w:r>
        <w:rPr>
          <w:rFonts w:ascii="Times New Roman"/>
          <w:b/>
          <w:i w:val="false"/>
          <w:color w:val="000000"/>
        </w:rPr>
        <w:t xml:space="preserve"> 3-параграф. Жалпы конкурсқа қатысушылардың құжаттарын қарастыру</w:t>
      </w:r>
    </w:p>
    <w:bookmarkEnd w:id="125"/>
    <w:bookmarkStart w:name="z446" w:id="126"/>
    <w:p>
      <w:pPr>
        <w:spacing w:after="0"/>
        <w:ind w:left="0"/>
        <w:jc w:val="both"/>
      </w:pPr>
      <w:r>
        <w:rPr>
          <w:rFonts w:ascii="Times New Roman"/>
          <w:b w:val="false"/>
          <w:i w:val="false"/>
          <w:color w:val="000000"/>
          <w:sz w:val="28"/>
        </w:rPr>
        <w:t xml:space="preserve">
      84. Құжаттарды қабылдау мерзімі аяқталғаннан кейiн екі жұмыс күні ішінде персоналды басқару қызметі (кадр қызметі) немесе персоналды басқару қызметінің (кадр қызметінің) міндеттерін атқару жүктелген адам тапсырылған құжаттарды Заңның 17-бабының </w:t>
      </w:r>
      <w:r>
        <w:rPr>
          <w:rFonts w:ascii="Times New Roman"/>
          <w:b w:val="false"/>
          <w:i w:val="false"/>
          <w:color w:val="000000"/>
          <w:sz w:val="28"/>
        </w:rPr>
        <w:t>4-тармағына</w:t>
      </w:r>
      <w:r>
        <w:rPr>
          <w:rFonts w:ascii="Times New Roman"/>
          <w:b w:val="false"/>
          <w:i w:val="false"/>
          <w:color w:val="000000"/>
          <w:sz w:val="28"/>
        </w:rPr>
        <w:t xml:space="preserve"> сәйкес бекітілген бiлiктiлiк талаптарына сәйкестiгiн, сондай-ақ Заңның </w:t>
      </w:r>
      <w:r>
        <w:rPr>
          <w:rFonts w:ascii="Times New Roman"/>
          <w:b w:val="false"/>
          <w:i w:val="false"/>
          <w:color w:val="000000"/>
          <w:sz w:val="28"/>
        </w:rPr>
        <w:t>16-бабында</w:t>
      </w:r>
      <w:r>
        <w:rPr>
          <w:rFonts w:ascii="Times New Roman"/>
          <w:b w:val="false"/>
          <w:i w:val="false"/>
          <w:color w:val="000000"/>
          <w:sz w:val="28"/>
        </w:rPr>
        <w:t xml:space="preserve"> көзделген мемлекеттiк қызметке кiру шарттарына сәйкестігін қарап, конкурсқа қатысушыларды әңгімелесуге жiберу туралы шешiм қабылдайды.</w:t>
      </w:r>
    </w:p>
    <w:bookmarkEnd w:id="126"/>
    <w:p>
      <w:pPr>
        <w:spacing w:after="0"/>
        <w:ind w:left="0"/>
        <w:jc w:val="both"/>
      </w:pPr>
      <w:r>
        <w:rPr>
          <w:rFonts w:ascii="Times New Roman"/>
          <w:b w:val="false"/>
          <w:i w:val="false"/>
          <w:color w:val="000000"/>
          <w:sz w:val="28"/>
        </w:rPr>
        <w:t>
      Кандидаттардың Заңның 16-бабында көзделген мемлекеттiк қызметке кiру шарттарына сәйкестігі Қазақстан Республикасы Бас прокуратурасының Құқықтық статистика және арнайы есепке алу жөніндегі комитеті ақпараттық сервисінің "Арнайы есептер" деректер қоры арқылы қаралады.</w:t>
      </w:r>
    </w:p>
    <w:p>
      <w:pPr>
        <w:spacing w:after="0"/>
        <w:ind w:left="0"/>
        <w:jc w:val="both"/>
      </w:pPr>
      <w:r>
        <w:rPr>
          <w:rFonts w:ascii="Times New Roman"/>
          <w:b w:val="false"/>
          <w:i w:val="false"/>
          <w:color w:val="000000"/>
          <w:sz w:val="28"/>
        </w:rPr>
        <w:t>
      Конкурс қатысушылардың дәйексіз мәліметтерді ұсынуы оларды әңгімелесуге жіберуге бас тартуы үшін негіз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84-тармақ жаңа редакцияда – ҚР Мемлекеттік қызмет істері агенттігі Төрағасының 19.05.2020 </w:t>
      </w:r>
      <w:r>
        <w:rPr>
          <w:rFonts w:ascii="Times New Roman"/>
          <w:b w:val="false"/>
          <w:i w:val="false"/>
          <w:color w:val="000000"/>
          <w:sz w:val="28"/>
        </w:rPr>
        <w:t>№ 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447" w:id="127"/>
    <w:p>
      <w:pPr>
        <w:spacing w:after="0"/>
        <w:ind w:left="0"/>
        <w:jc w:val="both"/>
      </w:pPr>
      <w:r>
        <w:rPr>
          <w:rFonts w:ascii="Times New Roman"/>
          <w:b w:val="false"/>
          <w:i w:val="false"/>
          <w:color w:val="000000"/>
          <w:sz w:val="28"/>
        </w:rPr>
        <w:t>
      85. Шешім әзірленеді және оған конкурс комиссияның хатшысы және персоналды басқару қызметінің (кадр қызметінің) басшысы немесе персоналды басқару қызметінің (кадр қызметінің) міндеттерін атқару жүктелген адам қол қояды.</w:t>
      </w:r>
    </w:p>
    <w:bookmarkEnd w:id="127"/>
    <w:p>
      <w:pPr>
        <w:spacing w:after="0"/>
        <w:ind w:left="0"/>
        <w:jc w:val="both"/>
      </w:pPr>
      <w:r>
        <w:rPr>
          <w:rFonts w:ascii="Times New Roman"/>
          <w:b w:val="false"/>
          <w:i w:val="false"/>
          <w:color w:val="000000"/>
          <w:sz w:val="28"/>
        </w:rPr>
        <w:t>
      Персоналды басқару қызметінің (кадр қызметінің) басшысы немесе персоналды басқару қызметінің (кадр қызметінің) міндеттерін атқару жүктелген адам шешімге электронды түрде электрондық цифрлық қолтаңба арқылы қол қоя 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85-тармақ жаңа редакцияда – ҚР Мемлекеттік қызмет істері агенттігі Төрағасының 19.05.2020 </w:t>
      </w:r>
      <w:r>
        <w:rPr>
          <w:rFonts w:ascii="Times New Roman"/>
          <w:b w:val="false"/>
          <w:i w:val="false"/>
          <w:color w:val="000000"/>
          <w:sz w:val="28"/>
        </w:rPr>
        <w:t>№ 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448" w:id="128"/>
    <w:p>
      <w:pPr>
        <w:spacing w:after="0"/>
        <w:ind w:left="0"/>
        <w:jc w:val="both"/>
      </w:pPr>
      <w:r>
        <w:rPr>
          <w:rFonts w:ascii="Times New Roman"/>
          <w:b w:val="false"/>
          <w:i w:val="false"/>
          <w:color w:val="000000"/>
          <w:sz w:val="28"/>
        </w:rPr>
        <w:t xml:space="preserve">
      86. Құжаттарды қарау қорытындысы бойынша конкурс комиссиясының хатшысы әңгімелесуге жіберілген кандидаттардың тізімін және </w:t>
      </w:r>
      <w:r>
        <w:rPr>
          <w:rFonts w:ascii="Times New Roman"/>
          <w:b w:val="false"/>
          <w:i w:val="false"/>
          <w:color w:val="000000"/>
          <w:sz w:val="28"/>
        </w:rPr>
        <w:t>7-қосымшаға</w:t>
      </w:r>
      <w:r>
        <w:rPr>
          <w:rFonts w:ascii="Times New Roman"/>
          <w:b w:val="false"/>
          <w:i w:val="false"/>
          <w:color w:val="000000"/>
          <w:sz w:val="28"/>
        </w:rPr>
        <w:t xml:space="preserve"> сәйкес үлгіде оны өткізудің кестесін қалыптастырады.</w:t>
      </w:r>
    </w:p>
    <w:bookmarkEnd w:id="128"/>
    <w:p>
      <w:pPr>
        <w:spacing w:after="0"/>
        <w:ind w:left="0"/>
        <w:jc w:val="both"/>
      </w:pPr>
      <w:r>
        <w:rPr>
          <w:rFonts w:ascii="Times New Roman"/>
          <w:b w:val="false"/>
          <w:i w:val="false"/>
          <w:color w:val="000000"/>
          <w:sz w:val="28"/>
        </w:rPr>
        <w:t>
      Әңгімелесуге жіберілген кандидаттардың тізімі мен әңгімелесуді өткізу кестесі конкурс жариялаған мемлекеттік органның интернет-ресурсында персоналды басқару қызметімен (кадр қызметімен) немесе персоналды басқару қызметінің (кадр қызметінің) міндеттерін атқару жүктелген адаммен шешімді қабылдаған күннен бастап келесі жұмыс күні өткенге дейін және әңгімелесу өтетін күнге дейін бір жұмыс күннен кешіктірмей орналастырылады.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86-тармақ жаңа редакцияда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449" w:id="129"/>
    <w:p>
      <w:pPr>
        <w:spacing w:after="0"/>
        <w:ind w:left="0"/>
        <w:jc w:val="both"/>
      </w:pPr>
      <w:r>
        <w:rPr>
          <w:rFonts w:ascii="Times New Roman"/>
          <w:b w:val="false"/>
          <w:i w:val="false"/>
          <w:color w:val="000000"/>
          <w:sz w:val="28"/>
        </w:rPr>
        <w:t>
      87. Әңгімелесуге жіберілген кандидаттар персоналды басқару қызметі (кадр қызметі) немесе персоналды басқару қызметінің (кадр қызметінің) міндеттерін атқару жүктелген адам шешім қабылдаған күннен бастап бір жұмыс күн ішінде және әңгімелесуді өткізуге дейін бір жұмыс күннен кешіктірмей әңгімелесу өткізу күні туралы конкурс комиссиясының хатшысымен хабарландырылады. Хабарландыру қатысушылардың электрондық мекенжайларына және ұялы телефондарына ақпарат жіберу жолымен жүзеге асырылады.</w:t>
      </w:r>
    </w:p>
    <w:bookmarkEnd w:id="1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87-тармақ жаңа редакцияда – ҚР Мемлекеттік қызмет істері агенттігі Төрағасының 19.05.2020 </w:t>
      </w:r>
      <w:r>
        <w:rPr>
          <w:rFonts w:ascii="Times New Roman"/>
          <w:b w:val="false"/>
          <w:i w:val="false"/>
          <w:color w:val="000000"/>
          <w:sz w:val="28"/>
        </w:rPr>
        <w:t>№ 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450" w:id="130"/>
    <w:p>
      <w:pPr>
        <w:spacing w:after="0"/>
        <w:ind w:left="0"/>
        <w:jc w:val="both"/>
      </w:pPr>
      <w:r>
        <w:rPr>
          <w:rFonts w:ascii="Times New Roman"/>
          <w:b w:val="false"/>
          <w:i w:val="false"/>
          <w:color w:val="000000"/>
          <w:sz w:val="28"/>
        </w:rPr>
        <w:t>
      88. Рұқсат алмаған конкурс қатысушылары персоналды басқару қызметінің (кадр қызметінің) немесе персоналды басқару қызметінің (кадр қызметінің) міндеттерін атқару жүктелген адамның шешімі қабылдағаннан кейін бір жұмыс күн ішінде бұл туралы конкурс комиссиясының хатшысымен хабарландырылады. Хабарландыру қатысушылардың телефондары бойынша немесе электрондық мекенжайларына және ұялы телефондарына ақпарат жіберу жолымен жүзеге асырылады.</w:t>
      </w:r>
    </w:p>
    <w:bookmarkEnd w:id="1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88-тармақ жаңа редакцияда – ҚР Мемлекеттік қызмет істері агенттігі Төрағасының 19.05.2020 </w:t>
      </w:r>
      <w:r>
        <w:rPr>
          <w:rFonts w:ascii="Times New Roman"/>
          <w:b w:val="false"/>
          <w:i w:val="false"/>
          <w:color w:val="000000"/>
          <w:sz w:val="28"/>
        </w:rPr>
        <w:t>№ 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451" w:id="131"/>
    <w:p>
      <w:pPr>
        <w:spacing w:after="0"/>
        <w:ind w:left="0"/>
        <w:jc w:val="left"/>
      </w:pPr>
      <w:r>
        <w:rPr>
          <w:rFonts w:ascii="Times New Roman"/>
          <w:b/>
          <w:i w:val="false"/>
          <w:color w:val="000000"/>
        </w:rPr>
        <w:t xml:space="preserve"> 4-параграф. Жалпы конкурсқа қатысатын кандидаттармен әңгімелесу</w:t>
      </w:r>
    </w:p>
    <w:bookmarkEnd w:id="131"/>
    <w:bookmarkStart w:name="z452" w:id="132"/>
    <w:p>
      <w:pPr>
        <w:spacing w:after="0"/>
        <w:ind w:left="0"/>
        <w:jc w:val="both"/>
      </w:pPr>
      <w:r>
        <w:rPr>
          <w:rFonts w:ascii="Times New Roman"/>
          <w:b w:val="false"/>
          <w:i w:val="false"/>
          <w:color w:val="000000"/>
          <w:sz w:val="28"/>
        </w:rPr>
        <w:t>
      89. Әңгімелесудің мақсаты кандидаттардың кәсіби және жеке қасиеттерін бағалау болып табылады.</w:t>
      </w:r>
    </w:p>
    <w:bookmarkEnd w:id="132"/>
    <w:p>
      <w:pPr>
        <w:spacing w:after="0"/>
        <w:ind w:left="0"/>
        <w:jc w:val="both"/>
      </w:pPr>
      <w:r>
        <w:rPr>
          <w:rFonts w:ascii="Times New Roman"/>
          <w:b w:val="false"/>
          <w:i w:val="false"/>
          <w:color w:val="000000"/>
          <w:sz w:val="28"/>
        </w:rPr>
        <w:t>
      Конкурс комиссиясы шекті мәннен төмен емес нәтижелерімен жеке қасиеттерді бағалауды ескереді.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89-тармақ жаңа редакцияда – ҚР Мемлекеттік қызмет істері агенттігі Төрағасының 19.05.2020 </w:t>
      </w:r>
      <w:r>
        <w:rPr>
          <w:rFonts w:ascii="Times New Roman"/>
          <w:b w:val="false"/>
          <w:i w:val="false"/>
          <w:color w:val="000000"/>
          <w:sz w:val="28"/>
        </w:rPr>
        <w:t>№ 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453" w:id="133"/>
    <w:p>
      <w:pPr>
        <w:spacing w:after="0"/>
        <w:ind w:left="0"/>
        <w:jc w:val="both"/>
      </w:pPr>
      <w:r>
        <w:rPr>
          <w:rFonts w:ascii="Times New Roman"/>
          <w:b w:val="false"/>
          <w:i w:val="false"/>
          <w:color w:val="000000"/>
          <w:sz w:val="28"/>
        </w:rPr>
        <w:t>
      90. Жалпы конкурсқа қатысатын және әңгімелесуге жіберілген кандидаттар оны әңгімелесуге кандидаттарды жіберу туралы оларды хабардар еткен күнннен бастап үш жұмыс күні ішінде конкурс жариялаған мемлекеттік органдарда өтеді.</w:t>
      </w:r>
    </w:p>
    <w:bookmarkEnd w:id="133"/>
    <w:p>
      <w:pPr>
        <w:spacing w:after="0"/>
        <w:ind w:left="0"/>
        <w:jc w:val="both"/>
      </w:pPr>
      <w:r>
        <w:rPr>
          <w:rFonts w:ascii="Times New Roman"/>
          <w:b w:val="false"/>
          <w:i w:val="false"/>
          <w:color w:val="000000"/>
          <w:sz w:val="28"/>
        </w:rPr>
        <w:t>
      Жалпы конкурсқа қатысатын және әңгімелесуге жіберілген кандидаттармен әңгімелесу қажет болған жағдайда қашықтық бейнебайланыс құралдары арқылы өткізілуі мүмкін.</w:t>
      </w:r>
    </w:p>
    <w:bookmarkStart w:name="z454" w:id="134"/>
    <w:p>
      <w:pPr>
        <w:spacing w:after="0"/>
        <w:ind w:left="0"/>
        <w:jc w:val="both"/>
      </w:pPr>
      <w:r>
        <w:rPr>
          <w:rFonts w:ascii="Times New Roman"/>
          <w:b w:val="false"/>
          <w:i w:val="false"/>
          <w:color w:val="000000"/>
          <w:sz w:val="28"/>
        </w:rPr>
        <w:t>
      91. Жалпы конкурсқа қатысушылармен әңгімелесу осы Қағидалардың 54-тармағында көрсетілген тәртіпте өткізіледі.</w:t>
      </w:r>
    </w:p>
    <w:bookmarkEnd w:id="134"/>
    <w:bookmarkStart w:name="z455" w:id="135"/>
    <w:p>
      <w:pPr>
        <w:spacing w:after="0"/>
        <w:ind w:left="0"/>
        <w:jc w:val="both"/>
      </w:pPr>
      <w:r>
        <w:rPr>
          <w:rFonts w:ascii="Times New Roman"/>
          <w:b w:val="false"/>
          <w:i w:val="false"/>
          <w:color w:val="000000"/>
          <w:sz w:val="28"/>
        </w:rPr>
        <w:t xml:space="preserve">
      92. А-1, В-1, С-1, С-О-1, C-R-1, D-1, D-О-1, D-R-1, Е-1, E-R-1 санаттарының лауазымдарына үміттенген кандидаттар конкурс комиссиясымен айқындалған тақырыптар тізімінен бір тақырыпқа екі жүз сөзден аспайтын бір эссені конкурс комиссиясының хатшысының қатысуымен мемлекеттік немесе орыс тілінде кандидаттың таңдауы бойынша жазады. Эссе осы Қағидалардың </w:t>
      </w:r>
      <w:r>
        <w:rPr>
          <w:rFonts w:ascii="Times New Roman"/>
          <w:b w:val="false"/>
          <w:i w:val="false"/>
          <w:color w:val="000000"/>
          <w:sz w:val="28"/>
        </w:rPr>
        <w:t>4-қосымшасында</w:t>
      </w:r>
      <w:r>
        <w:rPr>
          <w:rFonts w:ascii="Times New Roman"/>
          <w:b w:val="false"/>
          <w:i w:val="false"/>
          <w:color w:val="000000"/>
          <w:sz w:val="28"/>
        </w:rPr>
        <w:t xml:space="preserve"> белгіленген параметрлерге сәйкес Комисиямен бағаланады. Эссе жазуға 45 минуттан аспайтын уақыт беріледі.</w:t>
      </w:r>
    </w:p>
    <w:bookmarkEnd w:id="1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92-тармақ жаңа редакцияда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456" w:id="136"/>
    <w:p>
      <w:pPr>
        <w:spacing w:after="0"/>
        <w:ind w:left="0"/>
        <w:jc w:val="left"/>
      </w:pPr>
      <w:r>
        <w:rPr>
          <w:rFonts w:ascii="Times New Roman"/>
          <w:b/>
          <w:i w:val="false"/>
          <w:color w:val="000000"/>
        </w:rPr>
        <w:t xml:space="preserve"> 5-параграф. Конкурс комиссиясының отырысы</w:t>
      </w:r>
    </w:p>
    <w:bookmarkEnd w:id="136"/>
    <w:bookmarkStart w:name="z457" w:id="137"/>
    <w:p>
      <w:pPr>
        <w:spacing w:after="0"/>
        <w:ind w:left="0"/>
        <w:jc w:val="both"/>
      </w:pPr>
      <w:r>
        <w:rPr>
          <w:rFonts w:ascii="Times New Roman"/>
          <w:b w:val="false"/>
          <w:i w:val="false"/>
          <w:color w:val="000000"/>
          <w:sz w:val="28"/>
        </w:rPr>
        <w:t>
      93. Әңгімелесуді өткізу аяқталған күні конкурс комиссиясы кандидаттарды ұсынылған құжаттардың негізінде, сондай-ақ эссені бағалау нәтижелерін және конкурс сұрақтарына жауаптарды қамтитын өткізілген әңгімелесудің нәтижелері бойынша кандидаттардың қатарынан бос лауазымға орналастыру үшін іріктеуді жүзеге асырады.</w:t>
      </w:r>
    </w:p>
    <w:bookmarkEnd w:id="137"/>
    <w:bookmarkStart w:name="z458" w:id="138"/>
    <w:p>
      <w:pPr>
        <w:spacing w:after="0"/>
        <w:ind w:left="0"/>
        <w:jc w:val="both"/>
      </w:pPr>
      <w:r>
        <w:rPr>
          <w:rFonts w:ascii="Times New Roman"/>
          <w:b w:val="false"/>
          <w:i w:val="false"/>
          <w:color w:val="000000"/>
          <w:sz w:val="28"/>
        </w:rPr>
        <w:t>
      94. Кандидаттарды бағалау нәтижелері Кандидаттардың бағалау парағына әрбір үміттенген бос лауазым бойынша енгізіледі.</w:t>
      </w:r>
    </w:p>
    <w:bookmarkEnd w:id="1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94-тармақ жаңа редакцияда - ҚР Мемлекеттік қызмет істері агенттігі Төрағасының 16.08.2022 </w:t>
      </w:r>
      <w:r>
        <w:rPr>
          <w:rFonts w:ascii="Times New Roman"/>
          <w:b w:val="false"/>
          <w:i w:val="false"/>
          <w:color w:val="ff0000"/>
          <w:sz w:val="28"/>
        </w:rPr>
        <w:t>№ 181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459" w:id="139"/>
    <w:p>
      <w:pPr>
        <w:spacing w:after="0"/>
        <w:ind w:left="0"/>
        <w:jc w:val="both"/>
      </w:pPr>
      <w:r>
        <w:rPr>
          <w:rFonts w:ascii="Times New Roman"/>
          <w:b w:val="false"/>
          <w:i w:val="false"/>
          <w:color w:val="000000"/>
          <w:sz w:val="28"/>
        </w:rPr>
        <w:t>
      95. Конкурс комиссиясының шешімі кандидаттарды бағалау парағында қойылған баллдар негізінде қабылданады.</w:t>
      </w:r>
    </w:p>
    <w:bookmarkEnd w:id="139"/>
    <w:bookmarkStart w:name="z460" w:id="140"/>
    <w:p>
      <w:pPr>
        <w:spacing w:after="0"/>
        <w:ind w:left="0"/>
        <w:jc w:val="both"/>
      </w:pPr>
      <w:r>
        <w:rPr>
          <w:rFonts w:ascii="Times New Roman"/>
          <w:b w:val="false"/>
          <w:i w:val="false"/>
          <w:color w:val="000000"/>
          <w:sz w:val="28"/>
        </w:rPr>
        <w:t>
      96. Конкурс комиссиясының шешімі егер бағалау парақтарын оның құрамының үштен екі кем емес бөлігі, оның ішінде төраға, бірақ үштен кем емес адам толтырса, заңды деп есептеледі.</w:t>
      </w:r>
    </w:p>
    <w:bookmarkEnd w:id="140"/>
    <w:bookmarkStart w:name="z696" w:id="141"/>
    <w:p>
      <w:pPr>
        <w:spacing w:after="0"/>
        <w:ind w:left="0"/>
        <w:jc w:val="both"/>
      </w:pPr>
      <w:r>
        <w:rPr>
          <w:rFonts w:ascii="Times New Roman"/>
          <w:b w:val="false"/>
          <w:i w:val="false"/>
          <w:color w:val="000000"/>
          <w:sz w:val="28"/>
        </w:rPr>
        <w:t>
      97. Конкурс комиссиясының оң нәтижесін ең көп орташа балл алған кандидат алады. Орташа балдар тең болған жағдайда, конкурс комиссиясының оң нәтижесін алған кандидатты конкурс комиссиясының төрағасы анықтайды.</w:t>
      </w:r>
    </w:p>
    <w:bookmarkEnd w:id="141"/>
    <w:p>
      <w:pPr>
        <w:spacing w:after="0"/>
        <w:ind w:left="0"/>
        <w:jc w:val="both"/>
      </w:pPr>
      <w:r>
        <w:rPr>
          <w:rFonts w:ascii="Times New Roman"/>
          <w:b w:val="false"/>
          <w:i w:val="false"/>
          <w:color w:val="000000"/>
          <w:sz w:val="28"/>
        </w:rPr>
        <w:t>
      Орташа балдарды есептеуді конкурс комиссиясының хатшысы жүзеге асырады.</w:t>
      </w:r>
    </w:p>
    <w:p>
      <w:pPr>
        <w:spacing w:after="0"/>
        <w:ind w:left="0"/>
        <w:jc w:val="both"/>
      </w:pPr>
      <w:r>
        <w:rPr>
          <w:rFonts w:ascii="Times New Roman"/>
          <w:b w:val="false"/>
          <w:i w:val="false"/>
          <w:color w:val="000000"/>
          <w:sz w:val="28"/>
        </w:rPr>
        <w:t>
      Конкурс комиссиясының оң қорытындысын алған кандидат жарияланған лауазымға орналасудан бас тартқан кезде конкурс комиссиясының шешімі бойынша оның оң қорытындысын келесі ең жоғары балдар жиынтығын алған кандидат ала алады.</w:t>
      </w:r>
    </w:p>
    <w:p>
      <w:pPr>
        <w:spacing w:after="0"/>
        <w:ind w:left="0"/>
        <w:jc w:val="both"/>
      </w:pPr>
      <w:r>
        <w:rPr>
          <w:rFonts w:ascii="Times New Roman"/>
          <w:b w:val="false"/>
          <w:i w:val="false"/>
          <w:color w:val="000000"/>
          <w:sz w:val="28"/>
        </w:rPr>
        <w:t>
      Бұл ретте конкурс комиссиясының барлық мүшелері толтырған кандидаттарды бағалау парақтарының орташа балы кемінде төрт балл болған кандидаттардың болуы жағдайларын қоспағанда, конкурс комиссиясы конкурс комиссиясының оң қорытындысын алған кандидаттың жоқтығы туралы шешім қабылдай 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97-тармақ жаңа редакцияда - ҚР Мемлекеттік қызмет істері агенттігі Төрағасының 10.12.2021 </w:t>
      </w:r>
      <w:r>
        <w:rPr>
          <w:rFonts w:ascii="Times New Roman"/>
          <w:b w:val="false"/>
          <w:i w:val="false"/>
          <w:color w:val="000000"/>
          <w:sz w:val="28"/>
        </w:rPr>
        <w:t>№ 230</w:t>
      </w:r>
      <w:r>
        <w:rPr>
          <w:rFonts w:ascii="Times New Roman"/>
          <w:b w:val="false"/>
          <w:i w:val="false"/>
          <w:color w:val="ff0000"/>
          <w:sz w:val="28"/>
        </w:rPr>
        <w:t xml:space="preserve"> (алғашқы ресми жарияланған күнінен бастап қолданысқа енгізіледі); орыс тіліндегі мәтінге өзгеріс енгізілді, мемлекеттік тілдегі мәтін өзгермейді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бұйрықтарымен.</w:t>
      </w:r>
      <w:r>
        <w:br/>
      </w:r>
      <w:r>
        <w:rPr>
          <w:rFonts w:ascii="Times New Roman"/>
          <w:b w:val="false"/>
          <w:i w:val="false"/>
          <w:color w:val="000000"/>
          <w:sz w:val="28"/>
        </w:rPr>
        <w:t>
</w:t>
      </w:r>
    </w:p>
    <w:bookmarkStart w:name="z462" w:id="142"/>
    <w:p>
      <w:pPr>
        <w:spacing w:after="0"/>
        <w:ind w:left="0"/>
        <w:jc w:val="both"/>
      </w:pPr>
      <w:r>
        <w:rPr>
          <w:rFonts w:ascii="Times New Roman"/>
          <w:b w:val="false"/>
          <w:i w:val="false"/>
          <w:color w:val="000000"/>
          <w:sz w:val="28"/>
        </w:rPr>
        <w:t>
      98. Талқылау барысы мен конкурстық комиссияның шешімі еркін нысандағы хаттама түрінде қағаз және (немесе) электрондық түрде ресімделеді, оған конкурстық комиссияның төрағасы мен мүшелері, сондай-ақ хаттамалауды жүзеге асыратын хатшы қол қояды.</w:t>
      </w:r>
    </w:p>
    <w:bookmarkEnd w:id="142"/>
    <w:p>
      <w:pPr>
        <w:spacing w:after="0"/>
        <w:ind w:left="0"/>
        <w:jc w:val="both"/>
      </w:pPr>
      <w:r>
        <w:rPr>
          <w:rFonts w:ascii="Times New Roman"/>
          <w:b w:val="false"/>
          <w:i w:val="false"/>
          <w:color w:val="000000"/>
          <w:sz w:val="28"/>
        </w:rPr>
        <w:t>
      Шешім электронды түрде әзірленген жағдайда конкурс комиссиясының мүшелері шешімге электронды түрде электрондық цифрлық қолтаңба арқылы қол қояды.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98-тармақ жаңа редакцияда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463" w:id="143"/>
    <w:p>
      <w:pPr>
        <w:spacing w:after="0"/>
        <w:ind w:left="0"/>
        <w:jc w:val="both"/>
      </w:pPr>
      <w:r>
        <w:rPr>
          <w:rFonts w:ascii="Times New Roman"/>
          <w:b w:val="false"/>
          <w:i w:val="false"/>
          <w:color w:val="000000"/>
          <w:sz w:val="28"/>
        </w:rPr>
        <w:t>
      99. Конкурс комиссиясының шешімі мен конкурс комиссиясының оң қорытындысын алған кандидаттардың тізімі конкурс өткізілгеннен кейін бір жұмыс күн ішінде мемлекеттік органның ақпараттық қабырғаларына, баршаға көрінетін жерлерге, сондай-ақ оның интернет-ресурсына орналастырылады.</w:t>
      </w:r>
    </w:p>
    <w:bookmarkEnd w:id="143"/>
    <w:p>
      <w:pPr>
        <w:spacing w:after="0"/>
        <w:ind w:left="0"/>
        <w:jc w:val="both"/>
      </w:pPr>
      <w:r>
        <w:rPr>
          <w:rFonts w:ascii="Times New Roman"/>
          <w:b w:val="false"/>
          <w:i w:val="false"/>
          <w:color w:val="000000"/>
          <w:sz w:val="28"/>
        </w:rPr>
        <w:t>
      Кандидаттың келісімі бар болған жағдайда оның конкурс комиссиясымен әңгімелесудің бейнежазбасы мемлекеттік органның интернет ресурсында орналастырылады.</w:t>
      </w:r>
    </w:p>
    <w:bookmarkStart w:name="z464" w:id="144"/>
    <w:p>
      <w:pPr>
        <w:spacing w:after="0"/>
        <w:ind w:left="0"/>
        <w:jc w:val="both"/>
      </w:pPr>
      <w:r>
        <w:rPr>
          <w:rFonts w:ascii="Times New Roman"/>
          <w:b w:val="false"/>
          <w:i w:val="false"/>
          <w:color w:val="000000"/>
          <w:sz w:val="28"/>
        </w:rPr>
        <w:t>
      100. Конкурс комиссиясының хатшысы әңгiмелесуден өткен кандидаттарға конкурс нәтижесi туралы, ол аяқталғаннан кейiн екі жұмыс күн iшiнде хабарлайды.</w:t>
      </w:r>
    </w:p>
    <w:bookmarkEnd w:id="1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100-тармақ жаңа редакцияда – ҚР Мемлекеттік қызмет істері агенттігі Төрағасының 19.05.2020 </w:t>
      </w:r>
      <w:r>
        <w:rPr>
          <w:rFonts w:ascii="Times New Roman"/>
          <w:b w:val="false"/>
          <w:i w:val="false"/>
          <w:color w:val="000000"/>
          <w:sz w:val="28"/>
        </w:rPr>
        <w:t>№ 81</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465" w:id="145"/>
    <w:p>
      <w:pPr>
        <w:spacing w:after="0"/>
        <w:ind w:left="0"/>
        <w:jc w:val="left"/>
      </w:pPr>
      <w:r>
        <w:rPr>
          <w:rFonts w:ascii="Times New Roman"/>
          <w:b/>
          <w:i w:val="false"/>
          <w:color w:val="000000"/>
        </w:rPr>
        <w:t xml:space="preserve"> 7-тарау. Кандидаттың лауазымға орналасуы</w:t>
      </w:r>
    </w:p>
    <w:bookmarkEnd w:id="145"/>
    <w:bookmarkStart w:name="z466" w:id="146"/>
    <w:p>
      <w:pPr>
        <w:spacing w:after="0"/>
        <w:ind w:left="0"/>
        <w:jc w:val="both"/>
      </w:pPr>
      <w:r>
        <w:rPr>
          <w:rFonts w:ascii="Times New Roman"/>
          <w:b w:val="false"/>
          <w:i w:val="false"/>
          <w:color w:val="000000"/>
          <w:sz w:val="28"/>
        </w:rPr>
        <w:t>
      101. Осы тармақтың төртінші бөлігінде көзделген тәртіппен лауазымға орналасу жағдайларын қоспағанда, сондай-ақ егер алдыңғы жұмыс беруші еңбек заңнамасына сәйкес бір айлық жұмыспен өтеу мерзімін белгілесе немесе тараптардың келісімі бойынша өзге мерзім белгіленсе, мемлекеттік лауазымға тағайындау құқығы бар адам конкурс комиссиясы шешім қабылдаған күннен бастап бес жұмыс күні өткен соң, бірақ он жұмыс күнінен кешіктірмей, оң қорытынды алған кандидатты жарияланған лауазымға қабылдайды.</w:t>
      </w:r>
    </w:p>
    <w:bookmarkEnd w:id="146"/>
    <w:p>
      <w:pPr>
        <w:spacing w:after="0"/>
        <w:ind w:left="0"/>
        <w:jc w:val="both"/>
      </w:pPr>
      <w:r>
        <w:rPr>
          <w:rFonts w:ascii="Times New Roman"/>
          <w:b w:val="false"/>
          <w:i w:val="false"/>
          <w:color w:val="000000"/>
          <w:sz w:val="28"/>
        </w:rPr>
        <w:t>
      Әңгімелесуге бір кандидат қатысып, ол конкурс комиссиясының оң қорытындысын алған жағдайда, ол конкурс комиссиясының қорытынды отырысы өткен күннен бастап тағайындала алады.</w:t>
      </w:r>
    </w:p>
    <w:p>
      <w:pPr>
        <w:spacing w:after="0"/>
        <w:ind w:left="0"/>
        <w:jc w:val="both"/>
      </w:pPr>
      <w:r>
        <w:rPr>
          <w:rFonts w:ascii="Times New Roman"/>
          <w:b w:val="false"/>
          <w:i w:val="false"/>
          <w:color w:val="000000"/>
          <w:sz w:val="28"/>
        </w:rPr>
        <w:t>
      Мемлекеттік орган жарияланған лауазымға мемлекеттік қызметке алғаш рет кірген немесе мемлекеттік қызметке оны тоқтатқаннан кейін қайтадан кірген азаматтарды қабылдаған күннен бастап күнтізбелік отыз күн ішінде олардың құжаттарын Қазақстан Республикасының ұлттық қауіпсіздік органдарына арнайы тексеруді жүргізу үшін жолдайды.</w:t>
      </w:r>
    </w:p>
    <w:p>
      <w:pPr>
        <w:spacing w:after="0"/>
        <w:ind w:left="0"/>
        <w:jc w:val="both"/>
      </w:pPr>
      <w:r>
        <w:rPr>
          <w:rFonts w:ascii="Times New Roman"/>
          <w:b w:val="false"/>
          <w:i w:val="false"/>
          <w:color w:val="000000"/>
          <w:sz w:val="28"/>
        </w:rPr>
        <w:t xml:space="preserve">
      Қазақстан Республикасы Президентінің 2002 жылғы 29 наурыздағы № 828 </w:t>
      </w:r>
      <w:r>
        <w:rPr>
          <w:rFonts w:ascii="Times New Roman"/>
          <w:b w:val="false"/>
          <w:i w:val="false"/>
          <w:color w:val="000000"/>
          <w:sz w:val="28"/>
        </w:rPr>
        <w:t>Жарлығымен</w:t>
      </w:r>
      <w:r>
        <w:rPr>
          <w:rFonts w:ascii="Times New Roman"/>
          <w:b w:val="false"/>
          <w:i w:val="false"/>
          <w:color w:val="000000"/>
          <w:sz w:val="28"/>
        </w:rPr>
        <w:t xml:space="preserve">, Қазақстан Республикасы Үкіметінің 2002 жылғы 16 шілдедегі № 784 </w:t>
      </w:r>
      <w:r>
        <w:rPr>
          <w:rFonts w:ascii="Times New Roman"/>
          <w:b w:val="false"/>
          <w:i w:val="false"/>
          <w:color w:val="000000"/>
          <w:sz w:val="28"/>
        </w:rPr>
        <w:t>қаулысымен</w:t>
      </w:r>
      <w:r>
        <w:rPr>
          <w:rFonts w:ascii="Times New Roman"/>
          <w:b w:val="false"/>
          <w:i w:val="false"/>
          <w:color w:val="000000"/>
          <w:sz w:val="28"/>
        </w:rPr>
        <w:t xml:space="preserve"> және Қазақстан Республикасының өзге заңнамалық актілерімен көзделген жағдайларда мемлекеттік лауазымға тағайындауға құқығы бар адам кандидатты жоғары тұрған лауазымды адамның (органның) келісімі бойынша лауазымға қабылдайды.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101-тармақ жаңа редакцияда - ҚР Мемлекеттік қызмет істері агенттігі Төрағасының 10.12.2021 </w:t>
      </w:r>
      <w:r>
        <w:rPr>
          <w:rFonts w:ascii="Times New Roman"/>
          <w:b w:val="false"/>
          <w:i w:val="false"/>
          <w:color w:val="000000"/>
          <w:sz w:val="28"/>
        </w:rPr>
        <w:t>№ 230</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491" w:id="147"/>
    <w:p>
      <w:pPr>
        <w:spacing w:after="0"/>
        <w:ind w:left="0"/>
        <w:jc w:val="both"/>
      </w:pPr>
      <w:r>
        <w:rPr>
          <w:rFonts w:ascii="Times New Roman"/>
          <w:b w:val="false"/>
          <w:i w:val="false"/>
          <w:color w:val="000000"/>
          <w:sz w:val="28"/>
        </w:rPr>
        <w:t xml:space="preserve">
      101-1. "Халық денсаулығы және денсаулық сақтау жүйесі туралы" Қазақстан Республикасының 2020 жылғы 7 шілдедегі </w:t>
      </w:r>
      <w:r>
        <w:rPr>
          <w:rFonts w:ascii="Times New Roman"/>
          <w:b w:val="false"/>
          <w:i w:val="false"/>
          <w:color w:val="000000"/>
          <w:sz w:val="28"/>
        </w:rPr>
        <w:t>Кодексіне</w:t>
      </w:r>
      <w:r>
        <w:rPr>
          <w:rFonts w:ascii="Times New Roman"/>
          <w:b w:val="false"/>
          <w:i w:val="false"/>
          <w:color w:val="000000"/>
          <w:sz w:val="28"/>
        </w:rPr>
        <w:t xml:space="preserve"> сәйкес шектеу іс-шаралары, оның ішінде карантин енгізілген жағдайда денсаулық сақтау, әлеуметтік-еңбек және білім саласындағы уәкілетті органдардың, олардың ведомстволарының, олардың ведомстволарының аумақтық бөлімшелерінің, сондай-ақ денсаулық сақтау, халықты жұмыспен қамту және білім саласындағы жергілікті атқарушы органдардың бос лауазымдарына тағайындауға конкурстық комиссияның оң қорытындысын алған кандидатты тағайындау конкурстық комиссияның отырысы өткен күннен бастап жүзеге асырылуы мүмкін.</w:t>
      </w:r>
    </w:p>
    <w:bookmarkEnd w:id="1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101-1-тармақпен толықтырылды – ҚР Мемлекеттік қызмет істері агенттігі Төрағасының 22.07.2020 </w:t>
      </w:r>
      <w:r>
        <w:rPr>
          <w:rFonts w:ascii="Times New Roman"/>
          <w:b w:val="false"/>
          <w:i w:val="false"/>
          <w:color w:val="000000"/>
          <w:sz w:val="28"/>
        </w:rPr>
        <w:t>№ 119</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467" w:id="148"/>
    <w:p>
      <w:pPr>
        <w:spacing w:after="0"/>
        <w:ind w:left="0"/>
        <w:jc w:val="both"/>
      </w:pPr>
      <w:r>
        <w:rPr>
          <w:rFonts w:ascii="Times New Roman"/>
          <w:b w:val="false"/>
          <w:i w:val="false"/>
          <w:color w:val="000000"/>
          <w:sz w:val="28"/>
        </w:rPr>
        <w:t>
      102. Жалпы конкурс қорытындысы бойынша конкурс комиссиясының оң қорытындысын алған кандидат (осы Қағидалардың 79-тармағында көрсетілген адамдарды қоспағанда) конкурс комиссиясының шешімі қабылданған күннен бастап күнтізбелік он күн ішінде персоналды басқару қызметіне (кадр қызметіне) немесе персоналды басқару қызметінің (кадр қызметінің) міндеттерін атқару жүктелген адамға мынадай құжаттарды тапсырады:</w:t>
      </w:r>
    </w:p>
    <w:bookmarkEnd w:id="148"/>
    <w:p>
      <w:pPr>
        <w:spacing w:after="0"/>
        <w:ind w:left="0"/>
        <w:jc w:val="both"/>
      </w:pPr>
      <w:r>
        <w:rPr>
          <w:rFonts w:ascii="Times New Roman"/>
          <w:b w:val="false"/>
          <w:i w:val="false"/>
          <w:color w:val="000000"/>
          <w:sz w:val="28"/>
        </w:rPr>
        <w:t>
      1) еңбек қызметін растайтын құжат (нотариалдық куәландырылған немесе жұмыс орнынан кадр қызметімен куәландырылған көшірмесі);</w:t>
      </w:r>
    </w:p>
    <w:p>
      <w:pPr>
        <w:spacing w:after="0"/>
        <w:ind w:left="0"/>
        <w:jc w:val="both"/>
      </w:pPr>
      <w:r>
        <w:rPr>
          <w:rFonts w:ascii="Times New Roman"/>
          <w:b w:val="false"/>
          <w:i w:val="false"/>
          <w:color w:val="000000"/>
          <w:sz w:val="28"/>
        </w:rPr>
        <w:t xml:space="preserve">
      2)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ДСМ-175/2020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21579 болып тіркелген) амбулаториялық-емханалық ұйымдарында қолданылатын медициналық есеп құжаттамасының нысандарына сәйкес құжатты тапсырғанға дейін бір жылдан аспайтын уақытта берілген № 075/е нысандағы денсаулығы туралы медициналық анықтама (дәрігерлік кәсіби-консультациялық қорытынды) (немесе нотариат куәландырған көшірмесі);</w:t>
      </w:r>
    </w:p>
    <w:p>
      <w:pPr>
        <w:spacing w:after="0"/>
        <w:ind w:left="0"/>
        <w:jc w:val="both"/>
      </w:pPr>
      <w:r>
        <w:rPr>
          <w:rFonts w:ascii="Times New Roman"/>
          <w:b w:val="false"/>
          <w:i w:val="false"/>
          <w:color w:val="000000"/>
          <w:sz w:val="28"/>
        </w:rPr>
        <w:t xml:space="preserve">
      3) Қазақстан Республикасы Денсаулық сақтау министрінің 2020 жылғы 18 мамырдағы № ҚР ДСМ-49/2020 бұйрығымен (нормативтік құқықтық актілерді мемлекеттік тіркеу тізілімінде № 20665 болып тіркелген) (бұдан әрі - № ҚР ДСМ-49/2020 бұйрығы) бекітілген "Психиатрия" психикалық денсаулық орталығынан мәліметтер ұсыну" мемлекеттік көрсетілетін қызмет </w:t>
      </w:r>
      <w:r>
        <w:rPr>
          <w:rFonts w:ascii="Times New Roman"/>
          <w:b w:val="false"/>
          <w:i w:val="false"/>
          <w:color w:val="000000"/>
          <w:sz w:val="28"/>
        </w:rPr>
        <w:t>тізбесі</w:t>
      </w:r>
      <w:r>
        <w:rPr>
          <w:rFonts w:ascii="Times New Roman"/>
          <w:b w:val="false"/>
          <w:i w:val="false"/>
          <w:color w:val="000000"/>
          <w:sz w:val="28"/>
        </w:rPr>
        <w:t xml:space="preserve"> нысаны бойынша құжат тапсырғанға дейін он күнтізбелік күннен аспайтын уақытта берілген мәлімет;</w:t>
      </w:r>
    </w:p>
    <w:p>
      <w:pPr>
        <w:spacing w:after="0"/>
        <w:ind w:left="0"/>
        <w:jc w:val="both"/>
      </w:pPr>
      <w:r>
        <w:rPr>
          <w:rFonts w:ascii="Times New Roman"/>
          <w:b w:val="false"/>
          <w:i w:val="false"/>
          <w:color w:val="000000"/>
          <w:sz w:val="28"/>
        </w:rPr>
        <w:t xml:space="preserve">
      4) № ҚР ДСМ-49/2020 бұйрықпен бекітілген "Наркология" психикалық денсаулық орталығынан мәліметтер ұсыну" мемлекеттік көрсетілетін қызмет </w:t>
      </w:r>
      <w:r>
        <w:rPr>
          <w:rFonts w:ascii="Times New Roman"/>
          <w:b w:val="false"/>
          <w:i w:val="false"/>
          <w:color w:val="000000"/>
          <w:sz w:val="28"/>
        </w:rPr>
        <w:t>тізбесі</w:t>
      </w:r>
      <w:r>
        <w:rPr>
          <w:rFonts w:ascii="Times New Roman"/>
          <w:b w:val="false"/>
          <w:i w:val="false"/>
          <w:color w:val="000000"/>
          <w:sz w:val="28"/>
        </w:rPr>
        <w:t xml:space="preserve"> нысаны бойынша құжат тапсырғанға дейін он күнтізбелік күннен аспайтын уақытта берілген мәлімет;</w:t>
      </w:r>
    </w:p>
    <w:p>
      <w:pPr>
        <w:spacing w:after="0"/>
        <w:ind w:left="0"/>
        <w:jc w:val="both"/>
      </w:pPr>
      <w:r>
        <w:rPr>
          <w:rFonts w:ascii="Times New Roman"/>
          <w:b w:val="false"/>
          <w:i w:val="false"/>
          <w:color w:val="000000"/>
          <w:sz w:val="28"/>
        </w:rPr>
        <w:t>
      5) Қағиданың 75-тармағына сәйкес құжаттың электрондық көшірмесін тапсырған жағдайда білімі туралы құжаттар мен олардың қосымшаларының нотариат куәландырған көшірмелері.</w:t>
      </w:r>
    </w:p>
    <w:p>
      <w:pPr>
        <w:spacing w:after="0"/>
        <w:ind w:left="0"/>
        <w:jc w:val="both"/>
      </w:pPr>
      <w:r>
        <w:rPr>
          <w:rFonts w:ascii="Times New Roman"/>
          <w:b w:val="false"/>
          <w:i w:val="false"/>
          <w:color w:val="000000"/>
          <w:sz w:val="28"/>
        </w:rPr>
        <w:t>
      Бұл ретте, персоналды басқару қызметі (кадр қызметі) немесе персоналды басқару қызметінің (кадр қызметінің) міндеттерін атқару жүктелген адам осы Қағиданың 76-тармағы 3) тармақшасына сәйкес білімі туралы құжаттарға қоса берілген құжаттардың көшірмелерін түпнұсқаларымен салыстырып тексереді.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102-тармақ жаңа редакцияда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473" w:id="149"/>
    <w:p>
      <w:pPr>
        <w:spacing w:after="0"/>
        <w:ind w:left="0"/>
        <w:jc w:val="left"/>
      </w:pPr>
      <w:r>
        <w:rPr>
          <w:rFonts w:ascii="Times New Roman"/>
          <w:b/>
          <w:i w:val="false"/>
          <w:color w:val="000000"/>
        </w:rPr>
        <w:t xml:space="preserve"> 8-тарау. Шағым жасау тәртібі</w:t>
      </w:r>
    </w:p>
    <w:bookmarkEnd w:id="149"/>
    <w:bookmarkStart w:name="z474" w:id="150"/>
    <w:p>
      <w:pPr>
        <w:spacing w:after="0"/>
        <w:ind w:left="0"/>
        <w:jc w:val="both"/>
      </w:pPr>
      <w:r>
        <w:rPr>
          <w:rFonts w:ascii="Times New Roman"/>
          <w:b w:val="false"/>
          <w:i w:val="false"/>
          <w:color w:val="000000"/>
          <w:sz w:val="28"/>
        </w:rPr>
        <w:t>
      103. Конкурсқа қатысушылар мен кандидаттар конкурстық комиссияның, персоналды басқару қызметінің (кадр қызметінің) немесе персоналды басқару қызметінің (кадр қызметінің) міндеттерін атқару жүктелген адамның әкімшілік актісіне, әкімшілік әрекетіне (әрекетсіздігіне) сотқа дейінгі тәртіппен шағым жасауға құқылы.</w:t>
      </w:r>
    </w:p>
    <w:bookmarkEnd w:id="1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103-тармақ жаңа редакцияда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697" w:id="151"/>
    <w:p>
      <w:pPr>
        <w:spacing w:after="0"/>
        <w:ind w:left="0"/>
        <w:jc w:val="both"/>
      </w:pPr>
      <w:r>
        <w:rPr>
          <w:rFonts w:ascii="Times New Roman"/>
          <w:b w:val="false"/>
          <w:i w:val="false"/>
          <w:color w:val="000000"/>
          <w:sz w:val="28"/>
        </w:rPr>
        <w:t>
      103-1. Шағым әкімшілік актісіне, әкімшілік әрекетіне (әрекетсіздігіне) шағым жасалатын әкімшілік органға, лауазымды адамға беріледі.</w:t>
      </w:r>
    </w:p>
    <w:bookmarkEnd w:id="151"/>
    <w:p>
      <w:pPr>
        <w:spacing w:after="0"/>
        <w:ind w:left="0"/>
        <w:jc w:val="both"/>
      </w:pPr>
      <w:r>
        <w:rPr>
          <w:rFonts w:ascii="Times New Roman"/>
          <w:b w:val="false"/>
          <w:i w:val="false"/>
          <w:color w:val="000000"/>
          <w:sz w:val="28"/>
        </w:rPr>
        <w:t>
      Әкімшілік актісіне, әкімшілік әрекетіне (әрекетсіздігіне) шағым жасалатын әкімшілік орган, лауазымды адам шағым келіп түскен күннен бастап үш жұмыс күнінен кешіктірмей оны және әкімшілік істі уәкілетті органға немесе оның аумақтық бөлімшесіне жібереді.</w:t>
      </w:r>
    </w:p>
    <w:p>
      <w:pPr>
        <w:spacing w:after="0"/>
        <w:ind w:left="0"/>
        <w:jc w:val="both"/>
      </w:pPr>
      <w:r>
        <w:rPr>
          <w:rFonts w:ascii="Times New Roman"/>
          <w:b w:val="false"/>
          <w:i w:val="false"/>
          <w:color w:val="000000"/>
          <w:sz w:val="28"/>
        </w:rPr>
        <w:t>
      Бұл ретте әкімшілік актісіне, әкімшілік әрекетіне (әрекетсіздігіне) шағым жасалатын әкімшілік орган, лауазымды адам, егер ол үш жұмыс күні ішінде шағымда көрсетілген талаптарды толық қанағаттандыратын қолайлы әкімшілік акт қабылдаса, әкімшілік әрекет жасаса, шағымды уәкілетті органға немесе оның аумақтық бөлімшесіне жібермеуге құқылы.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103-1-тармақпен толықтырылды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475" w:id="152"/>
    <w:p>
      <w:pPr>
        <w:spacing w:after="0"/>
        <w:ind w:left="0"/>
        <w:jc w:val="both"/>
      </w:pPr>
      <w:r>
        <w:rPr>
          <w:rFonts w:ascii="Times New Roman"/>
          <w:b w:val="false"/>
          <w:i w:val="false"/>
          <w:color w:val="000000"/>
          <w:sz w:val="28"/>
        </w:rPr>
        <w:t>
      104. Конкурс комиссиясының әкімшілік актісіне қабылданған күннен бастап бес жұмыс күннен кешіктірмей шағым беру немесе персоналды басқару қызметінің (кадр қызметінің) немесе персоналды басқару қызметінің (кадр қызметінің) міндеттерін атқару жүктелген адамның әкімшілік актісіне шағым беру уәкілетті органның немесе оның аумақтық бөлімшесінің Қағиданың 103-1 тармағына сәйкес келіп түскен шағым бойынша тиісті шешім қабылдауына дейін әкімшілік актінің қолданылуын тоқтата тұруға негіз болып табылады.</w:t>
      </w:r>
    </w:p>
    <w:bookmarkEnd w:id="1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104-тармақ жаңа редакцияда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r>
        <w:br/>
      </w:r>
      <w:r>
        <w:rPr>
          <w:rFonts w:ascii="Times New Roman"/>
          <w:b w:val="false"/>
          <w:i w:val="false"/>
          <w:color w:val="000000"/>
          <w:sz w:val="28"/>
        </w:rPr>
        <w:t>
</w:t>
      </w:r>
    </w:p>
    <w:bookmarkStart w:name="z476" w:id="153"/>
    <w:p>
      <w:pPr>
        <w:spacing w:after="0"/>
        <w:ind w:left="0"/>
        <w:jc w:val="both"/>
      </w:pPr>
      <w:r>
        <w:rPr>
          <w:rFonts w:ascii="Times New Roman"/>
          <w:b w:val="false"/>
          <w:i w:val="false"/>
          <w:color w:val="000000"/>
          <w:sz w:val="28"/>
        </w:rPr>
        <w:t>
      105. Уәкілетті орган немесе оның аумақтық бөлімшесі келіп түскен шағымды қарайды және оның негізінде тексеру жүргізеді.</w:t>
      </w:r>
    </w:p>
    <w:bookmarkEnd w:id="153"/>
    <w:bookmarkStart w:name="z477" w:id="154"/>
    <w:p>
      <w:pPr>
        <w:spacing w:after="0"/>
        <w:ind w:left="0"/>
        <w:jc w:val="both"/>
      </w:pPr>
      <w:r>
        <w:rPr>
          <w:rFonts w:ascii="Times New Roman"/>
          <w:b w:val="false"/>
          <w:i w:val="false"/>
          <w:color w:val="000000"/>
          <w:sz w:val="28"/>
        </w:rPr>
        <w:t xml:space="preserve">
      106. Жүргізілген тексеру қорытындысы бойынша осы Қағидалардың бұзылуы анықталған жағдайда, уәкілетті орган немесе оның аумақтық бөлімшесі Заңның 5-бабы </w:t>
      </w:r>
      <w:r>
        <w:rPr>
          <w:rFonts w:ascii="Times New Roman"/>
          <w:b w:val="false"/>
          <w:i w:val="false"/>
          <w:color w:val="000000"/>
          <w:sz w:val="28"/>
        </w:rPr>
        <w:t>2-тармағының</w:t>
      </w:r>
      <w:r>
        <w:rPr>
          <w:rFonts w:ascii="Times New Roman"/>
          <w:b w:val="false"/>
          <w:i w:val="false"/>
          <w:color w:val="000000"/>
          <w:sz w:val="28"/>
        </w:rPr>
        <w:t xml:space="preserve"> 17) тармақшасына сәйкес бұзушылықты жою туралы ұсыныс енгізеді.</w:t>
      </w:r>
    </w:p>
    <w:bookmarkEnd w:id="154"/>
    <w:bookmarkStart w:name="z478" w:id="155"/>
    <w:p>
      <w:pPr>
        <w:spacing w:after="0"/>
        <w:ind w:left="0"/>
        <w:jc w:val="both"/>
      </w:pPr>
      <w:r>
        <w:rPr>
          <w:rFonts w:ascii="Times New Roman"/>
          <w:b w:val="false"/>
          <w:i w:val="false"/>
          <w:color w:val="000000"/>
          <w:sz w:val="28"/>
        </w:rPr>
        <w:t>
      107. Уәкілетті органның немесе оның аумақтық бөлімшесінің ұсынысы конкурс комиссиясының бұрынғы құрамымен оның отырысында немесе персоналды басқару қызметімен (кадр қызметімен) қаралады.</w:t>
      </w:r>
    </w:p>
    <w:bookmarkEnd w:id="155"/>
    <w:p>
      <w:pPr>
        <w:spacing w:after="0"/>
        <w:ind w:left="0"/>
        <w:jc w:val="both"/>
      </w:pPr>
      <w:r>
        <w:rPr>
          <w:rFonts w:ascii="Times New Roman"/>
          <w:b w:val="false"/>
          <w:i w:val="false"/>
          <w:color w:val="000000"/>
          <w:sz w:val="28"/>
        </w:rPr>
        <w:t>
      Конкурс комиссиясы немесе персоналды басқару қызметі (кадр қызметі) қабылданған шешім туралы, ол қабылданған күннен бастап бес жұмыс күн ішінде, уәкілетті органға немесе оның аумақтық бөлімшесіне және шағым берген конкурс қатысушысына немесе кандидатқа хабарлайды.</w:t>
      </w:r>
    </w:p>
    <w:bookmarkStart w:name="z479" w:id="156"/>
    <w:p>
      <w:pPr>
        <w:spacing w:after="0"/>
        <w:ind w:left="0"/>
        <w:jc w:val="both"/>
      </w:pPr>
      <w:r>
        <w:rPr>
          <w:rFonts w:ascii="Times New Roman"/>
          <w:b w:val="false"/>
          <w:i w:val="false"/>
          <w:color w:val="000000"/>
          <w:sz w:val="28"/>
        </w:rPr>
        <w:t>
      108. Конкурс қатысушылары мен кандидаттар өздеріне қатысты бөлігінде, сондай-ақ уәкілетті орган мен оның аумақтық бөлімшелері конкурс құжаттарымен, тестілеу және әңгімелесу нәтижелерімен таныса алады.</w:t>
      </w:r>
    </w:p>
    <w:bookmarkEnd w:id="15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 корпусының мемлекеттік</w:t>
            </w:r>
            <w:r>
              <w:br/>
            </w:r>
            <w:r>
              <w:rPr>
                <w:rFonts w:ascii="Times New Roman"/>
                <w:b w:val="false"/>
                <w:i w:val="false"/>
                <w:color w:val="000000"/>
                <w:sz w:val="20"/>
              </w:rPr>
              <w:t>әкімшілік лауазымына орналасуға</w:t>
            </w:r>
            <w:r>
              <w:br/>
            </w:r>
            <w:r>
              <w:rPr>
                <w:rFonts w:ascii="Times New Roman"/>
                <w:b w:val="false"/>
                <w:i w:val="false"/>
                <w:color w:val="000000"/>
                <w:sz w:val="20"/>
              </w:rPr>
              <w:t>конкурс өткізу қағидаларының</w:t>
            </w:r>
            <w:r>
              <w:br/>
            </w:r>
            <w:r>
              <w:rPr>
                <w:rFonts w:ascii="Times New Roman"/>
                <w:b w:val="false"/>
                <w:i w:val="false"/>
                <w:color w:val="000000"/>
                <w:sz w:val="20"/>
              </w:rPr>
              <w:t>1-қосымшасы</w:t>
            </w:r>
          </w:p>
        </w:tc>
      </w:tr>
    </w:tbl>
    <w:p>
      <w:pPr>
        <w:spacing w:after="0"/>
        <w:ind w:left="0"/>
        <w:jc w:val="left"/>
      </w:pPr>
      <w:r>
        <w:rPr>
          <w:rFonts w:ascii="Times New Roman"/>
          <w:b/>
          <w:i w:val="false"/>
          <w:color w:val="000000"/>
        </w:rPr>
        <w:t xml:space="preserve"> Байқаушыға жадынама</w:t>
      </w:r>
    </w:p>
    <w:p>
      <w:pPr>
        <w:spacing w:after="0"/>
        <w:ind w:left="0"/>
        <w:jc w:val="both"/>
      </w:pPr>
      <w:r>
        <w:rPr>
          <w:rFonts w:ascii="Times New Roman"/>
          <w:b w:val="false"/>
          <w:i w:val="false"/>
          <w:color w:val="ff0000"/>
          <w:sz w:val="28"/>
        </w:rPr>
        <w:t xml:space="preserve">
      Ескерту. 1-қосымша жаңа редакцияда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p>
    <w:p>
      <w:pPr>
        <w:spacing w:after="0"/>
        <w:ind w:left="0"/>
        <w:jc w:val="both"/>
      </w:pPr>
      <w:r>
        <w:rPr>
          <w:rFonts w:ascii="Times New Roman"/>
          <w:b w:val="false"/>
          <w:i w:val="false"/>
          <w:color w:val="000000"/>
          <w:sz w:val="28"/>
        </w:rPr>
        <w:t>
      Құрметті байқаушы, Сізді конкурс комиссиясы жұмысының ашықтығы мен әділдігін қамтамасыз ету үшін шақырды.</w:t>
      </w:r>
    </w:p>
    <w:p>
      <w:pPr>
        <w:spacing w:after="0"/>
        <w:ind w:left="0"/>
        <w:jc w:val="both"/>
      </w:pPr>
      <w:r>
        <w:rPr>
          <w:rFonts w:ascii="Times New Roman"/>
          <w:b w:val="false"/>
          <w:i w:val="false"/>
          <w:color w:val="000000"/>
          <w:sz w:val="28"/>
        </w:rPr>
        <w:t>
      Осыған орай, байқаушының толық жұмысы үшін Сізді осы жадынамамен танысуыңызды сұраймыз.</w:t>
      </w:r>
    </w:p>
    <w:p>
      <w:pPr>
        <w:spacing w:after="0"/>
        <w:ind w:left="0"/>
        <w:jc w:val="both"/>
      </w:pPr>
      <w:r>
        <w:rPr>
          <w:rFonts w:ascii="Times New Roman"/>
          <w:b w:val="false"/>
          <w:i w:val="false"/>
          <w:color w:val="000000"/>
          <w:sz w:val="28"/>
        </w:rPr>
        <w:t>
      Жадынама Сіздің қалауыңыз бойынша мемлекеттік немесе орыс тілінде ұсынылады.</w:t>
      </w:r>
    </w:p>
    <w:p>
      <w:pPr>
        <w:spacing w:after="0"/>
        <w:ind w:left="0"/>
        <w:jc w:val="both"/>
      </w:pPr>
      <w:r>
        <w:rPr>
          <w:rFonts w:ascii="Times New Roman"/>
          <w:b w:val="false"/>
          <w:i w:val="false"/>
          <w:color w:val="000000"/>
          <w:sz w:val="28"/>
        </w:rPr>
        <w:t>
      Сіздің байқаушы ретінде:</w:t>
      </w:r>
    </w:p>
    <w:p>
      <w:pPr>
        <w:spacing w:after="0"/>
        <w:ind w:left="0"/>
        <w:jc w:val="both"/>
      </w:pPr>
      <w:r>
        <w:rPr>
          <w:rFonts w:ascii="Times New Roman"/>
          <w:b w:val="false"/>
          <w:i w:val="false"/>
          <w:color w:val="000000"/>
          <w:sz w:val="28"/>
        </w:rPr>
        <w:t>
      конкурсқа қатысушылардың құжаттарымен танысуға;</w:t>
      </w:r>
    </w:p>
    <w:p>
      <w:pPr>
        <w:spacing w:after="0"/>
        <w:ind w:left="0"/>
        <w:jc w:val="both"/>
      </w:pPr>
      <w:r>
        <w:rPr>
          <w:rFonts w:ascii="Times New Roman"/>
          <w:b w:val="false"/>
          <w:i w:val="false"/>
          <w:color w:val="000000"/>
          <w:sz w:val="28"/>
        </w:rPr>
        <w:t>
      конкурсанттармен әңгімелесу кезінде қатысуға;</w:t>
      </w:r>
    </w:p>
    <w:p>
      <w:pPr>
        <w:spacing w:after="0"/>
        <w:ind w:left="0"/>
        <w:jc w:val="both"/>
      </w:pPr>
      <w:r>
        <w:rPr>
          <w:rFonts w:ascii="Times New Roman"/>
          <w:b w:val="false"/>
          <w:i w:val="false"/>
          <w:color w:val="000000"/>
          <w:sz w:val="28"/>
        </w:rPr>
        <w:t>
      әңгімелесуді өткізу барысына баға беруге;</w:t>
      </w:r>
    </w:p>
    <w:p>
      <w:pPr>
        <w:spacing w:after="0"/>
        <w:ind w:left="0"/>
        <w:jc w:val="both"/>
      </w:pPr>
      <w:r>
        <w:rPr>
          <w:rFonts w:ascii="Times New Roman"/>
          <w:b w:val="false"/>
          <w:i w:val="false"/>
          <w:color w:val="000000"/>
          <w:sz w:val="28"/>
        </w:rPr>
        <w:t>
      конкурс комиссиясының жұмысы туралы өз пікіріңізді жазбаша түрде мемлекеттік органның басшылығына немесе Мемлекеттік қызмет істері агенттігіне және оның аумақтық бөлімшелеріне ұсынуға мүмкіндігіңіз бар.</w:t>
      </w:r>
    </w:p>
    <w:p>
      <w:pPr>
        <w:spacing w:after="0"/>
        <w:ind w:left="0"/>
        <w:jc w:val="both"/>
      </w:pPr>
      <w:r>
        <w:rPr>
          <w:rFonts w:ascii="Times New Roman"/>
          <w:b w:val="false"/>
          <w:i w:val="false"/>
          <w:color w:val="000000"/>
          <w:sz w:val="28"/>
        </w:rPr>
        <w:t>
      Бұл ретте, байқаушы:</w:t>
      </w:r>
    </w:p>
    <w:p>
      <w:pPr>
        <w:spacing w:after="0"/>
        <w:ind w:left="0"/>
        <w:jc w:val="both"/>
      </w:pPr>
      <w:r>
        <w:rPr>
          <w:rFonts w:ascii="Times New Roman"/>
          <w:b w:val="false"/>
          <w:i w:val="false"/>
          <w:color w:val="000000"/>
          <w:sz w:val="28"/>
        </w:rPr>
        <w:t>
      кандидаттарға сұрақ қоя алмайды;</w:t>
      </w:r>
    </w:p>
    <w:p>
      <w:pPr>
        <w:spacing w:after="0"/>
        <w:ind w:left="0"/>
        <w:jc w:val="both"/>
      </w:pPr>
      <w:r>
        <w:rPr>
          <w:rFonts w:ascii="Times New Roman"/>
          <w:b w:val="false"/>
          <w:i w:val="false"/>
          <w:color w:val="000000"/>
          <w:sz w:val="28"/>
        </w:rPr>
        <w:t>
      конкурсқа қатысушылардың жеке мәліметтерін жария ете алмайды;</w:t>
      </w:r>
    </w:p>
    <w:p>
      <w:pPr>
        <w:spacing w:after="0"/>
        <w:ind w:left="0"/>
        <w:jc w:val="both"/>
      </w:pPr>
      <w:r>
        <w:rPr>
          <w:rFonts w:ascii="Times New Roman"/>
          <w:b w:val="false"/>
          <w:i w:val="false"/>
          <w:color w:val="000000"/>
          <w:sz w:val="28"/>
        </w:rPr>
        <w:t>
      әңгімелесуді өткізу рәсіміне араласып, конкурс комиссиясының отырысы барысына кедергі жасай алмайды;</w:t>
      </w:r>
    </w:p>
    <w:p>
      <w:pPr>
        <w:spacing w:after="0"/>
        <w:ind w:left="0"/>
        <w:jc w:val="both"/>
      </w:pPr>
      <w:r>
        <w:rPr>
          <w:rFonts w:ascii="Times New Roman"/>
          <w:b w:val="false"/>
          <w:i w:val="false"/>
          <w:color w:val="000000"/>
          <w:sz w:val="28"/>
        </w:rPr>
        <w:t>
      конкурсқа қатысушыларға қандай да бір қолдау көрсете алмайды;</w:t>
      </w:r>
    </w:p>
    <w:p>
      <w:pPr>
        <w:spacing w:after="0"/>
        <w:ind w:left="0"/>
        <w:jc w:val="both"/>
      </w:pPr>
      <w:r>
        <w:rPr>
          <w:rFonts w:ascii="Times New Roman"/>
          <w:b w:val="false"/>
          <w:i w:val="false"/>
          <w:color w:val="000000"/>
          <w:sz w:val="28"/>
        </w:rPr>
        <w:t>
      конкурс комиссиясының мүшелері шешім қабылдаған кезде оларға әсер ете алмайды;</w:t>
      </w:r>
    </w:p>
    <w:p>
      <w:pPr>
        <w:spacing w:after="0"/>
        <w:ind w:left="0"/>
        <w:jc w:val="both"/>
      </w:pPr>
      <w:r>
        <w:rPr>
          <w:rFonts w:ascii="Times New Roman"/>
          <w:b w:val="false"/>
          <w:i w:val="false"/>
          <w:color w:val="000000"/>
          <w:sz w:val="28"/>
        </w:rPr>
        <w:t>
      нақты конкурсқа қатысушылар туралы, олардың жеке қасиеттері туралы өз пікірін ашық білдіруге болмайды;</w:t>
      </w:r>
    </w:p>
    <w:p>
      <w:pPr>
        <w:spacing w:after="0"/>
        <w:ind w:left="0"/>
        <w:jc w:val="both"/>
      </w:pPr>
      <w:r>
        <w:rPr>
          <w:rFonts w:ascii="Times New Roman"/>
          <w:b w:val="false"/>
          <w:i w:val="false"/>
          <w:color w:val="000000"/>
          <w:sz w:val="28"/>
        </w:rPr>
        <w:t>
      техникалық жазба құралдарын қолдана алмайды.</w:t>
      </w:r>
    </w:p>
    <w:p>
      <w:pPr>
        <w:spacing w:after="0"/>
        <w:ind w:left="0"/>
        <w:jc w:val="both"/>
      </w:pPr>
      <w:r>
        <w:rPr>
          <w:rFonts w:ascii="Times New Roman"/>
          <w:b w:val="false"/>
          <w:i w:val="false"/>
          <w:color w:val="000000"/>
          <w:sz w:val="28"/>
        </w:rPr>
        <w:t>
      Әңгімелесу барысында конкурс комиссиясының "Б" корпусының мемлекеттік әкімшілік лауазымына орналасуға конкурс өткізу қағидаларын сақтауына назар аударыңызды сұраймыз.</w:t>
      </w:r>
    </w:p>
    <w:p>
      <w:pPr>
        <w:spacing w:after="0"/>
        <w:ind w:left="0"/>
        <w:jc w:val="both"/>
      </w:pPr>
      <w:r>
        <w:rPr>
          <w:rFonts w:ascii="Times New Roman"/>
          <w:b w:val="false"/>
          <w:i w:val="false"/>
          <w:color w:val="000000"/>
          <w:sz w:val="28"/>
        </w:rPr>
        <w:t>
      Жоғарыда аталған қағидаларға сәйкес:</w:t>
      </w:r>
    </w:p>
    <w:p>
      <w:pPr>
        <w:spacing w:after="0"/>
        <w:ind w:left="0"/>
        <w:jc w:val="both"/>
      </w:pPr>
      <w:r>
        <w:rPr>
          <w:rFonts w:ascii="Times New Roman"/>
          <w:b w:val="false"/>
          <w:i w:val="false"/>
          <w:color w:val="000000"/>
          <w:sz w:val="28"/>
        </w:rPr>
        <w:t>
      әңгімелесуге конкурс комиссиясының кемінде үш мүшесі қатысады;</w:t>
      </w:r>
    </w:p>
    <w:p>
      <w:pPr>
        <w:spacing w:after="0"/>
        <w:ind w:left="0"/>
        <w:jc w:val="both"/>
      </w:pPr>
      <w:r>
        <w:rPr>
          <w:rFonts w:ascii="Times New Roman"/>
          <w:b w:val="false"/>
          <w:i w:val="false"/>
          <w:color w:val="000000"/>
          <w:sz w:val="28"/>
        </w:rPr>
        <w:t>
      конкурс комиссиясының хатшысы кандидаттарды конкурс комиссиясының құрамымен, байқаушылармен және сарапшылармен таныстыру тиіс;</w:t>
      </w:r>
    </w:p>
    <w:p>
      <w:pPr>
        <w:spacing w:after="0"/>
        <w:ind w:left="0"/>
        <w:jc w:val="both"/>
      </w:pPr>
      <w:r>
        <w:rPr>
          <w:rFonts w:ascii="Times New Roman"/>
          <w:b w:val="false"/>
          <w:i w:val="false"/>
          <w:color w:val="000000"/>
          <w:sz w:val="28"/>
        </w:rPr>
        <w:t>
      конкурс комиссиясы конкурсанттарға әңгімелесуден мемлекеттік немесе орыс тілінде өту мүмкіндігін беру тиіс;</w:t>
      </w:r>
    </w:p>
    <w:p>
      <w:pPr>
        <w:spacing w:after="0"/>
        <w:ind w:left="0"/>
        <w:jc w:val="both"/>
      </w:pPr>
      <w:r>
        <w:rPr>
          <w:rFonts w:ascii="Times New Roman"/>
          <w:b w:val="false"/>
          <w:i w:val="false"/>
          <w:color w:val="000000"/>
          <w:sz w:val="28"/>
        </w:rPr>
        <w:t>
      әңгімелесу барысында конкурс комиссиясы мүшелерінің кандидаттарға деген әдепсіз немесе құрметсіз тәртібіне жол берілмейді;</w:t>
      </w:r>
    </w:p>
    <w:p>
      <w:pPr>
        <w:spacing w:after="0"/>
        <w:ind w:left="0"/>
        <w:jc w:val="both"/>
      </w:pPr>
      <w:r>
        <w:rPr>
          <w:rFonts w:ascii="Times New Roman"/>
          <w:b w:val="false"/>
          <w:i w:val="false"/>
          <w:color w:val="000000"/>
          <w:sz w:val="28"/>
        </w:rPr>
        <w:t>
      әңгімелесу тілектес жағдайында өту тиіс;</w:t>
      </w:r>
    </w:p>
    <w:p>
      <w:pPr>
        <w:spacing w:after="0"/>
        <w:ind w:left="0"/>
        <w:jc w:val="both"/>
      </w:pPr>
      <w:r>
        <w:rPr>
          <w:rFonts w:ascii="Times New Roman"/>
          <w:b w:val="false"/>
          <w:i w:val="false"/>
          <w:color w:val="000000"/>
          <w:sz w:val="28"/>
        </w:rPr>
        <w:t>
      әрбір кандидатпен әңгімелесу барысы бейнежазба көмегімен тіркеледі.</w:t>
      </w:r>
    </w:p>
    <w:p>
      <w:pPr>
        <w:spacing w:after="0"/>
        <w:ind w:left="0"/>
        <w:jc w:val="both"/>
      </w:pPr>
      <w:r>
        <w:rPr>
          <w:rFonts w:ascii="Times New Roman"/>
          <w:b w:val="false"/>
          <w:i w:val="false"/>
          <w:color w:val="000000"/>
          <w:sz w:val="28"/>
        </w:rPr>
        <w:t>
      Әңгімелесу кезінде кандидат конкурс комиссиясы отырысының барысына кедергі келтірмеген жағдайда техникалық жазба құралдарын қолдана алады.</w:t>
      </w:r>
    </w:p>
    <w:p>
      <w:pPr>
        <w:spacing w:after="0"/>
        <w:ind w:left="0"/>
        <w:jc w:val="both"/>
      </w:pPr>
      <w:r>
        <w:rPr>
          <w:rFonts w:ascii="Times New Roman"/>
          <w:b w:val="false"/>
          <w:i w:val="false"/>
          <w:color w:val="000000"/>
          <w:sz w:val="28"/>
        </w:rPr>
        <w:t>
      Егер "Б" корпусының мемлекеттік әкімшілік лауазымына орналасуға конкурс өткізу қағидалары бұзылған жағдайда ол туралы Агенттікке немесе оның аумақтық департаментіне хабарлауыңызды сұраймыз.</w:t>
      </w:r>
    </w:p>
    <w:p>
      <w:pPr>
        <w:spacing w:after="0"/>
        <w:ind w:left="0"/>
        <w:jc w:val="both"/>
      </w:pPr>
      <w:r>
        <w:rPr>
          <w:rFonts w:ascii="Times New Roman"/>
          <w:b w:val="false"/>
          <w:i w:val="false"/>
          <w:color w:val="000000"/>
          <w:sz w:val="28"/>
        </w:rPr>
        <w:t>
      Таныстым:</w:t>
      </w:r>
    </w:p>
    <w:p>
      <w:pPr>
        <w:spacing w:after="0"/>
        <w:ind w:left="0"/>
        <w:jc w:val="both"/>
      </w:pPr>
      <w:r>
        <w:rPr>
          <w:rFonts w:ascii="Times New Roman"/>
          <w:b w:val="false"/>
          <w:i w:val="false"/>
          <w:color w:val="000000"/>
          <w:sz w:val="28"/>
        </w:rPr>
        <w:t xml:space="preserve">
      __________ _______________________________________ </w:t>
      </w:r>
    </w:p>
    <w:p>
      <w:pPr>
        <w:spacing w:after="0"/>
        <w:ind w:left="0"/>
        <w:jc w:val="both"/>
      </w:pPr>
      <w:r>
        <w:rPr>
          <w:rFonts w:ascii="Times New Roman"/>
          <w:b w:val="false"/>
          <w:i w:val="false"/>
          <w:color w:val="000000"/>
          <w:sz w:val="28"/>
        </w:rPr>
        <w:t>
      (Тегі, аты, әкесінің аты (болған жағдайда)</w:t>
      </w:r>
    </w:p>
    <w:p>
      <w:pPr>
        <w:spacing w:after="0"/>
        <w:ind w:left="0"/>
        <w:jc w:val="both"/>
      </w:pPr>
      <w:r>
        <w:rPr>
          <w:rFonts w:ascii="Times New Roman"/>
          <w:b w:val="false"/>
          <w:i w:val="false"/>
          <w:color w:val="000000"/>
          <w:sz w:val="28"/>
        </w:rPr>
        <w:t>
      20 __ ж. "___" 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 корпусының мемлекеттік</w:t>
            </w:r>
            <w:r>
              <w:br/>
            </w:r>
            <w:r>
              <w:rPr>
                <w:rFonts w:ascii="Times New Roman"/>
                <w:b w:val="false"/>
                <w:i w:val="false"/>
                <w:color w:val="000000"/>
                <w:sz w:val="20"/>
              </w:rPr>
              <w:t>әкімшілік лауазымына орналасуға</w:t>
            </w:r>
            <w:r>
              <w:br/>
            </w:r>
            <w:r>
              <w:rPr>
                <w:rFonts w:ascii="Times New Roman"/>
                <w:b w:val="false"/>
                <w:i w:val="false"/>
                <w:color w:val="000000"/>
                <w:sz w:val="20"/>
              </w:rPr>
              <w:t>конкурс өткізу қағидаларының</w:t>
            </w:r>
            <w:r>
              <w:br/>
            </w:r>
            <w:r>
              <w:rPr>
                <w:rFonts w:ascii="Times New Roman"/>
                <w:b w:val="false"/>
                <w:i w:val="false"/>
                <w:color w:val="000000"/>
                <w:sz w:val="20"/>
              </w:rPr>
              <w:t>2-қосымшасы</w:t>
            </w:r>
          </w:p>
        </w:tc>
      </w:tr>
    </w:tbl>
    <w:p>
      <w:pPr>
        <w:spacing w:after="0"/>
        <w:ind w:left="0"/>
        <w:jc w:val="both"/>
      </w:pPr>
      <w:r>
        <w:rPr>
          <w:rFonts w:ascii="Times New Roman"/>
          <w:b w:val="false"/>
          <w:i w:val="false"/>
          <w:color w:val="000000"/>
          <w:sz w:val="28"/>
        </w:rPr>
        <w:t>
      Нысан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w:t>
            </w:r>
            <w:r>
              <w:br/>
            </w:r>
            <w:r>
              <w:rPr>
                <w:rFonts w:ascii="Times New Roman"/>
                <w:b w:val="false"/>
                <w:i w:val="false"/>
                <w:color w:val="000000"/>
                <w:sz w:val="20"/>
              </w:rPr>
              <w:t>(мемлекеттік орган)</w:t>
            </w:r>
          </w:p>
        </w:tc>
      </w:tr>
    </w:tbl>
    <w:p>
      <w:pPr>
        <w:spacing w:after="0"/>
        <w:ind w:left="0"/>
        <w:jc w:val="left"/>
      </w:pPr>
      <w:r>
        <w:rPr>
          <w:rFonts w:ascii="Times New Roman"/>
          <w:b/>
          <w:i w:val="false"/>
          <w:color w:val="000000"/>
        </w:rPr>
        <w:t xml:space="preserve"> Өтініш</w:t>
      </w:r>
    </w:p>
    <w:p>
      <w:pPr>
        <w:spacing w:after="0"/>
        <w:ind w:left="0"/>
        <w:jc w:val="both"/>
      </w:pPr>
      <w:r>
        <w:rPr>
          <w:rFonts w:ascii="Times New Roman"/>
          <w:b w:val="false"/>
          <w:i w:val="false"/>
          <w:color w:val="ff0000"/>
          <w:sz w:val="28"/>
        </w:rPr>
        <w:t xml:space="preserve">
      Ескерту. 2-қосымша жаңа редакцияда – ҚР Мемлекеттік қызмет істері агенттігі Төрағасының 11.02.2023 </w:t>
      </w:r>
      <w:r>
        <w:rPr>
          <w:rFonts w:ascii="Times New Roman"/>
          <w:b w:val="false"/>
          <w:i w:val="false"/>
          <w:color w:val="ff0000"/>
          <w:sz w:val="28"/>
        </w:rPr>
        <w:t>№ 37</w:t>
      </w:r>
      <w:r>
        <w:rPr>
          <w:rFonts w:ascii="Times New Roman"/>
          <w:b w:val="false"/>
          <w:i w:val="false"/>
          <w:color w:val="ff0000"/>
          <w:sz w:val="28"/>
        </w:rPr>
        <w:t xml:space="preserve"> (алғашқы ресми жарияланған күннен бастап қолданысқа енгізіледі) бұйрығымен.</w:t>
      </w:r>
    </w:p>
    <w:p>
      <w:pPr>
        <w:spacing w:after="0"/>
        <w:ind w:left="0"/>
        <w:jc w:val="both"/>
      </w:pPr>
      <w:r>
        <w:rPr>
          <w:rFonts w:ascii="Times New Roman"/>
          <w:b w:val="false"/>
          <w:i w:val="false"/>
          <w:color w:val="000000"/>
          <w:sz w:val="28"/>
        </w:rPr>
        <w:t>
      Мені ________________________________________________________________________________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__________________________________________________________________________________________</w:t>
      </w:r>
    </w:p>
    <w:p>
      <w:pPr>
        <w:spacing w:after="0"/>
        <w:ind w:left="0"/>
        <w:jc w:val="both"/>
      </w:pPr>
      <w:r>
        <w:rPr>
          <w:rFonts w:ascii="Times New Roman"/>
          <w:b w:val="false"/>
          <w:i w:val="false"/>
          <w:color w:val="000000"/>
          <w:sz w:val="28"/>
        </w:rPr>
        <w:t xml:space="preserve">
      бос мемлекеттік әкімшілік лауазымына орналасу конкурсына қатысуға жіберуіңізді сұраймын. </w:t>
      </w:r>
    </w:p>
    <w:p>
      <w:pPr>
        <w:spacing w:after="0"/>
        <w:ind w:left="0"/>
        <w:jc w:val="both"/>
      </w:pPr>
      <w:r>
        <w:rPr>
          <w:rFonts w:ascii="Times New Roman"/>
          <w:b w:val="false"/>
          <w:i w:val="false"/>
          <w:color w:val="000000"/>
          <w:sz w:val="28"/>
        </w:rPr>
        <w:t>
      "Б" корпусының мемлекеттік әкімшілік лауазымына орналасуға конкурс өткізу қағидаларының негізгі талаптарымен таныстым, олармен келісемін және орындауға міндеттенемін.</w:t>
      </w:r>
    </w:p>
    <w:p>
      <w:pPr>
        <w:spacing w:after="0"/>
        <w:ind w:left="0"/>
        <w:jc w:val="both"/>
      </w:pPr>
      <w:r>
        <w:rPr>
          <w:rFonts w:ascii="Times New Roman"/>
          <w:b w:val="false"/>
          <w:i w:val="false"/>
          <w:color w:val="000000"/>
          <w:sz w:val="28"/>
        </w:rPr>
        <w:t>
      Менің жеке мәліметтерімді, оның ішінде психоневрологиялық және наркологиялық ұйымдардан мәліметтерімді жинауға және өңдеуге келісімімді білдіремін.</w:t>
      </w:r>
    </w:p>
    <w:p>
      <w:pPr>
        <w:spacing w:after="0"/>
        <w:ind w:left="0"/>
        <w:jc w:val="both"/>
      </w:pPr>
      <w:r>
        <w:rPr>
          <w:rFonts w:ascii="Times New Roman"/>
          <w:b w:val="false"/>
          <w:i w:val="false"/>
          <w:color w:val="000000"/>
          <w:sz w:val="28"/>
        </w:rPr>
        <w:t>
      Мемлекеттік қызметші өзінің жақын туыстары (ата-аналары (ата-анасы), балалары, асырап алушылары, асырап алынған балалары, ата-анасы бір және ата-анасы бөлек аға-інілері мен апа-сіңлілері (қарындастары), аталары, әжелері, немерелері), жұбайы (зайыбы) және (немесе) жекжаттары (жұбайының (зайыбының) ата-анасы бір және ата-анасы бөлек аға-інілері мен апа-сіңлілері (қарындастары), ата-аналары және балалары) атқаратын лауазымға тікелей бағынысты болатын мемлекеттік лауазымды атқара алмайды, сондай-ақ жақын туыстары, жұбайы (зайыбы) және (немесе) жекжаттары тікелей бағынысында бола алмайтыны туралы талаппен таныстым.</w:t>
      </w:r>
    </w:p>
    <w:p>
      <w:pPr>
        <w:spacing w:after="0"/>
        <w:ind w:left="0"/>
        <w:jc w:val="both"/>
      </w:pPr>
      <w:r>
        <w:rPr>
          <w:rFonts w:ascii="Times New Roman"/>
          <w:b w:val="false"/>
          <w:i w:val="false"/>
          <w:color w:val="000000"/>
          <w:sz w:val="28"/>
        </w:rPr>
        <w:t xml:space="preserve">
      Мемлекеттік органның интернет-ресурсында менің әңгімелесуімнің бейнежазбасын транляциялауға </w:t>
      </w:r>
    </w:p>
    <w:p>
      <w:pPr>
        <w:spacing w:after="0"/>
        <w:ind w:left="0"/>
        <w:jc w:val="both"/>
      </w:pPr>
      <w:r>
        <w:rPr>
          <w:rFonts w:ascii="Times New Roman"/>
          <w:b w:val="false"/>
          <w:i w:val="false"/>
          <w:color w:val="000000"/>
          <w:sz w:val="28"/>
        </w:rPr>
        <w:t xml:space="preserve">
      және орналасуға келісім беремін __________________ </w:t>
      </w:r>
    </w:p>
    <w:p>
      <w:pPr>
        <w:spacing w:after="0"/>
        <w:ind w:left="0"/>
        <w:jc w:val="both"/>
      </w:pPr>
      <w:r>
        <w:rPr>
          <w:rFonts w:ascii="Times New Roman"/>
          <w:b w:val="false"/>
          <w:i w:val="false"/>
          <w:color w:val="000000"/>
          <w:sz w:val="28"/>
        </w:rPr>
        <w:t>
                                                                         (иә/жоқ)</w:t>
      </w:r>
    </w:p>
    <w:p>
      <w:pPr>
        <w:spacing w:after="0"/>
        <w:ind w:left="0"/>
        <w:jc w:val="both"/>
      </w:pPr>
      <w:r>
        <w:rPr>
          <w:rFonts w:ascii="Times New Roman"/>
          <w:b w:val="false"/>
          <w:i w:val="false"/>
          <w:color w:val="000000"/>
          <w:sz w:val="28"/>
        </w:rPr>
        <w:t>
      Ұсынылып отырған құжаттарымның дәйектілігіне жауап беремін.</w:t>
      </w:r>
    </w:p>
    <w:p>
      <w:pPr>
        <w:spacing w:after="0"/>
        <w:ind w:left="0"/>
        <w:jc w:val="both"/>
      </w:pPr>
      <w:r>
        <w:rPr>
          <w:rFonts w:ascii="Times New Roman"/>
          <w:b w:val="false"/>
          <w:i w:val="false"/>
          <w:color w:val="000000"/>
          <w:sz w:val="28"/>
        </w:rPr>
        <w:t>
      Қоса берілген құжаттар:</w:t>
      </w:r>
    </w:p>
    <w:p>
      <w:pPr>
        <w:spacing w:after="0"/>
        <w:ind w:left="0"/>
        <w:jc w:val="both"/>
      </w:pPr>
      <w:r>
        <w:rPr>
          <w:rFonts w:ascii="Times New Roman"/>
          <w:b w:val="false"/>
          <w:i w:val="false"/>
          <w:color w:val="000000"/>
          <w:sz w:val="28"/>
        </w:rPr>
        <w:t>
      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w:t>
      </w:r>
    </w:p>
    <w:p>
      <w:pPr>
        <w:spacing w:after="0"/>
        <w:ind w:left="0"/>
        <w:jc w:val="both"/>
      </w:pPr>
      <w:r>
        <w:rPr>
          <w:rFonts w:ascii="Times New Roman"/>
          <w:b w:val="false"/>
          <w:i w:val="false"/>
          <w:color w:val="000000"/>
          <w:sz w:val="28"/>
        </w:rPr>
        <w:t>
      Мекенжайы: ______________________</w:t>
      </w:r>
    </w:p>
    <w:p>
      <w:pPr>
        <w:spacing w:after="0"/>
        <w:ind w:left="0"/>
        <w:jc w:val="both"/>
      </w:pPr>
      <w:r>
        <w:rPr>
          <w:rFonts w:ascii="Times New Roman"/>
          <w:b w:val="false"/>
          <w:i w:val="false"/>
          <w:color w:val="000000"/>
          <w:sz w:val="28"/>
        </w:rPr>
        <w:t>
      Байланыс телефондары: ________________</w:t>
      </w:r>
    </w:p>
    <w:p>
      <w:pPr>
        <w:spacing w:after="0"/>
        <w:ind w:left="0"/>
        <w:jc w:val="both"/>
      </w:pPr>
      <w:r>
        <w:rPr>
          <w:rFonts w:ascii="Times New Roman"/>
          <w:b w:val="false"/>
          <w:i w:val="false"/>
          <w:color w:val="000000"/>
          <w:sz w:val="28"/>
        </w:rPr>
        <w:t>
      e-mail: ______________________</w:t>
      </w:r>
    </w:p>
    <w:p>
      <w:pPr>
        <w:spacing w:after="0"/>
        <w:ind w:left="0"/>
        <w:jc w:val="both"/>
      </w:pPr>
      <w:r>
        <w:rPr>
          <w:rFonts w:ascii="Times New Roman"/>
          <w:b w:val="false"/>
          <w:i w:val="false"/>
          <w:color w:val="000000"/>
          <w:sz w:val="28"/>
        </w:rPr>
        <w:t>
      ЖСН: ______________________</w:t>
      </w:r>
    </w:p>
    <w:p>
      <w:pPr>
        <w:spacing w:after="0"/>
        <w:ind w:left="0"/>
        <w:jc w:val="both"/>
      </w:pPr>
      <w:r>
        <w:rPr>
          <w:rFonts w:ascii="Times New Roman"/>
          <w:b w:val="false"/>
          <w:i w:val="false"/>
          <w:color w:val="000000"/>
          <w:sz w:val="28"/>
        </w:rPr>
        <w:t xml:space="preserve">
      _________ ___________________________ </w:t>
      </w:r>
    </w:p>
    <w:p>
      <w:pPr>
        <w:spacing w:after="0"/>
        <w:ind w:left="0"/>
        <w:jc w:val="both"/>
      </w:pPr>
      <w:r>
        <w:rPr>
          <w:rFonts w:ascii="Times New Roman"/>
          <w:b w:val="false"/>
          <w:i w:val="false"/>
          <w:color w:val="000000"/>
          <w:sz w:val="28"/>
        </w:rPr>
        <w:t>
       (қолы) (Тегі, аты, әкесінің аты (болған жағдайда))</w:t>
      </w:r>
    </w:p>
    <w:p>
      <w:pPr>
        <w:spacing w:after="0"/>
        <w:ind w:left="0"/>
        <w:jc w:val="both"/>
      </w:pPr>
      <w:r>
        <w:rPr>
          <w:rFonts w:ascii="Times New Roman"/>
          <w:b w:val="false"/>
          <w:i w:val="false"/>
          <w:color w:val="000000"/>
          <w:sz w:val="28"/>
        </w:rPr>
        <w:t xml:space="preserve">
      20 __ ж. "___"_______________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 корпусының мемлекеттік</w:t>
            </w:r>
            <w:r>
              <w:br/>
            </w:r>
            <w:r>
              <w:rPr>
                <w:rFonts w:ascii="Times New Roman"/>
                <w:b w:val="false"/>
                <w:i w:val="false"/>
                <w:color w:val="000000"/>
                <w:sz w:val="20"/>
              </w:rPr>
              <w:t>әкімшілік лауазымына</w:t>
            </w:r>
            <w:r>
              <w:br/>
            </w:r>
            <w:r>
              <w:rPr>
                <w:rFonts w:ascii="Times New Roman"/>
                <w:b w:val="false"/>
                <w:i w:val="false"/>
                <w:color w:val="000000"/>
                <w:sz w:val="20"/>
              </w:rPr>
              <w:t>орналасуға конкурс өткізу</w:t>
            </w:r>
            <w:r>
              <w:br/>
            </w:r>
            <w:r>
              <w:rPr>
                <w:rFonts w:ascii="Times New Roman"/>
                <w:b w:val="false"/>
                <w:i w:val="false"/>
                <w:color w:val="000000"/>
                <w:sz w:val="20"/>
              </w:rPr>
              <w:t xml:space="preserve">қағидаларының </w:t>
            </w:r>
            <w:r>
              <w:br/>
            </w:r>
            <w:r>
              <w:rPr>
                <w:rFonts w:ascii="Times New Roman"/>
                <w:b w:val="false"/>
                <w:i w:val="false"/>
                <w:color w:val="000000"/>
                <w:sz w:val="20"/>
              </w:rPr>
              <w:t>3-қосымшасы</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"Б" КОРПУСЫНЫҢ ӘКІМШІЛІК МЕМЛЕКЕТТІК ЛАУАЗЫМЫНА КАНДИДАТТЫҢ ҚЫЗМЕТТІК ТІЗІМІ ПОСЛУЖНОЙ СПИСОК КАНДИДАТА НА АДМИНИСТРАТИВНУЮ ГОСУДАРСТВЕННУЮ ДОЛЖНОСТЬ КОРПУСА "Б"</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________________________________________</w:t>
            </w:r>
          </w:p>
          <w:p>
            <w:pPr>
              <w:spacing w:after="20"/>
              <w:ind w:left="20"/>
              <w:jc w:val="both"/>
            </w:pPr>
            <w:r>
              <w:rPr>
                <w:rFonts w:ascii="Times New Roman"/>
                <w:b w:val="false"/>
                <w:i w:val="false"/>
                <w:color w:val="000000"/>
                <w:sz w:val="20"/>
              </w:rPr>
              <w:t>
тегі, аты және әкесінің аты (болған жағдайда) /</w:t>
            </w:r>
          </w:p>
          <w:p>
            <w:pPr>
              <w:spacing w:after="20"/>
              <w:ind w:left="20"/>
              <w:jc w:val="both"/>
            </w:pPr>
            <w:r>
              <w:rPr>
                <w:rFonts w:ascii="Times New Roman"/>
                <w:b w:val="false"/>
                <w:i w:val="false"/>
                <w:color w:val="000000"/>
                <w:sz w:val="20"/>
              </w:rPr>
              <w:t>
фамилия, имя, отчество (при наличии)</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0"/>
            </w:tblGrid>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ФОТО</w:t>
                  </w:r>
                </w:p>
                <w:p>
                  <w:pPr>
                    <w:spacing w:after="20"/>
                    <w:ind w:left="20"/>
                    <w:jc w:val="both"/>
                  </w:pPr>
                  <w:r>
                    <w:rPr>
                      <w:rFonts w:ascii="Times New Roman"/>
                      <w:b w:val="false"/>
                      <w:i w:val="false"/>
                      <w:color w:val="000000"/>
                      <w:sz w:val="20"/>
                    </w:rPr>
                    <w:t>
(түрлі түсті/ цветное,</w:t>
                  </w:r>
                </w:p>
                <w:p>
                  <w:pPr>
                    <w:spacing w:after="20"/>
                    <w:ind w:left="20"/>
                    <w:jc w:val="both"/>
                  </w:pPr>
                  <w:r>
                    <w:rPr>
                      <w:rFonts w:ascii="Times New Roman"/>
                      <w:b w:val="false"/>
                      <w:i w:val="false"/>
                      <w:color w:val="000000"/>
                      <w:sz w:val="20"/>
                    </w:rPr>
                    <w:t>
3х4)</w:t>
                  </w:r>
                </w:p>
              </w:tc>
            </w:tr>
          </w:tbl>
          <w:p/>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_______________________________________</w:t>
            </w:r>
          </w:p>
          <w:p>
            <w:pPr>
              <w:spacing w:after="20"/>
              <w:ind w:left="20"/>
              <w:jc w:val="both"/>
            </w:pPr>
            <w:r>
              <w:rPr>
                <w:rFonts w:ascii="Times New Roman"/>
                <w:b w:val="false"/>
                <w:i w:val="false"/>
                <w:color w:val="000000"/>
                <w:sz w:val="20"/>
              </w:rPr>
              <w:t>
лауазымы/должность, санаты/категория</w:t>
            </w:r>
          </w:p>
          <w:p>
            <w:pPr>
              <w:spacing w:after="20"/>
              <w:ind w:left="20"/>
              <w:jc w:val="both"/>
            </w:pPr>
            <w:r>
              <w:rPr>
                <w:rFonts w:ascii="Times New Roman"/>
                <w:b w:val="false"/>
                <w:i w:val="false"/>
                <w:color w:val="000000"/>
                <w:sz w:val="20"/>
              </w:rPr>
              <w:t>
(болған жағдайда/при наличии)</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_______________________________________</w:t>
            </w:r>
          </w:p>
          <w:p>
            <w:pPr>
              <w:spacing w:after="20"/>
              <w:ind w:left="20"/>
              <w:jc w:val="both"/>
            </w:pPr>
            <w:r>
              <w:rPr>
                <w:rFonts w:ascii="Times New Roman"/>
                <w:b w:val="false"/>
                <w:i w:val="false"/>
                <w:color w:val="000000"/>
                <w:sz w:val="20"/>
              </w:rPr>
              <w:t>
(жеке сәйкестендіру нөмірі / индивидуальный</w:t>
            </w:r>
          </w:p>
          <w:p>
            <w:pPr>
              <w:spacing w:after="20"/>
              <w:ind w:left="20"/>
              <w:jc w:val="both"/>
            </w:pPr>
            <w:r>
              <w:rPr>
                <w:rFonts w:ascii="Times New Roman"/>
                <w:b w:val="false"/>
                <w:i w:val="false"/>
                <w:color w:val="000000"/>
                <w:sz w:val="20"/>
              </w:rPr>
              <w:t>
идентификационный номер)</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МӘЛІМЕТТЕР / ЛИЧНЫЕ ДАННЫЕ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күні және жері /</w:t>
            </w:r>
          </w:p>
          <w:p>
            <w:pPr>
              <w:spacing w:after="20"/>
              <w:ind w:left="20"/>
              <w:jc w:val="both"/>
            </w:pPr>
            <w:r>
              <w:rPr>
                <w:rFonts w:ascii="Times New Roman"/>
                <w:b w:val="false"/>
                <w:i w:val="false"/>
                <w:color w:val="000000"/>
                <w:sz w:val="20"/>
              </w:rPr>
              <w:t>
Дата и место рождения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Ұлты (қалауы бойынша) /</w:t>
            </w:r>
          </w:p>
          <w:p>
            <w:pPr>
              <w:spacing w:after="20"/>
              <w:ind w:left="20"/>
              <w:jc w:val="both"/>
            </w:pPr>
            <w:r>
              <w:rPr>
                <w:rFonts w:ascii="Times New Roman"/>
                <w:b w:val="false"/>
                <w:i w:val="false"/>
                <w:color w:val="000000"/>
                <w:sz w:val="20"/>
              </w:rPr>
              <w:t>
Национальность (по желанию)</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Отбасылық жағдайы, балалардың бар болуы /</w:t>
            </w:r>
          </w:p>
          <w:p>
            <w:pPr>
              <w:spacing w:after="20"/>
              <w:ind w:left="20"/>
              <w:jc w:val="both"/>
            </w:pPr>
            <w:r>
              <w:rPr>
                <w:rFonts w:ascii="Times New Roman"/>
                <w:b w:val="false"/>
                <w:i w:val="false"/>
                <w:color w:val="000000"/>
                <w:sz w:val="20"/>
              </w:rPr>
              <w:t>
Семейное положение, наличие детей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орнын бітірген жылы және оныңатауы /</w:t>
            </w:r>
          </w:p>
          <w:p>
            <w:pPr>
              <w:spacing w:after="20"/>
              <w:ind w:left="20"/>
              <w:jc w:val="both"/>
            </w:pPr>
            <w:r>
              <w:rPr>
                <w:rFonts w:ascii="Times New Roman"/>
                <w:b w:val="false"/>
                <w:i w:val="false"/>
                <w:color w:val="000000"/>
                <w:sz w:val="20"/>
              </w:rPr>
              <w:t>
Год окончания и наименование учебного заведения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Мамандығы бойынша біліктілігі, ғылыми дәрежесі, ғылыми атағы (болған жағдайда) /</w:t>
            </w:r>
          </w:p>
          <w:p>
            <w:pPr>
              <w:spacing w:after="20"/>
              <w:ind w:left="20"/>
              <w:jc w:val="both"/>
            </w:pPr>
            <w:r>
              <w:rPr>
                <w:rFonts w:ascii="Times New Roman"/>
                <w:b w:val="false"/>
                <w:i w:val="false"/>
                <w:color w:val="000000"/>
                <w:sz w:val="20"/>
              </w:rPr>
              <w:t>
Квалификация по специальности, ученая степень, ученое звание (при наличии)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тілдерін білуі /</w:t>
            </w:r>
          </w:p>
          <w:p>
            <w:pPr>
              <w:spacing w:after="20"/>
              <w:ind w:left="20"/>
              <w:jc w:val="both"/>
            </w:pPr>
            <w:r>
              <w:rPr>
                <w:rFonts w:ascii="Times New Roman"/>
                <w:b w:val="false"/>
                <w:i w:val="false"/>
                <w:color w:val="000000"/>
                <w:sz w:val="20"/>
              </w:rPr>
              <w:t>
Владение иностранными языками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наградалары, құрметті атақтары (болған жағдайда) /</w:t>
            </w:r>
          </w:p>
          <w:p>
            <w:pPr>
              <w:spacing w:after="20"/>
              <w:ind w:left="20"/>
              <w:jc w:val="both"/>
            </w:pPr>
            <w:r>
              <w:rPr>
                <w:rFonts w:ascii="Times New Roman"/>
                <w:b w:val="false"/>
                <w:i w:val="false"/>
                <w:color w:val="000000"/>
                <w:sz w:val="20"/>
              </w:rPr>
              <w:t>
Государственные награды, почетные звания (при наличии)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Дипломатиялық дәрежесі, әскери, арнайы атақтары, сыныптық шені (болған жағдайда) /</w:t>
            </w:r>
          </w:p>
          <w:p>
            <w:pPr>
              <w:spacing w:after="20"/>
              <w:ind w:left="20"/>
              <w:jc w:val="both"/>
            </w:pPr>
            <w:r>
              <w:rPr>
                <w:rFonts w:ascii="Times New Roman"/>
                <w:b w:val="false"/>
                <w:i w:val="false"/>
                <w:color w:val="000000"/>
                <w:sz w:val="20"/>
              </w:rPr>
              <w:t>
Дипломатический ранг, воинское, специальное звание, классный чин (при наличии)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Жаза түрі, оны тағайындау күні мен негізі (болған жағдайда) /</w:t>
            </w:r>
          </w:p>
          <w:p>
            <w:pPr>
              <w:spacing w:after="20"/>
              <w:ind w:left="20"/>
              <w:jc w:val="both"/>
            </w:pPr>
            <w:r>
              <w:rPr>
                <w:rFonts w:ascii="Times New Roman"/>
                <w:b w:val="false"/>
                <w:i w:val="false"/>
                <w:color w:val="000000"/>
                <w:sz w:val="20"/>
              </w:rPr>
              <w:t>
Вид взыскания, дата и основания его наложения (при наличии)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жылдағы қызметінің тиімділігін жыл сайынғы бағалау күні мен нәтижесі, егер үш жылдан кем жұмыс істеген жағдайда, нақты жұмыс істеген кезеңіндегі бағасы көрсетіледі (мемлекеттік әкімшілік қызметшілер толтырады) /</w:t>
            </w:r>
          </w:p>
          <w:p>
            <w:pPr>
              <w:spacing w:after="20"/>
              <w:ind w:left="20"/>
              <w:jc w:val="both"/>
            </w:pPr>
            <w:r>
              <w:rPr>
                <w:rFonts w:ascii="Times New Roman"/>
                <w:b w:val="false"/>
                <w:i w:val="false"/>
                <w:color w:val="000000"/>
                <w:sz w:val="20"/>
              </w:rPr>
              <w:t>
Дата и результаты ежегодной оценки эффективности деятельности за последние три года, в случае, если проработал менее трех лет, указываются оценки за фактически отработанный период (заполняется государственными служащими)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 ЖОЛЫ/ТРУДОВАЯ ДЕЯТЕЛЬНОСТЬ</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 / Дата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қызметі, жұмыс орны, мекеменің орналасқан жері /</w:t>
            </w:r>
          </w:p>
          <w:p>
            <w:pPr>
              <w:spacing w:after="20"/>
              <w:ind w:left="20"/>
              <w:jc w:val="both"/>
            </w:pPr>
            <w:r>
              <w:rPr>
                <w:rFonts w:ascii="Times New Roman"/>
                <w:b w:val="false"/>
                <w:i w:val="false"/>
                <w:color w:val="000000"/>
                <w:sz w:val="20"/>
              </w:rPr>
              <w:t>
должность*, место работы, местонахождение организации</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қабылданған /</w:t>
            </w:r>
          </w:p>
          <w:p>
            <w:pPr>
              <w:spacing w:after="20"/>
              <w:ind w:left="20"/>
              <w:jc w:val="both"/>
            </w:pPr>
            <w:r>
              <w:rPr>
                <w:rFonts w:ascii="Times New Roman"/>
                <w:b w:val="false"/>
                <w:i w:val="false"/>
                <w:color w:val="000000"/>
                <w:sz w:val="20"/>
              </w:rPr>
              <w:t>
приема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босатылған /</w:t>
            </w:r>
          </w:p>
          <w:p>
            <w:pPr>
              <w:spacing w:after="20"/>
              <w:ind w:left="20"/>
              <w:jc w:val="both"/>
            </w:pPr>
            <w:r>
              <w:rPr>
                <w:rFonts w:ascii="Times New Roman"/>
                <w:b w:val="false"/>
                <w:i w:val="false"/>
                <w:color w:val="000000"/>
                <w:sz w:val="20"/>
              </w:rPr>
              <w:t>
увольнения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w:t>
            </w:r>
          </w:p>
          <w:p>
            <w:pPr>
              <w:spacing w:after="20"/>
              <w:ind w:left="20"/>
              <w:jc w:val="both"/>
            </w:pPr>
            <w:r>
              <w:rPr>
                <w:rFonts w:ascii="Times New Roman"/>
                <w:b w:val="false"/>
                <w:i w:val="false"/>
                <w:color w:val="000000"/>
                <w:sz w:val="20"/>
              </w:rPr>
              <w:t>
Кандидаттың қолы /</w:t>
            </w:r>
          </w:p>
          <w:p>
            <w:pPr>
              <w:spacing w:after="20"/>
              <w:ind w:left="20"/>
              <w:jc w:val="both"/>
            </w:pPr>
            <w:r>
              <w:rPr>
                <w:rFonts w:ascii="Times New Roman"/>
                <w:b w:val="false"/>
                <w:i w:val="false"/>
                <w:color w:val="000000"/>
                <w:sz w:val="20"/>
              </w:rPr>
              <w:t>
Подпись кандидата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w:t>
            </w:r>
          </w:p>
          <w:p>
            <w:pPr>
              <w:spacing w:after="20"/>
              <w:ind w:left="20"/>
              <w:jc w:val="both"/>
            </w:pPr>
            <w:r>
              <w:rPr>
                <w:rFonts w:ascii="Times New Roman"/>
                <w:b w:val="false"/>
                <w:i w:val="false"/>
                <w:color w:val="000000"/>
                <w:sz w:val="20"/>
              </w:rPr>
              <w:t>
күні / дата</w:t>
            </w:r>
          </w:p>
        </w:tc>
      </w:tr>
    </w:tbl>
    <w:p>
      <w:pPr>
        <w:spacing w:after="0"/>
        <w:ind w:left="0"/>
        <w:jc w:val="both"/>
      </w:pPr>
      <w:r>
        <w:rPr>
          <w:rFonts w:ascii="Times New Roman"/>
          <w:b w:val="false"/>
          <w:i w:val="false"/>
          <w:color w:val="000000"/>
          <w:sz w:val="28"/>
        </w:rPr>
        <w:t>
      * Ескертпе: қызметтік тізімде әрбір атқаратын лауазым бөлек жолда толтырылады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"Б" корпусының мемлекеттік </w:t>
            </w:r>
            <w:r>
              <w:br/>
            </w:r>
            <w:r>
              <w:rPr>
                <w:rFonts w:ascii="Times New Roman"/>
                <w:b w:val="false"/>
                <w:i w:val="false"/>
                <w:color w:val="000000"/>
                <w:sz w:val="20"/>
              </w:rPr>
              <w:t xml:space="preserve">әкімшілік лауазымына </w:t>
            </w:r>
            <w:r>
              <w:br/>
            </w:r>
            <w:r>
              <w:rPr>
                <w:rFonts w:ascii="Times New Roman"/>
                <w:b w:val="false"/>
                <w:i w:val="false"/>
                <w:color w:val="000000"/>
                <w:sz w:val="20"/>
              </w:rPr>
              <w:t>орналасуға конкурс өткізу</w:t>
            </w:r>
            <w:r>
              <w:br/>
            </w:r>
            <w:r>
              <w:rPr>
                <w:rFonts w:ascii="Times New Roman"/>
                <w:b w:val="false"/>
                <w:i w:val="false"/>
                <w:color w:val="000000"/>
                <w:sz w:val="20"/>
              </w:rPr>
              <w:t xml:space="preserve">қағидаларының </w:t>
            </w:r>
            <w:r>
              <w:br/>
            </w:r>
            <w:r>
              <w:rPr>
                <w:rFonts w:ascii="Times New Roman"/>
                <w:b w:val="false"/>
                <w:i w:val="false"/>
                <w:color w:val="000000"/>
                <w:sz w:val="20"/>
              </w:rPr>
              <w:t>4-қосымшасы</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both"/>
      </w:pPr>
      <w:r>
        <w:rPr>
          <w:rFonts w:ascii="Times New Roman"/>
          <w:b w:val="false"/>
          <w:i w:val="false"/>
          <w:color w:val="ff0000"/>
          <w:sz w:val="28"/>
        </w:rPr>
        <w:t xml:space="preserve">
      Ескерту. 4-қосымша жаңа редакцияда - ҚР Мемлекеттік қызмет істері агенттігі Төрағасының 16.08.2022 </w:t>
      </w:r>
      <w:r>
        <w:rPr>
          <w:rFonts w:ascii="Times New Roman"/>
          <w:b w:val="false"/>
          <w:i w:val="false"/>
          <w:color w:val="ff0000"/>
          <w:sz w:val="28"/>
        </w:rPr>
        <w:t>№ 181</w:t>
      </w:r>
      <w:r>
        <w:rPr>
          <w:rFonts w:ascii="Times New Roman"/>
          <w:b w:val="false"/>
          <w:i w:val="false"/>
          <w:color w:val="ff0000"/>
          <w:sz w:val="28"/>
        </w:rPr>
        <w:t xml:space="preserve"> (алғашқы ресми жарияланған күнінен бастап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878"/>
        <w:gridCol w:w="878"/>
        <w:gridCol w:w="878"/>
        <w:gridCol w:w="878"/>
        <w:gridCol w:w="878"/>
        <w:gridCol w:w="878"/>
        <w:gridCol w:w="879"/>
        <w:gridCol w:w="879"/>
        <w:gridCol w:w="879"/>
        <w:gridCol w:w="879"/>
        <w:gridCol w:w="879"/>
        <w:gridCol w:w="879"/>
        <w:gridCol w:w="879"/>
        <w:gridCol w:w="879"/>
      </w:tblGrid>
      <w:tr>
        <w:trPr>
          <w:trHeight w:val="30" w:hRule="atLeast"/>
        </w:trPr>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Конкурсқа қатысушының тегі, аты, әкесінің аты (болған жағдайда)</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Лауазымның атауы</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Сұрақтарға жауаптарды бағалау</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Жалпы балл**</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кәсіби тәжірибе</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білім деңгейі</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Коммуникативтік дағдылар</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Басқару. дағдылар****</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эссе***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Іріктеудің басқа әдістері (қолданған жағдайда)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Бейіндік*/ сұрақ №</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1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"__"______20__ ж. (00.00ч.)</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1.1</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Тегі, аты, әкесінің аты (болған жағдайда)</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Лауазымның атауы, санаты</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r>
      <w:tr>
        <w:trPr>
          <w:trHeight w:val="30" w:hRule="atLeast"/>
        </w:trPr>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2.</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Тегі, аты, әкесінің аты (болған жағдайда)</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Лауазымның атауы, санаты</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Лауазымның атауы, санаты</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r>
      <w:tr>
        <w:trPr>
          <w:trHeight w:val="30" w:hRule="atLeast"/>
        </w:trPr>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3.</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Тегі, аты, әкесінің аты (болған жағдайда)</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Лауазымның атауы, санаты</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Лауазымның атауы, санаты</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Лауазымның атауы, санаты</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Лауазымның атауы, санаты</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r>
    </w:tbl>
    <w:p>
      <w:pPr>
        <w:spacing w:after="0"/>
        <w:ind w:left="0"/>
        <w:jc w:val="both"/>
      </w:pPr>
      <w:r>
        <w:rPr>
          <w:rFonts w:ascii="Times New Roman"/>
          <w:b w:val="false"/>
          <w:i w:val="false"/>
          <w:color w:val="000000"/>
          <w:sz w:val="28"/>
        </w:rPr>
        <w:t>
      ___________________________________________</w:t>
      </w:r>
    </w:p>
    <w:p>
      <w:pPr>
        <w:spacing w:after="0"/>
        <w:ind w:left="0"/>
        <w:jc w:val="both"/>
      </w:pPr>
      <w:r>
        <w:rPr>
          <w:rFonts w:ascii="Times New Roman"/>
          <w:b w:val="false"/>
          <w:i w:val="false"/>
          <w:color w:val="000000"/>
          <w:sz w:val="28"/>
        </w:rPr>
        <w:t xml:space="preserve">  (конкурстық комиссия мүшесінің қолы) </w:t>
      </w:r>
    </w:p>
    <w:p>
      <w:pPr>
        <w:spacing w:after="0"/>
        <w:ind w:left="0"/>
        <w:jc w:val="both"/>
      </w:pPr>
      <w:r>
        <w:rPr>
          <w:rFonts w:ascii="Times New Roman"/>
          <w:b w:val="false"/>
          <w:i w:val="false"/>
          <w:color w:val="000000"/>
          <w:sz w:val="28"/>
        </w:rPr>
        <w:t xml:space="preserve">_______________________________________________________________ </w:t>
      </w:r>
    </w:p>
    <w:p>
      <w:pPr>
        <w:spacing w:after="0"/>
        <w:ind w:left="0"/>
        <w:jc w:val="both"/>
      </w:pPr>
      <w:r>
        <w:rPr>
          <w:rFonts w:ascii="Times New Roman"/>
          <w:b w:val="false"/>
          <w:i w:val="false"/>
          <w:color w:val="000000"/>
          <w:sz w:val="28"/>
        </w:rPr>
        <w:t>(конкурстық комиссия мүшесінің тегі, аты, әкесінің аты (болған жағдайда))</w:t>
      </w:r>
    </w:p>
    <w:p>
      <w:pPr>
        <w:spacing w:after="0"/>
        <w:ind w:left="0"/>
        <w:jc w:val="both"/>
      </w:pPr>
      <w:r>
        <w:rPr>
          <w:rFonts w:ascii="Times New Roman"/>
          <w:b w:val="false"/>
          <w:i w:val="false"/>
          <w:color w:val="000000"/>
          <w:sz w:val="28"/>
        </w:rPr>
        <w:t>"__"_______ 20__ ж.</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Ескертпе:</w:t>
            </w:r>
          </w:p>
          <w:p>
            <w:pPr>
              <w:spacing w:after="20"/>
              <w:ind w:left="20"/>
              <w:jc w:val="both"/>
            </w:pPr>
            <w:r>
              <w:rPr>
                <w:rFonts w:ascii="Times New Roman"/>
                <w:b w:val="false"/>
                <w:i w:val="false"/>
                <w:color w:val="000000"/>
                <w:sz w:val="20"/>
              </w:rPr>
              <w:t>
* сұрақтар саны және қажет болған жағдайда қосымша өлшемдер мемлекеттік органмен дербес айқындалады</w:t>
            </w:r>
          </w:p>
          <w:p>
            <w:pPr>
              <w:spacing w:after="20"/>
              <w:ind w:left="20"/>
              <w:jc w:val="both"/>
            </w:pPr>
            <w:r>
              <w:rPr>
                <w:rFonts w:ascii="Times New Roman"/>
                <w:b w:val="false"/>
                <w:i w:val="false"/>
                <w:color w:val="000000"/>
                <w:sz w:val="20"/>
              </w:rPr>
              <w:t>
** 0-ден 5 баллға дейін қойылады</w:t>
            </w:r>
          </w:p>
          <w:p>
            <w:pPr>
              <w:spacing w:after="20"/>
              <w:ind w:left="20"/>
              <w:jc w:val="both"/>
            </w:pPr>
            <w:r>
              <w:rPr>
                <w:rFonts w:ascii="Times New Roman"/>
                <w:b w:val="false"/>
                <w:i w:val="false"/>
                <w:color w:val="000000"/>
                <w:sz w:val="20"/>
              </w:rPr>
              <w:t>
*** А-1, В-1, С-1, С-О-1, C-R-1, D-1, D-О-1, Е-1, E-R-1 санаттарының лауазымдары үшін</w:t>
            </w:r>
          </w:p>
          <w:p>
            <w:pPr>
              <w:spacing w:after="20"/>
              <w:ind w:left="20"/>
              <w:jc w:val="both"/>
            </w:pPr>
            <w:r>
              <w:rPr>
                <w:rFonts w:ascii="Times New Roman"/>
                <w:b w:val="false"/>
                <w:i w:val="false"/>
                <w:color w:val="000000"/>
                <w:sz w:val="20"/>
              </w:rPr>
              <w:t>
**** басқарушы лауазымдарға қолданылады</w:t>
            </w:r>
          </w:p>
          <w:p>
            <w:pPr>
              <w:spacing w:after="20"/>
              <w:ind w:left="20"/>
              <w:jc w:val="both"/>
            </w:pPr>
            <w:r>
              <w:rPr>
                <w:rFonts w:ascii="Times New Roman"/>
                <w:b w:val="false"/>
                <w:i w:val="false"/>
                <w:color w:val="000000"/>
                <w:sz w:val="20"/>
              </w:rPr>
              <w:t>
Кәсіби тәжірибе:</w:t>
            </w:r>
          </w:p>
          <w:p>
            <w:pPr>
              <w:spacing w:after="20"/>
              <w:ind w:left="20"/>
              <w:jc w:val="both"/>
            </w:pPr>
            <w:r>
              <w:rPr>
                <w:rFonts w:ascii="Times New Roman"/>
                <w:b w:val="false"/>
                <w:i w:val="false"/>
                <w:color w:val="000000"/>
                <w:sz w:val="20"/>
              </w:rPr>
              <w:t>
0 балл – лауазымның функционалдық бағыттарына сәйкес келетін салаларда кәсіби тәжірибесі жоқ</w:t>
            </w:r>
          </w:p>
          <w:p>
            <w:pPr>
              <w:spacing w:after="20"/>
              <w:ind w:left="20"/>
              <w:jc w:val="both"/>
            </w:pPr>
            <w:r>
              <w:rPr>
                <w:rFonts w:ascii="Times New Roman"/>
                <w:b w:val="false"/>
                <w:i w:val="false"/>
                <w:color w:val="000000"/>
                <w:sz w:val="20"/>
              </w:rPr>
              <w:t>
1 балл – бір жылға дейінгі тиісті кәсіби тәжірибе</w:t>
            </w:r>
          </w:p>
          <w:p>
            <w:pPr>
              <w:spacing w:after="20"/>
              <w:ind w:left="20"/>
              <w:jc w:val="both"/>
            </w:pPr>
            <w:r>
              <w:rPr>
                <w:rFonts w:ascii="Times New Roman"/>
                <w:b w:val="false"/>
                <w:i w:val="false"/>
                <w:color w:val="000000"/>
                <w:sz w:val="20"/>
              </w:rPr>
              <w:t>
2 балл – бір жылдан екі жылға дейінгі тиісті кәсіби тәжірибе</w:t>
            </w:r>
          </w:p>
          <w:p>
            <w:pPr>
              <w:spacing w:after="20"/>
              <w:ind w:left="20"/>
              <w:jc w:val="both"/>
            </w:pPr>
            <w:r>
              <w:rPr>
                <w:rFonts w:ascii="Times New Roman"/>
                <w:b w:val="false"/>
                <w:i w:val="false"/>
                <w:color w:val="000000"/>
                <w:sz w:val="20"/>
              </w:rPr>
              <w:t>
3 балл – екі жылдан үш жылға дейінгі тиісті кәсіби тәжірибе</w:t>
            </w:r>
          </w:p>
          <w:p>
            <w:pPr>
              <w:spacing w:after="20"/>
              <w:ind w:left="20"/>
              <w:jc w:val="both"/>
            </w:pPr>
            <w:r>
              <w:rPr>
                <w:rFonts w:ascii="Times New Roman"/>
                <w:b w:val="false"/>
                <w:i w:val="false"/>
                <w:color w:val="000000"/>
                <w:sz w:val="20"/>
              </w:rPr>
              <w:t>
4 балл – үш жылдан бес жылға дейінгі тиісті кәсіби тәжірибе</w:t>
            </w:r>
          </w:p>
          <w:p>
            <w:pPr>
              <w:spacing w:after="20"/>
              <w:ind w:left="20"/>
              <w:jc w:val="both"/>
            </w:pPr>
            <w:r>
              <w:rPr>
                <w:rFonts w:ascii="Times New Roman"/>
                <w:b w:val="false"/>
                <w:i w:val="false"/>
                <w:color w:val="000000"/>
                <w:sz w:val="20"/>
              </w:rPr>
              <w:t>
5 балл – тиісті кәсіби тәжірибесі бес жыл және одан астам</w:t>
            </w:r>
          </w:p>
          <w:p>
            <w:pPr>
              <w:spacing w:after="20"/>
              <w:ind w:left="20"/>
              <w:jc w:val="both"/>
            </w:pPr>
            <w:r>
              <w:rPr>
                <w:rFonts w:ascii="Times New Roman"/>
                <w:b w:val="false"/>
                <w:i w:val="false"/>
                <w:color w:val="000000"/>
                <w:sz w:val="20"/>
              </w:rPr>
              <w:t>
Білім деңгейі:</w:t>
            </w:r>
          </w:p>
          <w:p>
            <w:pPr>
              <w:spacing w:after="20"/>
              <w:ind w:left="20"/>
              <w:jc w:val="both"/>
            </w:pPr>
            <w:r>
              <w:rPr>
                <w:rFonts w:ascii="Times New Roman"/>
                <w:b w:val="false"/>
                <w:i w:val="false"/>
                <w:color w:val="000000"/>
                <w:sz w:val="20"/>
              </w:rPr>
              <w:t>
1 балл – білімі сәйкес келеді</w:t>
            </w:r>
          </w:p>
          <w:p>
            <w:pPr>
              <w:spacing w:after="20"/>
              <w:ind w:left="20"/>
              <w:jc w:val="both"/>
            </w:pPr>
            <w:r>
              <w:rPr>
                <w:rFonts w:ascii="Times New Roman"/>
                <w:b w:val="false"/>
                <w:i w:val="false"/>
                <w:color w:val="000000"/>
                <w:sz w:val="20"/>
              </w:rPr>
              <w:t>
2 балл – тиісті саладағы магистр</w:t>
            </w:r>
          </w:p>
          <w:p>
            <w:pPr>
              <w:spacing w:after="20"/>
              <w:ind w:left="20"/>
              <w:jc w:val="both"/>
            </w:pPr>
            <w:r>
              <w:rPr>
                <w:rFonts w:ascii="Times New Roman"/>
                <w:b w:val="false"/>
                <w:i w:val="false"/>
                <w:color w:val="000000"/>
                <w:sz w:val="20"/>
              </w:rPr>
              <w:t>
3 балл – тиісті саладағы PhD доктор</w:t>
            </w:r>
          </w:p>
          <w:p>
            <w:pPr>
              <w:spacing w:after="20"/>
              <w:ind w:left="20"/>
              <w:jc w:val="both"/>
            </w:pPr>
            <w:r>
              <w:rPr>
                <w:rFonts w:ascii="Times New Roman"/>
                <w:b w:val="false"/>
                <w:i w:val="false"/>
                <w:color w:val="000000"/>
                <w:sz w:val="20"/>
              </w:rPr>
              <w:t>
4 балл – тиісті салада ғылым кандидаты ғылыми дәрежесі бар</w:t>
            </w:r>
          </w:p>
          <w:p>
            <w:pPr>
              <w:spacing w:after="20"/>
              <w:ind w:left="20"/>
              <w:jc w:val="both"/>
            </w:pPr>
            <w:r>
              <w:rPr>
                <w:rFonts w:ascii="Times New Roman"/>
                <w:b w:val="false"/>
                <w:i w:val="false"/>
                <w:color w:val="000000"/>
                <w:sz w:val="20"/>
              </w:rPr>
              <w:t>
5 балл – тиісті салада ғылым докторы ғылыми дәрежесі бар</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w:t>
            </w:r>
          </w:p>
          <w:p>
            <w:pPr>
              <w:spacing w:after="20"/>
              <w:ind w:left="20"/>
              <w:jc w:val="both"/>
            </w:pPr>
            <w:r>
              <w:rPr>
                <w:rFonts w:ascii="Times New Roman"/>
                <w:b w:val="false"/>
                <w:i w:val="false"/>
                <w:color w:val="000000"/>
                <w:sz w:val="20"/>
              </w:rPr>
              <w:t>
0 балл – кандидат әңгіме жүргізу қабілетін көрсетпеді</w:t>
            </w:r>
          </w:p>
          <w:p>
            <w:pPr>
              <w:spacing w:after="20"/>
              <w:ind w:left="20"/>
              <w:jc w:val="both"/>
            </w:pPr>
            <w:r>
              <w:rPr>
                <w:rFonts w:ascii="Times New Roman"/>
                <w:b w:val="false"/>
                <w:i w:val="false"/>
                <w:color w:val="000000"/>
                <w:sz w:val="20"/>
              </w:rPr>
              <w:t>
1 балл – кандидат әңгімені қысылып жүргізеді, жетекші сұрақтарға әрекет етпейді</w:t>
            </w:r>
          </w:p>
          <w:p>
            <w:pPr>
              <w:spacing w:after="20"/>
              <w:ind w:left="20"/>
              <w:jc w:val="both"/>
            </w:pPr>
            <w:r>
              <w:rPr>
                <w:rFonts w:ascii="Times New Roman"/>
                <w:b w:val="false"/>
                <w:i w:val="false"/>
                <w:color w:val="000000"/>
                <w:sz w:val="20"/>
              </w:rPr>
              <w:t>
2 – 3 балл – кандидат әңгімені қысылып жүргізеді, бірақ жетекші сұрақтарға әрекет етеді</w:t>
            </w:r>
          </w:p>
          <w:p>
            <w:pPr>
              <w:spacing w:after="20"/>
              <w:ind w:left="20"/>
              <w:jc w:val="both"/>
            </w:pPr>
            <w:r>
              <w:rPr>
                <w:rFonts w:ascii="Times New Roman"/>
                <w:b w:val="false"/>
                <w:i w:val="false"/>
                <w:color w:val="000000"/>
                <w:sz w:val="20"/>
              </w:rPr>
              <w:t>
4 балл – кандидат кәсіби тақырып бойынша әңгімені жеңіл жүргізеді</w:t>
            </w:r>
          </w:p>
          <w:p>
            <w:pPr>
              <w:spacing w:after="20"/>
              <w:ind w:left="20"/>
              <w:jc w:val="both"/>
            </w:pPr>
            <w:r>
              <w:rPr>
                <w:rFonts w:ascii="Times New Roman"/>
                <w:b w:val="false"/>
                <w:i w:val="false"/>
                <w:color w:val="000000"/>
                <w:sz w:val="20"/>
              </w:rPr>
              <w:t>
5 балл – кандидат кәсіби тақырып бойынша әңгімені еркін жүргізеді, кез келген тақырыптағы сұрақтарға оңай жауап береді.</w:t>
            </w:r>
          </w:p>
          <w:p>
            <w:pPr>
              <w:spacing w:after="20"/>
              <w:ind w:left="20"/>
              <w:jc w:val="both"/>
            </w:pPr>
            <w:r>
              <w:rPr>
                <w:rFonts w:ascii="Times New Roman"/>
                <w:b w:val="false"/>
                <w:i w:val="false"/>
                <w:color w:val="000000"/>
                <w:sz w:val="20"/>
              </w:rPr>
              <w:t>
Басқару дағдылары:</w:t>
            </w:r>
          </w:p>
          <w:p>
            <w:pPr>
              <w:spacing w:after="20"/>
              <w:ind w:left="20"/>
              <w:jc w:val="both"/>
            </w:pPr>
            <w:r>
              <w:rPr>
                <w:rFonts w:ascii="Times New Roman"/>
                <w:b w:val="false"/>
                <w:i w:val="false"/>
                <w:color w:val="000000"/>
                <w:sz w:val="20"/>
              </w:rPr>
              <w:t>
0 балл – басқарушы лауазымдағы тәжірибесі жоқ</w:t>
            </w:r>
          </w:p>
          <w:p>
            <w:pPr>
              <w:spacing w:after="20"/>
              <w:ind w:left="20"/>
              <w:jc w:val="both"/>
            </w:pPr>
            <w:r>
              <w:rPr>
                <w:rFonts w:ascii="Times New Roman"/>
                <w:b w:val="false"/>
                <w:i w:val="false"/>
                <w:color w:val="000000"/>
                <w:sz w:val="20"/>
              </w:rPr>
              <w:t>
1 балл – басқарушы лауазымдағы жұмыс тәжірибесі үш жылға дейін</w:t>
            </w:r>
          </w:p>
          <w:p>
            <w:pPr>
              <w:spacing w:after="20"/>
              <w:ind w:left="20"/>
              <w:jc w:val="both"/>
            </w:pPr>
            <w:r>
              <w:rPr>
                <w:rFonts w:ascii="Times New Roman"/>
                <w:b w:val="false"/>
                <w:i w:val="false"/>
                <w:color w:val="000000"/>
                <w:sz w:val="20"/>
              </w:rPr>
              <w:t>
2 балл – басқарушы лауазымдағы жұмыс тәжірибесі үш жылдан төрт жылға дейін</w:t>
            </w:r>
          </w:p>
          <w:p>
            <w:pPr>
              <w:spacing w:after="20"/>
              <w:ind w:left="20"/>
              <w:jc w:val="both"/>
            </w:pPr>
            <w:r>
              <w:rPr>
                <w:rFonts w:ascii="Times New Roman"/>
                <w:b w:val="false"/>
                <w:i w:val="false"/>
                <w:color w:val="000000"/>
                <w:sz w:val="20"/>
              </w:rPr>
              <w:t>
3 балл – басқарушы лауазымдағы жұмыс тәжірибесі төрт жылдан бес жылға дейін</w:t>
            </w:r>
          </w:p>
          <w:p>
            <w:pPr>
              <w:spacing w:after="20"/>
              <w:ind w:left="20"/>
              <w:jc w:val="both"/>
            </w:pPr>
            <w:r>
              <w:rPr>
                <w:rFonts w:ascii="Times New Roman"/>
                <w:b w:val="false"/>
                <w:i w:val="false"/>
                <w:color w:val="000000"/>
                <w:sz w:val="20"/>
              </w:rPr>
              <w:t>
4 балл – басқарушы лауазымдағы жұмыс тәжірибесі бес жылдан алты жылға дейін</w:t>
            </w:r>
          </w:p>
          <w:p>
            <w:pPr>
              <w:spacing w:after="20"/>
              <w:ind w:left="20"/>
              <w:jc w:val="both"/>
            </w:pPr>
            <w:r>
              <w:rPr>
                <w:rFonts w:ascii="Times New Roman"/>
                <w:b w:val="false"/>
                <w:i w:val="false"/>
                <w:color w:val="000000"/>
                <w:sz w:val="20"/>
              </w:rPr>
              <w:t>
5 балл – басқарушы лауазымдағы жұмыс тәжірибесі алты жыл және одан астам</w:t>
            </w:r>
          </w:p>
          <w:p>
            <w:pPr>
              <w:spacing w:after="20"/>
              <w:ind w:left="20"/>
              <w:jc w:val="both"/>
            </w:pPr>
            <w:r>
              <w:rPr>
                <w:rFonts w:ascii="Times New Roman"/>
                <w:b w:val="false"/>
                <w:i w:val="false"/>
                <w:color w:val="000000"/>
                <w:sz w:val="20"/>
              </w:rPr>
              <w:t>
Эссені бағалаудың параметрлері (екі жүз сөзден артық емес):</w:t>
            </w:r>
          </w:p>
          <w:p>
            <w:pPr>
              <w:spacing w:after="20"/>
              <w:ind w:left="20"/>
              <w:jc w:val="both"/>
            </w:pPr>
            <w:r>
              <w:rPr>
                <w:rFonts w:ascii="Times New Roman"/>
                <w:b w:val="false"/>
                <w:i w:val="false"/>
                <w:color w:val="000000"/>
                <w:sz w:val="20"/>
              </w:rPr>
              <w:t>
0 балл – кандидат эссені жазған жоқ немесе тақырыбын ашып жазған жоқ (мәселені білмейтіндігін көрсетті)</w:t>
            </w:r>
          </w:p>
          <w:p>
            <w:pPr>
              <w:spacing w:after="20"/>
              <w:ind w:left="20"/>
              <w:jc w:val="both"/>
            </w:pPr>
            <w:r>
              <w:rPr>
                <w:rFonts w:ascii="Times New Roman"/>
                <w:b w:val="false"/>
                <w:i w:val="false"/>
                <w:color w:val="000000"/>
                <w:sz w:val="20"/>
              </w:rPr>
              <w:t>
1 – 2 балл – кандидат эссе тақырыбын жартылай ашты (тиісті сала туралы жалпы білімі және түсінігі бар)</w:t>
            </w:r>
          </w:p>
          <w:p>
            <w:pPr>
              <w:spacing w:after="20"/>
              <w:ind w:left="20"/>
              <w:jc w:val="both"/>
            </w:pPr>
            <w:r>
              <w:rPr>
                <w:rFonts w:ascii="Times New Roman"/>
                <w:b w:val="false"/>
                <w:i w:val="false"/>
                <w:color w:val="000000"/>
                <w:sz w:val="20"/>
              </w:rPr>
              <w:t>
3 – 4 балл – кандидат эссе тақырыбын жақсы ашты (тиісті сала туралы ауқымды білімі және түсінігі, дербес және критикалық талдаудың өте жақсы деңгейі бар)</w:t>
            </w:r>
          </w:p>
          <w:p>
            <w:pPr>
              <w:spacing w:after="20"/>
              <w:ind w:left="20"/>
              <w:jc w:val="both"/>
            </w:pPr>
            <w:r>
              <w:rPr>
                <w:rFonts w:ascii="Times New Roman"/>
                <w:b w:val="false"/>
                <w:i w:val="false"/>
                <w:color w:val="000000"/>
                <w:sz w:val="20"/>
              </w:rPr>
              <w:t>
5 балл – кандидат эссе тақырыбын толығымен ашты (тиісті сала туралы терең білімі және түсінігі, дербес және критикалық талдаудың жоғары деңгей бар, саланы жетілдіру бойынша шараларды ұсынады)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"Б" корпусының мемлекеттік </w:t>
            </w:r>
            <w:r>
              <w:br/>
            </w:r>
            <w:r>
              <w:rPr>
                <w:rFonts w:ascii="Times New Roman"/>
                <w:b w:val="false"/>
                <w:i w:val="false"/>
                <w:color w:val="000000"/>
                <w:sz w:val="20"/>
              </w:rPr>
              <w:t xml:space="preserve">әкімшілік лауазымына </w:t>
            </w:r>
            <w:r>
              <w:br/>
            </w:r>
            <w:r>
              <w:rPr>
                <w:rFonts w:ascii="Times New Roman"/>
                <w:b w:val="false"/>
                <w:i w:val="false"/>
                <w:color w:val="000000"/>
                <w:sz w:val="20"/>
              </w:rPr>
              <w:t xml:space="preserve">орналасуға конкурс өткізу </w:t>
            </w:r>
            <w:r>
              <w:br/>
            </w:r>
            <w:r>
              <w:rPr>
                <w:rFonts w:ascii="Times New Roman"/>
                <w:b w:val="false"/>
                <w:i w:val="false"/>
                <w:color w:val="000000"/>
                <w:sz w:val="20"/>
              </w:rPr>
              <w:t>қағидаларының</w:t>
            </w:r>
            <w:r>
              <w:br/>
            </w:r>
            <w:r>
              <w:rPr>
                <w:rFonts w:ascii="Times New Roman"/>
                <w:b w:val="false"/>
                <w:i w:val="false"/>
                <w:color w:val="000000"/>
                <w:sz w:val="20"/>
              </w:rPr>
              <w:t>5-қосымшасы</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(мемлекеттік орган)</w:t>
            </w:r>
          </w:p>
        </w:tc>
      </w:tr>
    </w:tbl>
    <w:p>
      <w:pPr>
        <w:spacing w:after="0"/>
        <w:ind w:left="0"/>
        <w:jc w:val="left"/>
      </w:pPr>
      <w:r>
        <w:rPr>
          <w:rFonts w:ascii="Times New Roman"/>
          <w:b/>
          <w:i w:val="false"/>
          <w:color w:val="000000"/>
        </w:rPr>
        <w:t xml:space="preserve"> ҚОЛХАТ</w:t>
      </w:r>
    </w:p>
    <w:p>
      <w:pPr>
        <w:spacing w:after="0"/>
        <w:ind w:left="0"/>
        <w:jc w:val="both"/>
      </w:pPr>
      <w:r>
        <w:rPr>
          <w:rFonts w:ascii="Times New Roman"/>
          <w:b w:val="false"/>
          <w:i w:val="false"/>
          <w:color w:val="000000"/>
          <w:sz w:val="28"/>
        </w:rPr>
        <w:t>
      Кандидат</w:t>
      </w:r>
    </w:p>
    <w:p>
      <w:pPr>
        <w:spacing w:after="0"/>
        <w:ind w:left="0"/>
        <w:jc w:val="both"/>
      </w:pPr>
      <w:r>
        <w:rPr>
          <w:rFonts w:ascii="Times New Roman"/>
          <w:b w:val="false"/>
          <w:i w:val="false"/>
          <w:color w:val="000000"/>
          <w:sz w:val="28"/>
        </w:rPr>
        <w:t>
      _________________________________________________</w:t>
      </w:r>
    </w:p>
    <w:p>
      <w:pPr>
        <w:spacing w:after="0"/>
        <w:ind w:left="0"/>
        <w:jc w:val="both"/>
      </w:pPr>
      <w:r>
        <w:rPr>
          <w:rFonts w:ascii="Times New Roman"/>
          <w:b w:val="false"/>
          <w:i w:val="false"/>
          <w:color w:val="000000"/>
          <w:sz w:val="28"/>
        </w:rPr>
        <w:t>
      (тегі, аты, әкесінің аты (бар болған жағдайда))</w:t>
      </w:r>
    </w:p>
    <w:p>
      <w:pPr>
        <w:spacing w:after="0"/>
        <w:ind w:left="0"/>
        <w:jc w:val="both"/>
      </w:pPr>
      <w:r>
        <w:rPr>
          <w:rFonts w:ascii="Times New Roman"/>
          <w:b w:val="false"/>
          <w:i w:val="false"/>
          <w:color w:val="000000"/>
          <w:sz w:val="28"/>
        </w:rPr>
        <w:t>
      _________________________________________________</w:t>
      </w:r>
    </w:p>
    <w:p>
      <w:pPr>
        <w:spacing w:after="0"/>
        <w:ind w:left="0"/>
        <w:jc w:val="both"/>
      </w:pPr>
      <w:r>
        <w:rPr>
          <w:rFonts w:ascii="Times New Roman"/>
          <w:b w:val="false"/>
          <w:i w:val="false"/>
          <w:color w:val="000000"/>
          <w:sz w:val="28"/>
        </w:rPr>
        <w:t>
      _________________________________________________</w:t>
      </w:r>
    </w:p>
    <w:p>
      <w:pPr>
        <w:spacing w:after="0"/>
        <w:ind w:left="0"/>
        <w:jc w:val="both"/>
      </w:pPr>
      <w:r>
        <w:rPr>
          <w:rFonts w:ascii="Times New Roman"/>
          <w:b w:val="false"/>
          <w:i w:val="false"/>
          <w:color w:val="000000"/>
          <w:sz w:val="28"/>
        </w:rPr>
        <w:t>
      _________________________________________________</w:t>
      </w:r>
    </w:p>
    <w:p>
      <w:pPr>
        <w:spacing w:after="0"/>
        <w:ind w:left="0"/>
        <w:jc w:val="both"/>
      </w:pPr>
      <w:r>
        <w:rPr>
          <w:rFonts w:ascii="Times New Roman"/>
          <w:b w:val="false"/>
          <w:i w:val="false"/>
          <w:color w:val="000000"/>
          <w:sz w:val="28"/>
        </w:rPr>
        <w:t>
      бос мемлекеттік әкімшілік лауазымдарға орналасуға конкурсқа қатысуға өтініш қабылданды</w:t>
      </w:r>
    </w:p>
    <w:p>
      <w:pPr>
        <w:spacing w:after="0"/>
        <w:ind w:left="0"/>
        <w:jc w:val="both"/>
      </w:pPr>
      <w:r>
        <w:rPr>
          <w:rFonts w:ascii="Times New Roman"/>
          <w:b w:val="false"/>
          <w:i w:val="false"/>
          <w:color w:val="000000"/>
          <w:sz w:val="28"/>
        </w:rPr>
        <w:t>
      Қабылданған өтінішке қоса берілген құжаттар:</w:t>
      </w:r>
    </w:p>
    <w:p>
      <w:pPr>
        <w:spacing w:after="0"/>
        <w:ind w:left="0"/>
        <w:jc w:val="both"/>
      </w:pPr>
      <w:r>
        <w:rPr>
          <w:rFonts w:ascii="Times New Roman"/>
          <w:b w:val="false"/>
          <w:i w:val="false"/>
          <w:color w:val="000000"/>
          <w:sz w:val="28"/>
        </w:rPr>
        <w:t>
      _________________________________________________</w:t>
      </w:r>
    </w:p>
    <w:p>
      <w:pPr>
        <w:spacing w:after="0"/>
        <w:ind w:left="0"/>
        <w:jc w:val="both"/>
      </w:pPr>
      <w:r>
        <w:rPr>
          <w:rFonts w:ascii="Times New Roman"/>
          <w:b w:val="false"/>
          <w:i w:val="false"/>
          <w:color w:val="000000"/>
          <w:sz w:val="28"/>
        </w:rPr>
        <w:t>
      _________________________________________________</w:t>
      </w:r>
    </w:p>
    <w:p>
      <w:pPr>
        <w:spacing w:after="0"/>
        <w:ind w:left="0"/>
        <w:jc w:val="both"/>
      </w:pPr>
      <w:r>
        <w:rPr>
          <w:rFonts w:ascii="Times New Roman"/>
          <w:b w:val="false"/>
          <w:i w:val="false"/>
          <w:color w:val="000000"/>
          <w:sz w:val="28"/>
        </w:rPr>
        <w:t>
      _________________________________________________</w:t>
      </w:r>
    </w:p>
    <w:p>
      <w:pPr>
        <w:spacing w:after="0"/>
        <w:ind w:left="0"/>
        <w:jc w:val="both"/>
      </w:pPr>
      <w:r>
        <w:rPr>
          <w:rFonts w:ascii="Times New Roman"/>
          <w:b w:val="false"/>
          <w:i w:val="false"/>
          <w:color w:val="000000"/>
          <w:sz w:val="28"/>
        </w:rPr>
        <w:t>
      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(Персоналды басқару қызметі басшысының тегі, аты, әкесінің аты (бар болған жағдайда)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(қолы)</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 20__ ж.</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"Б" корпусының мемлекеттік </w:t>
            </w:r>
            <w:r>
              <w:br/>
            </w:r>
            <w:r>
              <w:rPr>
                <w:rFonts w:ascii="Times New Roman"/>
                <w:b w:val="false"/>
                <w:i w:val="false"/>
                <w:color w:val="000000"/>
                <w:sz w:val="20"/>
              </w:rPr>
              <w:t xml:space="preserve">әкімшілік лауазымына </w:t>
            </w:r>
            <w:r>
              <w:br/>
            </w:r>
            <w:r>
              <w:rPr>
                <w:rFonts w:ascii="Times New Roman"/>
                <w:b w:val="false"/>
                <w:i w:val="false"/>
                <w:color w:val="000000"/>
                <w:sz w:val="20"/>
              </w:rPr>
              <w:t xml:space="preserve">орналасуға конкурс өткізу </w:t>
            </w:r>
            <w:r>
              <w:br/>
            </w:r>
            <w:r>
              <w:rPr>
                <w:rFonts w:ascii="Times New Roman"/>
                <w:b w:val="false"/>
                <w:i w:val="false"/>
                <w:color w:val="000000"/>
                <w:sz w:val="20"/>
              </w:rPr>
              <w:t>қағидаларының</w:t>
            </w:r>
            <w:r>
              <w:br/>
            </w:r>
            <w:r>
              <w:rPr>
                <w:rFonts w:ascii="Times New Roman"/>
                <w:b w:val="false"/>
                <w:i w:val="false"/>
                <w:color w:val="000000"/>
                <w:sz w:val="20"/>
              </w:rPr>
              <w:t>6-қосымшасы</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Қатысушылардың әңгімелесуге жіберу тураы ШЕШІМ</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Кандидаттың тегі, аты, әкесінің аты (бар болған жағдайда)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Шешім (жіберілді / жіберілген жоқ)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Жіберілмеу себебі</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(Персоналды басқару қызметі басшысының тегі, аты, әкесінің аты (бар болған жағдайда)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"Б" корпусының мемлекеттік </w:t>
            </w:r>
            <w:r>
              <w:br/>
            </w:r>
            <w:r>
              <w:rPr>
                <w:rFonts w:ascii="Times New Roman"/>
                <w:b w:val="false"/>
                <w:i w:val="false"/>
                <w:color w:val="000000"/>
                <w:sz w:val="20"/>
              </w:rPr>
              <w:t xml:space="preserve">әкімшілік лауазымына </w:t>
            </w:r>
            <w:r>
              <w:br/>
            </w:r>
            <w:r>
              <w:rPr>
                <w:rFonts w:ascii="Times New Roman"/>
                <w:b w:val="false"/>
                <w:i w:val="false"/>
                <w:color w:val="000000"/>
                <w:sz w:val="20"/>
              </w:rPr>
              <w:t xml:space="preserve">орналасуға конкурс өткізу </w:t>
            </w:r>
            <w:r>
              <w:br/>
            </w:r>
            <w:r>
              <w:rPr>
                <w:rFonts w:ascii="Times New Roman"/>
                <w:b w:val="false"/>
                <w:i w:val="false"/>
                <w:color w:val="000000"/>
                <w:sz w:val="20"/>
              </w:rPr>
              <w:t>қағидаларының</w:t>
            </w:r>
            <w:r>
              <w:br/>
            </w:r>
            <w:r>
              <w:rPr>
                <w:rFonts w:ascii="Times New Roman"/>
                <w:b w:val="false"/>
                <w:i w:val="false"/>
                <w:color w:val="000000"/>
                <w:sz w:val="20"/>
              </w:rPr>
              <w:t>7-қосымшасы</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Нысан </w:t>
            </w:r>
          </w:p>
        </w:tc>
      </w:tr>
    </w:tbl>
    <w:p>
      <w:pPr>
        <w:spacing w:after="0"/>
        <w:ind w:left="0"/>
        <w:jc w:val="left"/>
      </w:pPr>
      <w:r>
        <w:rPr>
          <w:rFonts w:ascii="Times New Roman"/>
          <w:b/>
          <w:i w:val="false"/>
          <w:color w:val="000000"/>
        </w:rPr>
        <w:t xml:space="preserve"> Әңгімелесу және эссе өткізу КЕСТЕСІ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Кандидаттың тегі, аты, әкесінің аты (бар болған жағдайда)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Әңгімелесу өтетін орны, күні және уақыты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 өтетін орны, күні және уақыты</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(Персоналды басқару қызметі басшысының тегі, аты, әкесінің аты (бар болған жағдайда))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Республикасының</w:t>
            </w:r>
            <w:r>
              <w:br/>
            </w:r>
            <w:r>
              <w:rPr>
                <w:rFonts w:ascii="Times New Roman"/>
                <w:b w:val="false"/>
                <w:i w:val="false"/>
                <w:color w:val="000000"/>
                <w:sz w:val="20"/>
              </w:rPr>
              <w:t>Мемлекеттік қызмет істері және</w:t>
            </w:r>
            <w:r>
              <w:br/>
            </w:r>
            <w:r>
              <w:rPr>
                <w:rFonts w:ascii="Times New Roman"/>
                <w:b w:val="false"/>
                <w:i w:val="false"/>
                <w:color w:val="000000"/>
                <w:sz w:val="20"/>
              </w:rPr>
              <w:t>сыбайлас жемқорлыққа қарсы</w:t>
            </w:r>
            <w:r>
              <w:br/>
            </w:r>
            <w:r>
              <w:rPr>
                <w:rFonts w:ascii="Times New Roman"/>
                <w:b w:val="false"/>
                <w:i w:val="false"/>
                <w:color w:val="000000"/>
                <w:sz w:val="20"/>
              </w:rPr>
              <w:t>іс-қимыл агенттігі төрағасының</w:t>
            </w:r>
            <w:r>
              <w:br/>
            </w:r>
            <w:r>
              <w:rPr>
                <w:rFonts w:ascii="Times New Roman"/>
                <w:b w:val="false"/>
                <w:i w:val="false"/>
                <w:color w:val="000000"/>
                <w:sz w:val="20"/>
              </w:rPr>
              <w:t>2017 жылғы 21 ақпандағы</w:t>
            </w:r>
            <w:r>
              <w:br/>
            </w:r>
            <w:r>
              <w:rPr>
                <w:rFonts w:ascii="Times New Roman"/>
                <w:b w:val="false"/>
                <w:i w:val="false"/>
                <w:color w:val="000000"/>
                <w:sz w:val="20"/>
              </w:rPr>
              <w:t>№ 40 бұйрығына 2-қосымша</w:t>
            </w:r>
          </w:p>
        </w:tc>
      </w:tr>
    </w:tbl>
    <w:bookmarkStart w:name="z189" w:id="157"/>
    <w:p>
      <w:pPr>
        <w:spacing w:after="0"/>
        <w:ind w:left="0"/>
        <w:jc w:val="left"/>
      </w:pPr>
      <w:r>
        <w:rPr>
          <w:rFonts w:ascii="Times New Roman"/>
          <w:b/>
          <w:i w:val="false"/>
          <w:color w:val="000000"/>
        </w:rPr>
        <w:t xml:space="preserve"> Мемлекеттік әкімшілік қызметшілерді, мемлекеттік әкімшілік лауазымдарға орналасуға үміткерлерді тестiлеуді ұйымдастыру, бағдарламалары мен қағидалары</w:t>
      </w:r>
    </w:p>
    <w:bookmarkEnd w:id="157"/>
    <w:p>
      <w:pPr>
        <w:spacing w:after="0"/>
        <w:ind w:left="0"/>
        <w:jc w:val="both"/>
      </w:pPr>
      <w:r>
        <w:rPr>
          <w:rFonts w:ascii="Times New Roman"/>
          <w:b w:val="false"/>
          <w:i w:val="false"/>
          <w:color w:val="ff0000"/>
          <w:sz w:val="28"/>
        </w:rPr>
        <w:t xml:space="preserve">
      Ескерту. 2-қосымша 01.03.2023 бастап 31.12.2023 дейін қолданыста болды - ҚР Мемлекеттік қызмет істері агенттігі Төрағасының 27.02.2023 </w:t>
      </w:r>
      <w:r>
        <w:rPr>
          <w:rFonts w:ascii="Times New Roman"/>
          <w:b w:val="false"/>
          <w:i w:val="false"/>
          <w:color w:val="ff0000"/>
          <w:sz w:val="28"/>
        </w:rPr>
        <w:t>№ 49</w:t>
      </w:r>
      <w:r>
        <w:rPr>
          <w:rFonts w:ascii="Times New Roman"/>
          <w:b w:val="false"/>
          <w:i w:val="false"/>
          <w:color w:val="ff0000"/>
          <w:sz w:val="28"/>
        </w:rPr>
        <w:t xml:space="preserve"> бұйрығымен.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Мемлекеттік қызмет істері және</w:t>
            </w:r>
            <w:r>
              <w:br/>
            </w:r>
            <w:r>
              <w:rPr>
                <w:rFonts w:ascii="Times New Roman"/>
                <w:b w:val="false"/>
                <w:i w:val="false"/>
                <w:color w:val="000000"/>
                <w:sz w:val="20"/>
              </w:rPr>
              <w:t>сыбайлас жемқорлыққа қарсы</w:t>
            </w:r>
            <w:r>
              <w:br/>
            </w:r>
            <w:r>
              <w:rPr>
                <w:rFonts w:ascii="Times New Roman"/>
                <w:b w:val="false"/>
                <w:i w:val="false"/>
                <w:color w:val="000000"/>
                <w:sz w:val="20"/>
              </w:rPr>
              <w:t>іс-қимыл агенттігі төрағасының</w:t>
            </w:r>
            <w:r>
              <w:br/>
            </w:r>
            <w:r>
              <w:rPr>
                <w:rFonts w:ascii="Times New Roman"/>
                <w:b w:val="false"/>
                <w:i w:val="false"/>
                <w:color w:val="000000"/>
                <w:sz w:val="20"/>
              </w:rPr>
              <w:t>2017 жылғы 21 ақпандағы</w:t>
            </w:r>
            <w:r>
              <w:br/>
            </w:r>
            <w:r>
              <w:rPr>
                <w:rFonts w:ascii="Times New Roman"/>
                <w:b w:val="false"/>
                <w:i w:val="false"/>
                <w:color w:val="000000"/>
                <w:sz w:val="20"/>
              </w:rPr>
              <w:t>№ 40 бұйрығына</w:t>
            </w:r>
            <w:r>
              <w:br/>
            </w:r>
            <w:r>
              <w:rPr>
                <w:rFonts w:ascii="Times New Roman"/>
                <w:b w:val="false"/>
                <w:i w:val="false"/>
                <w:color w:val="000000"/>
                <w:sz w:val="20"/>
              </w:rPr>
              <w:t>2-1-қосымша</w:t>
            </w:r>
          </w:p>
        </w:tc>
      </w:tr>
    </w:tbl>
    <w:bookmarkStart w:name="z701" w:id="158"/>
    <w:p>
      <w:pPr>
        <w:spacing w:after="0"/>
        <w:ind w:left="0"/>
        <w:jc w:val="left"/>
      </w:pPr>
      <w:r>
        <w:rPr>
          <w:rFonts w:ascii="Times New Roman"/>
          <w:b/>
          <w:i w:val="false"/>
          <w:color w:val="000000"/>
        </w:rPr>
        <w:t xml:space="preserve"> Ықпалдастырылған ақпараттық жүйеде "Б" корпусының мемлекеттік әкімшілік лауазымына орналасуға іріктеу және конкурс өткізудің уақытша қағидалары</w:t>
      </w:r>
    </w:p>
    <w:bookmarkEnd w:id="158"/>
    <w:p>
      <w:pPr>
        <w:spacing w:after="0"/>
        <w:ind w:left="0"/>
        <w:jc w:val="both"/>
      </w:pPr>
      <w:r>
        <w:rPr>
          <w:rFonts w:ascii="Times New Roman"/>
          <w:b w:val="false"/>
          <w:i w:val="false"/>
          <w:color w:val="ff0000"/>
          <w:sz w:val="28"/>
        </w:rPr>
        <w:t xml:space="preserve">
      Ескерту. Бұйрық 2-1-қосымшамен толықтырылды – ҚР Мемлекеттік қызмет істері агенттігі Төрағасының 27.02.2023 </w:t>
      </w:r>
      <w:r>
        <w:rPr>
          <w:rFonts w:ascii="Times New Roman"/>
          <w:b w:val="false"/>
          <w:i w:val="false"/>
          <w:color w:val="ff0000"/>
          <w:sz w:val="28"/>
        </w:rPr>
        <w:t>№ 49</w:t>
      </w:r>
      <w:r>
        <w:rPr>
          <w:rFonts w:ascii="Times New Roman"/>
          <w:b w:val="false"/>
          <w:i w:val="false"/>
          <w:color w:val="ff0000"/>
          <w:sz w:val="28"/>
        </w:rPr>
        <w:t xml:space="preserve"> (01.03.2023 бастап 31.12.2023 дейін қолданыста болды) бұйрығымен.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Республикасының</w:t>
            </w:r>
            <w:r>
              <w:br/>
            </w:r>
            <w:r>
              <w:rPr>
                <w:rFonts w:ascii="Times New Roman"/>
                <w:b w:val="false"/>
                <w:i w:val="false"/>
                <w:color w:val="000000"/>
                <w:sz w:val="20"/>
              </w:rPr>
              <w:t>Мемлекеттік қызмет істері және</w:t>
            </w:r>
            <w:r>
              <w:br/>
            </w:r>
            <w:r>
              <w:rPr>
                <w:rFonts w:ascii="Times New Roman"/>
                <w:b w:val="false"/>
                <w:i w:val="false"/>
                <w:color w:val="000000"/>
                <w:sz w:val="20"/>
              </w:rPr>
              <w:t>сыбайлас жемқорлыққа қарсы</w:t>
            </w:r>
            <w:r>
              <w:br/>
            </w:r>
            <w:r>
              <w:rPr>
                <w:rFonts w:ascii="Times New Roman"/>
                <w:b w:val="false"/>
                <w:i w:val="false"/>
                <w:color w:val="000000"/>
                <w:sz w:val="20"/>
              </w:rPr>
              <w:t>іс-қимыл агенттігі төрағасының</w:t>
            </w:r>
            <w:r>
              <w:br/>
            </w:r>
            <w:r>
              <w:rPr>
                <w:rFonts w:ascii="Times New Roman"/>
                <w:b w:val="false"/>
                <w:i w:val="false"/>
                <w:color w:val="000000"/>
                <w:sz w:val="20"/>
              </w:rPr>
              <w:t>2017 жылғы 21 ақпандағы</w:t>
            </w:r>
            <w:r>
              <w:br/>
            </w:r>
            <w:r>
              <w:rPr>
                <w:rFonts w:ascii="Times New Roman"/>
                <w:b w:val="false"/>
                <w:i w:val="false"/>
                <w:color w:val="000000"/>
                <w:sz w:val="20"/>
              </w:rPr>
              <w:t>№ 40 бұйрығына 3-қосымша</w:t>
            </w:r>
          </w:p>
        </w:tc>
      </w:tr>
    </w:tbl>
    <w:bookmarkStart w:name="z285" w:id="159"/>
    <w:p>
      <w:pPr>
        <w:spacing w:after="0"/>
        <w:ind w:left="0"/>
        <w:jc w:val="left"/>
      </w:pPr>
      <w:r>
        <w:rPr>
          <w:rFonts w:ascii="Times New Roman"/>
          <w:b/>
          <w:i w:val="false"/>
          <w:color w:val="000000"/>
        </w:rPr>
        <w:t xml:space="preserve"> Қазақстан Республикасы Мемлекеттік қызмет істері министрінің күші жойылған кейбір бұйрықтарының тізбесі</w:t>
      </w:r>
    </w:p>
    <w:bookmarkEnd w:id="159"/>
    <w:bookmarkStart w:name="z286" w:id="160"/>
    <w:p>
      <w:pPr>
        <w:spacing w:after="0"/>
        <w:ind w:left="0"/>
        <w:jc w:val="both"/>
      </w:pPr>
      <w:r>
        <w:rPr>
          <w:rFonts w:ascii="Times New Roman"/>
          <w:b w:val="false"/>
          <w:i w:val="false"/>
          <w:color w:val="000000"/>
          <w:sz w:val="28"/>
        </w:rPr>
        <w:t xml:space="preserve">
      1. "Б" корпусының мемлекеттік әкімшілік лауазымына орналасудың кейбір мәселелері туралы" Қазақстан Республикасы Мемлекеттік қызмет істері министрінің 2015 жылғы 29 желтоқсандағы № 12 </w:t>
      </w:r>
      <w:r>
        <w:rPr>
          <w:rFonts w:ascii="Times New Roman"/>
          <w:b w:val="false"/>
          <w:i w:val="false"/>
          <w:color w:val="000000"/>
          <w:sz w:val="28"/>
        </w:rPr>
        <w:t>бұйрығы</w:t>
      </w:r>
      <w:r>
        <w:rPr>
          <w:rFonts w:ascii="Times New Roman"/>
          <w:b w:val="false"/>
          <w:i w:val="false"/>
          <w:color w:val="000000"/>
          <w:sz w:val="28"/>
        </w:rPr>
        <w:t xml:space="preserve"> (Қазақстан Республикасының Әділет министрлігінде 2015 жылы 30 желтоқсанда № 12639 болып тіркелді).</w:t>
      </w:r>
    </w:p>
    <w:bookmarkEnd w:id="160"/>
    <w:bookmarkStart w:name="z287" w:id="161"/>
    <w:p>
      <w:pPr>
        <w:spacing w:after="0"/>
        <w:ind w:left="0"/>
        <w:jc w:val="both"/>
      </w:pPr>
      <w:r>
        <w:rPr>
          <w:rFonts w:ascii="Times New Roman"/>
          <w:b w:val="false"/>
          <w:i w:val="false"/>
          <w:color w:val="000000"/>
          <w:sz w:val="28"/>
        </w:rPr>
        <w:t xml:space="preserve">
      2. "Б" корпусының мемлекеттік әкімшілік лауазымына орналасудың кейбір мәселелері туралы" Қазақстан Республикасы Мемлекеттік қызмет істері Министрінің 2015 жылғы 29 желтоқсандағы № 12 бұйрығына өзгерістер енгізу туралы" Қазақстан Республикасы Мемлекеттік қызмет істері Министрінің 2016 жылғы 19 сәуірдегі № 81 </w:t>
      </w:r>
      <w:r>
        <w:rPr>
          <w:rFonts w:ascii="Times New Roman"/>
          <w:b w:val="false"/>
          <w:i w:val="false"/>
          <w:color w:val="000000"/>
          <w:sz w:val="28"/>
        </w:rPr>
        <w:t>бұйрығы</w:t>
      </w:r>
      <w:r>
        <w:rPr>
          <w:rFonts w:ascii="Times New Roman"/>
          <w:b w:val="false"/>
          <w:i w:val="false"/>
          <w:color w:val="000000"/>
          <w:sz w:val="28"/>
        </w:rPr>
        <w:t xml:space="preserve"> (Қазақстан Республикасының Әділет министрлігінде 2016 жылы 19 мамырда № 13720 болып тіркелді).</w:t>
      </w:r>
    </w:p>
    <w:bookmarkEnd w:id="161"/>
    <w:bookmarkStart w:name="z288" w:id="162"/>
    <w:p>
      <w:pPr>
        <w:spacing w:after="0"/>
        <w:ind w:left="0"/>
        <w:jc w:val="both"/>
      </w:pPr>
      <w:r>
        <w:rPr>
          <w:rFonts w:ascii="Times New Roman"/>
          <w:b w:val="false"/>
          <w:i w:val="false"/>
          <w:color w:val="000000"/>
          <w:sz w:val="28"/>
        </w:rPr>
        <w:t xml:space="preserve">
      3. "Б" корпусының мемлекеттік әкімшілік лауазымына орналасудың кейбір мәселелері туралы" Қазақстан Республикасы Мемлекеттік қызмет істері министрінің 2015 жылғы 29 желтоқсандағы № 12 бұйрығына өзгерістер енгізу туралы" Қазақстан Республикасы Мемлекеттік қызмет істері министрінің 2016 жылғы 19 мамырдағы № 104 </w:t>
      </w:r>
      <w:r>
        <w:rPr>
          <w:rFonts w:ascii="Times New Roman"/>
          <w:b w:val="false"/>
          <w:i w:val="false"/>
          <w:color w:val="000000"/>
          <w:sz w:val="28"/>
        </w:rPr>
        <w:t>бұйрығы</w:t>
      </w:r>
      <w:r>
        <w:rPr>
          <w:rFonts w:ascii="Times New Roman"/>
          <w:b w:val="false"/>
          <w:i w:val="false"/>
          <w:color w:val="000000"/>
          <w:sz w:val="28"/>
        </w:rPr>
        <w:t xml:space="preserve"> (Қазақстан Республикасының Әділет министрлігінде 2016 жылы 23 маусымда № 13817 болып тіркелді).</w:t>
      </w:r>
    </w:p>
    <w:bookmarkEnd w:id="162"/>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