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9f842d" w14:textId="19f842d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изменения в приказ Председателя Агентства Республики Казахстан по делам государственной службы от 5 апреля 2023 года № 71 "Об утверждении Типовых квалификационных требований к административным государственным должностям корпуса "Б"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Председателя Агентства Республики Казахстан по делам государственной службы от 30 ноября 2023 года № 231. Зарегистрирован в Министерстве юстиции Республики Казахстан 4 декабря 2023 года № 33711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Председателя Агентства Республики Казахстан по делам государственной службы от 5 апреля 2023 года № 71 "Об утверждении Типовых квалификационных требований к административным государственным должностям корпуса "Б" (зарегистрирован в Реестре государственной регистрации нормативных правовых актов за № 32237) внести следующее изменение: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Типовые квалификационные требования</w:t>
      </w:r>
      <w:r>
        <w:rPr>
          <w:rFonts w:ascii="Times New Roman"/>
          <w:b w:val="false"/>
          <w:i w:val="false"/>
          <w:color w:val="000000"/>
          <w:sz w:val="28"/>
        </w:rPr>
        <w:t xml:space="preserve"> к административным государственным должностям корпуса "Б", утвержденные вышеуказанным приказом,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Start w:name="z7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отбора на государственную службу Агентства Республики Казахстан по делам государственной службы в установленном законодательством порядке обеспечить:</w:t>
      </w:r>
    </w:p>
    <w:bookmarkEnd w:id="2"/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Агентства Республики Казахстан по делам государственной службы.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заместителя Председателя Агентства Республики Казахстан по делам государственной службы, курирующего вопросы государственной службы.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со дня его первого официального опубликования.</w:t>
      </w:r>
    </w:p>
    <w:bookmarkEnd w:id="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и.о Председателя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С. Муксимов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Заместитель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Председателя Агентства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 делам государственной службы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ноября 2023 года № 231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Председатель Агентства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 делам государственной службы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5 апреля 2023 года № 71</w:t>
            </w:r>
          </w:p>
        </w:tc>
      </w:tr>
    </w:tbl>
    <w:bookmarkStart w:name="z15" w:id="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Типовые квалификационные требования к административным государственным должностям корпуса "Б"</w:t>
      </w:r>
    </w:p>
    <w:bookmarkEnd w:id="7"/>
    <w:bookmarkStart w:name="z16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8"/>
    <w:bookmarkStart w:name="z17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Типовые квалификационные требования к административным государственным должностям корпуса "Б" (далее – Типовые квалификационные требования) разработаны в соответствии с подпунктом 2) пункта 2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, пунктом 4 </w:t>
      </w:r>
      <w:r>
        <w:rPr>
          <w:rFonts w:ascii="Times New Roman"/>
          <w:b w:val="false"/>
          <w:i w:val="false"/>
          <w:color w:val="000000"/>
          <w:sz w:val="28"/>
        </w:rPr>
        <w:t>статьи 17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"О государственной службе Республики Казахстан" (далее - Закон) и установлены к категориям административных государственных должностей корпуса "Б", определенных </w:t>
      </w:r>
      <w:r>
        <w:rPr>
          <w:rFonts w:ascii="Times New Roman"/>
          <w:b w:val="false"/>
          <w:i w:val="false"/>
          <w:color w:val="000000"/>
          <w:sz w:val="28"/>
        </w:rPr>
        <w:t>Реестром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должностей политических и административных государственных служащих, утвержденный Указом Президента Республики Казахстан от 29 декабря 2015 года № 150 (далее – Реестр), и предъявляются к гражданам, претендующим на занятие отнесенных к ним должностей.</w:t>
      </w:r>
    </w:p>
    <w:bookmarkEnd w:id="9"/>
    <w:bookmarkStart w:name="z18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Типовые квалификационные требования включают:</w:t>
      </w:r>
    </w:p>
    <w:bookmarkEnd w:id="10"/>
    <w:bookmarkStart w:name="z19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требования по уровню образования в областях, соответствующих функциональным направлениям конкретной должности данной категории.</w:t>
      </w:r>
    </w:p>
    <w:bookmarkEnd w:id="11"/>
    <w:bookmarkStart w:name="z20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требования по компетенциям, необходимым для эффективного выполнения профессиональной деятельности на конкретной государственной должности, в том числе наличие действительного сертификата о прохождении тестирования на знание законодательства Республики Казахстан, а также, при необходимости, сертификата, подтверждающего квалификацию в определенной сфере (далее - компетенция).</w:t>
      </w:r>
    </w:p>
    <w:bookmarkEnd w:id="12"/>
    <w:bookmarkStart w:name="z21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руководителя службы управления персоналом (кадровой службы) требуется наличие сертификата по управлению персоналом (сертификат в сфере HR) либо документа об образовании в сфере управления персоналом.</w:t>
      </w:r>
    </w:p>
    <w:bookmarkEnd w:id="13"/>
    <w:bookmarkStart w:name="z22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Требование, по наличию действительного сертификата о прохождении тестирования на знание законодательства Республики Казахстан, предусмотренное частью первой настоящего подпункта, не распространяется на действующих государственных служащих, а также лиц, указанных в </w:t>
      </w:r>
      <w:r>
        <w:rPr>
          <w:rFonts w:ascii="Times New Roman"/>
          <w:b w:val="false"/>
          <w:i w:val="false"/>
          <w:color w:val="000000"/>
          <w:sz w:val="28"/>
        </w:rPr>
        <w:t>пунктах 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3-2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15, в </w:t>
      </w:r>
      <w:r>
        <w:rPr>
          <w:rFonts w:ascii="Times New Roman"/>
          <w:b w:val="false"/>
          <w:i w:val="false"/>
          <w:color w:val="000000"/>
          <w:sz w:val="28"/>
        </w:rPr>
        <w:t>пунктах 7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27 Закона.</w:t>
      </w:r>
    </w:p>
    <w:bookmarkEnd w:id="14"/>
    <w:bookmarkStart w:name="z23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требования по опыту работы.</w:t>
      </w:r>
    </w:p>
    <w:bookmarkEnd w:id="15"/>
    <w:bookmarkStart w:name="z24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настоящих Типовых квалификационных требованиях под руководящей должностью понимается структурная штатная единица организации, наделенная полномочиями по организации деятельности подчиненного ему подразделения или отдельных сотрудников.</w:t>
      </w:r>
    </w:p>
    <w:bookmarkEnd w:id="16"/>
    <w:bookmarkStart w:name="z25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К административным государственным должностям корпуса "Б", за исключением должностей категории E-G, в инженерной, обрабатывающей и строительной отрасли, устанавливается требование по наличию образования по специальностям в соответствующей отрасли согласно Классификатору направлений подготовки кадров с высшим и послевузовским образованием, утвержденному уполномоченным органом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37)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образовании".</w:t>
      </w:r>
    </w:p>
    <w:bookmarkEnd w:id="17"/>
    <w:bookmarkStart w:name="z26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Лица, зачисленные в Президентский молодежный кадровый резерв, при наличии образования в областях, соответствующих функциональным направлениям конкретной должности данной категории, соответствуют Типовым квалификационным требованиям к должностям категорий А-1, В-1, С-1, С-О-1, С-R-1, D-1, D-О-1, D-R-1, Е-1, E-R-1, E-G-1.</w:t>
      </w:r>
    </w:p>
    <w:bookmarkEnd w:id="18"/>
    <w:bookmarkStart w:name="z27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5-1. На должности помощника или советника первых руководителей государственных органов опыт работы не требуется.</w:t>
      </w:r>
    </w:p>
    <w:bookmarkEnd w:id="19"/>
    <w:bookmarkStart w:name="z28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Лицам, завершившим обучение в зарубежных высших учебных заведениях по приоритетным специальностям, утверждаемым рабочим органом Республиканской комиссии по подготовке кадров за рубежом (далее – рабочий орган) согласно </w:t>
      </w:r>
      <w:r>
        <w:rPr>
          <w:rFonts w:ascii="Times New Roman"/>
          <w:b w:val="false"/>
          <w:i w:val="false"/>
          <w:color w:val="000000"/>
          <w:sz w:val="28"/>
        </w:rPr>
        <w:t>Указу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Президента Республики Казахстан от 12 октября 2000 года № 470 "О республиканской комиссии по подготовке кадров за рубежом" или самостоятельно завершившим обучение в зарубежных высших учебных заведениях и получившим академическую степень по программам послевузовского образования соответствующих приоритетным специальностям, а также завершившим обучение по программам послевузовского образования (магистратура) в организациях образования при Президенте Республики Казахстан, в областях, соответствующих функциональным направлениям конкретной должности данной категории, к общему имеющемуся стажу учитывается дополнительно два года.</w:t>
      </w:r>
    </w:p>
    <w:bookmarkEnd w:id="20"/>
    <w:bookmarkStart w:name="z29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указанные в настоящем пункте, при отсутствии опыта работы считаются соответствующими Типовым квалификационным требованиям, предъявляемым к должностям категорий А-4, В-4, С-3, С-О-3, С-R-2, D-3, D-О-3, D-R-2, Е-2, E-R-2, E-G-1 и ниже.</w:t>
      </w:r>
    </w:p>
    <w:bookmarkEnd w:id="21"/>
    <w:bookmarkStart w:name="z30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приоритетных специальностей, ежегодно утверждаемый рабочим органом, публикуется на его интернет-ресурсе (по годам).</w:t>
      </w:r>
    </w:p>
    <w:bookmarkEnd w:id="22"/>
    <w:bookmarkStart w:name="z31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Лицам, имеющим ученую степень кандидата наук, доктора наук или академическую степень доктора философии (PhD) либо доктора по профилю в областях, соответствующих функциональным направлениям конкретной должности данной категории, к общему имеющемуся стажу учитывается дополнительно три года*.</w:t>
      </w:r>
    </w:p>
    <w:bookmarkEnd w:id="23"/>
    <w:bookmarkStart w:name="z32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ведомственных квалификационных требованиях государственного органа могут быть установлены:</w:t>
      </w:r>
    </w:p>
    <w:bookmarkEnd w:id="24"/>
    <w:bookmarkStart w:name="z33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требования по иным компетенциям (знания, умения и навыки), необходимых для эффективного выполнения профессиональной деятельности на конкретной государственной должности, не предусмотренным настоящими Типовыми квалификационными требованиями, с учетом основных направлений деятельности государственного органа и его структурных подразделений, а также должностных полномочий административных государственных служащих;</w:t>
      </w:r>
    </w:p>
    <w:bookmarkEnd w:id="25"/>
    <w:bookmarkStart w:name="z34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административным государственным должностям категорий А-1 и В-1 – требование по обязательному наличию опыта работы на должностях категорий С-О, C-R, D, D-О, D-R, Е, Е-R и Е-G.</w:t>
      </w:r>
    </w:p>
    <w:bookmarkEnd w:id="26"/>
    <w:bookmarkStart w:name="z35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настоящих Типовых квалификационных требованиях под стажем работы понимается:</w:t>
      </w:r>
    </w:p>
    <w:bookmarkEnd w:id="27"/>
    <w:bookmarkStart w:name="z36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государственных должностях - стаж работы на политических государственных должностях, стаж работы на административных государственных должностях, стаж службы на должностях правоохранительных или специальных государственных органов, стаж воинской службы;</w:t>
      </w:r>
    </w:p>
    <w:bookmarkEnd w:id="28"/>
    <w:bookmarkStart w:name="z37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на иных должностях, в отношении которых </w:t>
      </w:r>
      <w:r>
        <w:rPr>
          <w:rFonts w:ascii="Times New Roman"/>
          <w:b w:val="false"/>
          <w:i w:val="false"/>
          <w:color w:val="000000"/>
          <w:sz w:val="28"/>
        </w:rPr>
        <w:t>Конституцией</w:t>
      </w:r>
      <w:r>
        <w:rPr>
          <w:rFonts w:ascii="Times New Roman"/>
          <w:b w:val="false"/>
          <w:i w:val="false"/>
          <w:color w:val="000000"/>
          <w:sz w:val="28"/>
        </w:rPr>
        <w:t>, конституционными законами или иными законодательными актами Республики Казахстан определен иной правовой статус - стаж работы на должностях судей, стаж работы в качестве депутатов Парламента, депутатов маслихатов, работающих на постоянной основе.</w:t>
      </w:r>
    </w:p>
    <w:bookmarkEnd w:id="29"/>
    <w:bookmarkStart w:name="z38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настоящих Типовых квалификационных требованиях под стажем работы в областях, соответствующих функциональным направлениям конкретной должности соответствующей категории, понимается стаж работы в организациях, в том числе в международных, зарубежных или транснациональных организациях, зарубежных государственных структурах (далее - организация), за исключением стажа работы, указанной в пункте 9 настоящих Типовых квалификационных требований.</w:t>
      </w:r>
    </w:p>
    <w:bookmarkEnd w:id="30"/>
    <w:bookmarkStart w:name="z39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Определение стажа работы в областях, соответствующих функциональным направлениям конкретной должности соответствующей категории, осуществляется на основе документов, подтверждающих трудовую деятельность кандидата.</w:t>
      </w:r>
    </w:p>
    <w:bookmarkEnd w:id="31"/>
    <w:bookmarkStart w:name="z40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Документы, подтверждающие трудовую деятельность, определяются в соответствии с трудовым законодательством Республики Казахстан.</w:t>
      </w:r>
    </w:p>
    <w:bookmarkEnd w:id="32"/>
    <w:bookmarkStart w:name="z41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При определении соответствия Типовым квалификационным требованиям может учитываться общий суммарный стаж работы, указанный в пунктах 9 и 10 настоящих Типовых квалификационных требований.</w:t>
      </w:r>
    </w:p>
    <w:bookmarkEnd w:id="33"/>
    <w:bookmarkStart w:name="z42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11-1. На должность пресс-секретаря требуется наличие стажа работы в областях, соответствующих функциональным направлениям данной должности не менее пяти лет.</w:t>
      </w:r>
    </w:p>
    <w:bookmarkEnd w:id="34"/>
    <w:bookmarkStart w:name="z43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применения специального дополнительного наименования "пресс-секретарь" к руководителю структурного подразделения, ответственного за взаимодействие со СМИ допускается применение квалификационных требований, указанных в части первой настоящего пункта.</w:t>
      </w:r>
    </w:p>
    <w:bookmarkEnd w:id="35"/>
    <w:bookmarkStart w:name="z44" w:id="3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Требования по компетенциям</w:t>
      </w:r>
    </w:p>
    <w:bookmarkEnd w:id="36"/>
    <w:bookmarkStart w:name="z45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Требуется наличие следующих компетенций:</w:t>
      </w:r>
    </w:p>
    <w:bookmarkEnd w:id="37"/>
    <w:bookmarkStart w:name="z46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стрессоустойчивость, инициативность, ответственность, ориентация на потребителя услуг и его информирование, добропорядочность, сотрудничество и взаимодействие, управление деятельностью, принятие решений, лидерство, стратегическое мышление, управление изменениями для занятия должностей категорий А-1, В-1, В-2, С-1, С-2, С-О-1, С-О-2, С-R-1, D-1, D-2, D-О-1, D-О-2, D-R-1, Е-1, Е-2, E-R-1;</w:t>
      </w:r>
    </w:p>
    <w:bookmarkEnd w:id="38"/>
    <w:bookmarkStart w:name="z47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стрессоустойчивость, инициативность, ответственность, ориентация на потребителя услуг и его информирование, добропорядочность, сотрудничество и взаимодействие, управление деятельностью, принятие решений, лидерство для занятия должностей категорий А-2, А-3, В-3, С-3, С-О-3, С-О-4, C-R-2, C-R-3, D-3, D-О-3, D-R-2, D-R-3, Е-3, E-R-2, E-R-3, E-G-1, E-G-2;</w:t>
      </w:r>
    </w:p>
    <w:bookmarkEnd w:id="39"/>
    <w:bookmarkStart w:name="z48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стрессоустойчивость, инициативность, ответственность, ориентация на потребителя услуг и его информирование, добропорядочность, саморазвитие, оперативность, сотрудничество и взаимодействие, управление деятельностью для занятия должностей категорий А-4, А-5, В-4, B-5, В-6, С-4, С-5, С-О-5, С-О-6, С-R-4, С-R-5, D-4, D-5, D-О-4, D-О-5, D-О-6, D-R-4, D-R-5, Е-4, Е-5, E-R-4, E-R-5, E-G-3, E-G-4.</w:t>
      </w:r>
    </w:p>
    <w:bookmarkEnd w:id="40"/>
    <w:bookmarkStart w:name="z49" w:id="4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Требования по образованию и опыту работы</w:t>
      </w:r>
    </w:p>
    <w:bookmarkEnd w:id="41"/>
    <w:bookmarkStart w:name="z50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К административным государственным должностям категории А-1 устанавливаются следующие требования:</w:t>
      </w:r>
    </w:p>
    <w:bookmarkEnd w:id="42"/>
    <w:bookmarkStart w:name="z51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43"/>
    <w:bookmarkStart w:name="z52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44"/>
    <w:bookmarkStart w:name="z53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девяти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В-2, C-1, C-O-1, D-2, D-O-1;</w:t>
      </w:r>
    </w:p>
    <w:bookmarkEnd w:id="45"/>
    <w:bookmarkStart w:name="z54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девяти лет стажа работы, в том числе не менее одного года на должностях не ниже заместителя начальника департамента правоохранительных или специальных государственных органов центрального уровня, или начальника управления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46"/>
    <w:bookmarkStart w:name="z55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девяти лет стажа работы в областях, соответствующих функциональным направлениям конкретной должности данной категории, при наличии стажа работы не менее трех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47"/>
    <w:bookmarkStart w:name="z56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К административным государственным должностям категории А-2 устанавливаются следующие требования:</w:t>
      </w:r>
    </w:p>
    <w:bookmarkEnd w:id="48"/>
    <w:bookmarkStart w:name="z57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49"/>
    <w:bookmarkStart w:name="z5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50"/>
    <w:bookmarkStart w:name="z59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восьми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B-3, С-2, C-O-2, D-3, D-O-2;</w:t>
      </w:r>
    </w:p>
    <w:bookmarkEnd w:id="51"/>
    <w:bookmarkStart w:name="z60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восьми лет стажа работы, в том числе не менее одного года на должностях не ниже начальника управления правоохранительных или специальных государственных органов центрального либо областного уровней, или начальника отдела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52"/>
    <w:bookmarkStart w:name="z61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восьми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53"/>
    <w:bookmarkStart w:name="z62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К административным государственным должностям категории А-3 устанавливаются следующие требования:</w:t>
      </w:r>
    </w:p>
    <w:bookmarkEnd w:id="54"/>
    <w:bookmarkStart w:name="z63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55"/>
    <w:bookmarkStart w:name="z64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56"/>
    <w:bookmarkStart w:name="z65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семи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B-4, С-3, C-O-2, D-3, D-O-2;</w:t>
      </w:r>
    </w:p>
    <w:bookmarkEnd w:id="57"/>
    <w:bookmarkStart w:name="z66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семи лет стажа работы, в том числе не менее одного года на руководящих должностях правоохранительных или специальных государственных органов центрального либо областного уровней, или на руководящих должностях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58"/>
    <w:bookmarkStart w:name="z67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семи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59"/>
    <w:bookmarkStart w:name="z68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К административным государственным должностям категории А-4 устанавливаются следующие требования:</w:t>
      </w:r>
    </w:p>
    <w:bookmarkEnd w:id="60"/>
    <w:bookmarkStart w:name="z69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61"/>
    <w:bookmarkStart w:name="z70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62"/>
    <w:bookmarkStart w:name="z71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четырех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B-5, С-4, C-O-4, D-4, D-O-3;</w:t>
      </w:r>
    </w:p>
    <w:bookmarkEnd w:id="63"/>
    <w:bookmarkStart w:name="z72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четырех лет стажа работы, в том числе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64"/>
    <w:bookmarkStart w:name="z73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четырех лет стажа работы в областях, соответствующих функциональным направлениям конкретной должности данной категории.</w:t>
      </w:r>
    </w:p>
    <w:bookmarkEnd w:id="65"/>
    <w:bookmarkStart w:name="z74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К административным государственным должностям категории А-5 устанавливаются следующие требования:</w:t>
      </w:r>
    </w:p>
    <w:bookmarkEnd w:id="66"/>
    <w:bookmarkStart w:name="z75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67"/>
    <w:bookmarkStart w:name="z76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68"/>
    <w:bookmarkStart w:name="z77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B-6, С-5, C-O-5, D-4, D-O-4;</w:t>
      </w:r>
    </w:p>
    <w:bookmarkEnd w:id="69"/>
    <w:bookmarkStart w:name="z78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70"/>
    <w:bookmarkStart w:name="z79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категории.</w:t>
      </w:r>
    </w:p>
    <w:bookmarkEnd w:id="71"/>
    <w:bookmarkStart w:name="z80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К административным государственным должностям категории В-1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72"/>
    <w:bookmarkStart w:name="z81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73"/>
    <w:bookmarkStart w:name="z82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74"/>
    <w:bookmarkStart w:name="z83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девяти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А-2, B-2, C-1, C-O-1, D-2, D-O-1;</w:t>
      </w:r>
    </w:p>
    <w:bookmarkEnd w:id="75"/>
    <w:bookmarkStart w:name="z84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девяти лет стажа работы, в том числе не менее одного года на должностях не ниже заместителя начальника департамента правоохранительных или специальных государственных органов центрального уровня, или начальника управления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76"/>
    <w:bookmarkStart w:name="z85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девяти лет стажа работы в областях, соответствующих функциональным направлениям конкретной должности данной категории, при наличии стажа работы не менее трех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77"/>
    <w:bookmarkStart w:name="z86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К административным государственным должностям категории В-2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78"/>
    <w:bookmarkStart w:name="z87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79"/>
    <w:bookmarkStart w:name="z88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80"/>
    <w:bookmarkStart w:name="z89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семи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B-3, С-2, С-О-2, D-3, D-O-2;</w:t>
      </w:r>
    </w:p>
    <w:bookmarkEnd w:id="81"/>
    <w:bookmarkStart w:name="z90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семи лет стажа работы, в том числе не менее одного года на руководящих должностях правоохранительных или специальных государственных органов центрального либо областного уровней, или на руководящих должностях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82"/>
    <w:bookmarkStart w:name="z9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семи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83"/>
    <w:bookmarkStart w:name="z92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К административным государственным должностям категории В-3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84"/>
    <w:bookmarkStart w:name="z9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85"/>
    <w:bookmarkStart w:name="z94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86"/>
    <w:bookmarkStart w:name="z9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шести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B-4, С-3, C-O-3, D-3, D-O-2;</w:t>
      </w:r>
    </w:p>
    <w:bookmarkEnd w:id="87"/>
    <w:bookmarkStart w:name="z9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шести лет стажа работы, в том числе не менее одного года на руководящих должностях правоохранительных или специальных государственных органов центрального либо областного уровней, или на руководящих должностях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88"/>
    <w:bookmarkStart w:name="z9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шести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89"/>
    <w:bookmarkStart w:name="z9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К административным государственным должностям категории В-4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90"/>
    <w:bookmarkStart w:name="z9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91"/>
    <w:bookmarkStart w:name="z10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92"/>
    <w:bookmarkStart w:name="z10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четырех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С-4, C-O-4, D-4, D-O-3;</w:t>
      </w:r>
    </w:p>
    <w:bookmarkEnd w:id="93"/>
    <w:bookmarkStart w:name="z102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четырех лет стажа работы, в том числе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94"/>
    <w:bookmarkStart w:name="z103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четырех лет стажа работы в областях, соответствующих функциональным направлениям конкретной должности данной категории.</w:t>
      </w:r>
    </w:p>
    <w:bookmarkEnd w:id="95"/>
    <w:bookmarkStart w:name="z104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К административным государственным должностям категории В-5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96"/>
    <w:bookmarkStart w:name="z105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97"/>
    <w:bookmarkStart w:name="z106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98"/>
    <w:bookmarkStart w:name="z107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B-6, С-5, C-O-5, D-4, D-O-4;</w:t>
      </w:r>
    </w:p>
    <w:bookmarkEnd w:id="99"/>
    <w:bookmarkStart w:name="z108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100"/>
    <w:bookmarkStart w:name="z109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категории;</w:t>
      </w:r>
    </w:p>
    <w:bookmarkEnd w:id="101"/>
    <w:bookmarkStart w:name="z110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должность помощника депутата опыт работы не требуется.</w:t>
      </w:r>
    </w:p>
    <w:bookmarkEnd w:id="102"/>
    <w:bookmarkStart w:name="z111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К административным государственным должностям категории В-6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 устанавливаются следующие требования:</w:t>
      </w:r>
    </w:p>
    <w:bookmarkEnd w:id="103"/>
    <w:bookmarkStart w:name="z112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04"/>
    <w:bookmarkStart w:name="z113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105"/>
    <w:bookmarkStart w:name="z114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К административным государственным должностям категории В-1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06"/>
    <w:bookmarkStart w:name="z115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07"/>
    <w:bookmarkStart w:name="z116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08"/>
    <w:bookmarkStart w:name="z117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восьми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А-2, B-2, C-2, C-O-2, D-2, D-O-1;</w:t>
      </w:r>
    </w:p>
    <w:bookmarkEnd w:id="109"/>
    <w:bookmarkStart w:name="z118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восьми лет стажа работы, в том числе не менее одного года на должностях не ниже заместителя начальника департамента правоохранительных или специальных государственных органов центрального уровня, или начальника управления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110"/>
    <w:bookmarkStart w:name="z119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восьми лет стажа работы в областях, соответствующих функциональным направлениям конкретной должности данной категории, при наличии стажа работы не менее трех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111"/>
    <w:bookmarkStart w:name="z120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К административным государственным должностям категории В-2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12"/>
    <w:bookmarkStart w:name="z121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13"/>
    <w:bookmarkStart w:name="z122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14"/>
    <w:bookmarkStart w:name="z123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шести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B-3, С-3, С-О-2, D-3, D-O-2, Е-1;</w:t>
      </w:r>
    </w:p>
    <w:bookmarkEnd w:id="115"/>
    <w:bookmarkStart w:name="z124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шести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116"/>
    <w:bookmarkStart w:name="z125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шести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117"/>
    <w:bookmarkStart w:name="z126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К административным государственным должностям категории В-3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18"/>
    <w:bookmarkStart w:name="z127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19"/>
    <w:bookmarkStart w:name="z128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20"/>
    <w:bookmarkStart w:name="z129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пяти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B-4, С-3, C-O-3, C-R-1, D-3, D-O-2, D-R-1, Е-2, Е-R-1;</w:t>
      </w:r>
    </w:p>
    <w:bookmarkEnd w:id="121"/>
    <w:bookmarkStart w:name="z130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пяти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122"/>
    <w:bookmarkStart w:name="z131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пяти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123"/>
    <w:bookmarkStart w:name="z132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К административным государственным должностям категории В-4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24"/>
    <w:bookmarkStart w:name="z133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25"/>
    <w:bookmarkStart w:name="z134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26"/>
    <w:bookmarkStart w:name="z135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С-4, C-O-4, C-R-2, D-4, D-O-3, D-R-2, Е-3, Е-R-2, E-G-1;</w:t>
      </w:r>
    </w:p>
    <w:bookmarkEnd w:id="127"/>
    <w:bookmarkStart w:name="z136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на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128"/>
    <w:bookmarkStart w:name="z137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категории;</w:t>
      </w:r>
    </w:p>
    <w:bookmarkEnd w:id="129"/>
    <w:bookmarkStart w:name="z138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должности Судебной администрации Республики Казахстан не менее трех лет стажа работы в качестве секретаря судебного заседания, в том числе не менее двух лет в качестве секретаря судебного заседания областного уровня.</w:t>
      </w:r>
    </w:p>
    <w:bookmarkEnd w:id="130"/>
    <w:bookmarkStart w:name="z139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К административным государственным должностям категории В-5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31"/>
    <w:bookmarkStart w:name="z140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32"/>
    <w:bookmarkStart w:name="z141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33"/>
    <w:bookmarkStart w:name="z142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работы;</w:t>
      </w:r>
    </w:p>
    <w:bookmarkEnd w:id="134"/>
    <w:bookmarkStart w:name="z143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135"/>
    <w:bookmarkStart w:name="z144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должности Судебной администрации Республики Казахстан не менее двух лет стажа работы в качестве секретаря судебного заседания, в том числе не менее одного года в качестве секретаря судебного заседания областного уровня.</w:t>
      </w:r>
    </w:p>
    <w:bookmarkEnd w:id="136"/>
    <w:bookmarkStart w:name="z145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К административным государственным должностям категории В-6 (кроме должностей аппаратов палат Парламента Республики Казахстан, Аппарата Правительства Республики Казахстан, аппарата Конституционного суда Республики Казахстан, Судебной администрации Республики Казахстан) устанавливаются следующие требования:</w:t>
      </w:r>
    </w:p>
    <w:bookmarkEnd w:id="137"/>
    <w:bookmarkStart w:name="z146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38"/>
    <w:bookmarkStart w:name="z147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139"/>
    <w:bookmarkStart w:name="z148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К административным государственным должностям категории С-1 устанавливаются следующие требования:</w:t>
      </w:r>
    </w:p>
    <w:bookmarkEnd w:id="140"/>
    <w:bookmarkStart w:name="z149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41"/>
    <w:bookmarkStart w:name="z150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также опыт работы должен соответствовать одному из следующих требований:</w:t>
      </w:r>
    </w:p>
    <w:bookmarkEnd w:id="142"/>
    <w:bookmarkStart w:name="z151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восьми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В-2, C-2, C-O-1, D-O-1;</w:t>
      </w:r>
    </w:p>
    <w:bookmarkEnd w:id="143"/>
    <w:bookmarkStart w:name="z152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восьми лет стажа работы, в том числе не менее одного года на должностях не ниже заместителя начальника департамента правоохранительных или специальных государственных органов центрального уровня, или начальника управления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144"/>
    <w:bookmarkStart w:name="z153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восьми лет стажа работы в областях, соответствующих функциональным направлениям конкретной должности данной категории, при наличии стажа работы не менее трех лет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145"/>
    <w:bookmarkStart w:name="z154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административным государственным должностям категории С-1, на которые возложены функции по формированию и реализации государственной политики в соответствующей сфере (отрасли) государственного управления, устанавливаются обязательное наличие не менее одного года стажа работы на административных государственных должностях корпуса "Б" категорий А, В, C-O, C-R, D, D-O, D-R, E, E-R или E-G, либо на административных государственных должностях корпуса "А", политических государственных должностях, определенных Реестром, либо в организациях, в том числе в их филиалах, представительствах либо иных обособленных структурных подразделениях на должностях, соответствующих функциональным направлениям конкретной должности данной категории**.</w:t>
      </w:r>
    </w:p>
    <w:bookmarkEnd w:id="146"/>
    <w:bookmarkStart w:name="z155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К административным государственным должностям категории С-2 устанавливаются следующие требования:</w:t>
      </w:r>
    </w:p>
    <w:bookmarkEnd w:id="147"/>
    <w:bookmarkStart w:name="z156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48"/>
    <w:bookmarkStart w:name="z157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49"/>
    <w:bookmarkStart w:name="z158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шести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B-4, С-3, С-О-2, D-O-2, D-2;</w:t>
      </w:r>
    </w:p>
    <w:bookmarkEnd w:id="150"/>
    <w:bookmarkStart w:name="z159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шести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151"/>
    <w:bookmarkStart w:name="z160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шести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в субъектах среднего, крупного предпринимательства, квазигосударственного сектора, международных, зарубежных, транснациональных организациях или зарубежных государственных структурах.</w:t>
      </w:r>
    </w:p>
    <w:bookmarkEnd w:id="152"/>
    <w:bookmarkStart w:name="z161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К административным государственным должностям категории С-3 устанавливаются следующие требования:</w:t>
      </w:r>
    </w:p>
    <w:bookmarkEnd w:id="153"/>
    <w:bookmarkStart w:name="z162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54"/>
    <w:bookmarkStart w:name="z163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55"/>
    <w:bookmarkStart w:name="z164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пяти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С-4, C-O-3, C-R-1, D-3, D-O-3;</w:t>
      </w:r>
    </w:p>
    <w:bookmarkEnd w:id="156"/>
    <w:bookmarkStart w:name="z165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пяти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157"/>
    <w:bookmarkStart w:name="z166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пяти лет стажа работы в областях, соответствующих функциональным направлениям конкретной должности данной категории.</w:t>
      </w:r>
    </w:p>
    <w:bookmarkEnd w:id="158"/>
    <w:bookmarkStart w:name="z167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К административным государственным должностям категории С-4 устанавливаются следующие требования:</w:t>
      </w:r>
    </w:p>
    <w:bookmarkEnd w:id="159"/>
    <w:bookmarkStart w:name="z168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60"/>
    <w:bookmarkStart w:name="z169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61"/>
    <w:bookmarkStart w:name="z170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работы;</w:t>
      </w:r>
    </w:p>
    <w:bookmarkEnd w:id="162"/>
    <w:bookmarkStart w:name="z171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работы, в том числе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заведений;</w:t>
      </w:r>
    </w:p>
    <w:bookmarkEnd w:id="163"/>
    <w:bookmarkStart w:name="z172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двух лет стажа работы в областях, соответствующих функциональным направлениям конкретной должности данной категории.</w:t>
      </w:r>
    </w:p>
    <w:bookmarkEnd w:id="164"/>
    <w:bookmarkStart w:name="z173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К административным государственным должностям категории С-5 устанавливаются следующие требования:</w:t>
      </w:r>
    </w:p>
    <w:bookmarkEnd w:id="165"/>
    <w:bookmarkStart w:name="z174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66"/>
    <w:bookmarkStart w:name="z175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167"/>
    <w:bookmarkStart w:name="z176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К административным государственным должностям категории С-О-1 устанавливаются следующие требования:</w:t>
      </w:r>
    </w:p>
    <w:bookmarkEnd w:id="168"/>
    <w:bookmarkStart w:name="z177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69"/>
    <w:bookmarkStart w:name="z178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70"/>
    <w:bookmarkStart w:name="z179" w:id="1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шести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B-4, C-3, C-O-2, C-R-1, D-3, D-O-2, D-R-1, Е-2, E-R-1;</w:t>
      </w:r>
    </w:p>
    <w:bookmarkEnd w:id="171"/>
    <w:bookmarkStart w:name="z180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шести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должностях судьи не ниже областного и приравненного к нему суда или Конституционного суда Республики Казахстан;</w:t>
      </w:r>
    </w:p>
    <w:bookmarkEnd w:id="172"/>
    <w:bookmarkStart w:name="z181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шести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организаций.</w:t>
      </w:r>
    </w:p>
    <w:bookmarkEnd w:id="173"/>
    <w:bookmarkStart w:name="z182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К административным государственным должностям категории С-О-2 устанавливаются следующие требования:</w:t>
      </w:r>
    </w:p>
    <w:bookmarkEnd w:id="174"/>
    <w:bookmarkStart w:name="z183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75"/>
    <w:bookmarkStart w:name="z184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76"/>
    <w:bookmarkStart w:name="z185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пяти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B-5, C-4, C-O-4, C-R-1, D-4, D-O-3, D-R-1, Е-2, E-R-1;</w:t>
      </w:r>
    </w:p>
    <w:bookmarkEnd w:id="177"/>
    <w:bookmarkStart w:name="z186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пяти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178"/>
    <w:bookmarkStart w:name="z187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пяти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179"/>
    <w:bookmarkStart w:name="z188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К административным государственным должностям категории С-О-3 устанавливаются следующие требования:</w:t>
      </w:r>
    </w:p>
    <w:bookmarkEnd w:id="180"/>
    <w:bookmarkStart w:name="z189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81"/>
    <w:bookmarkStart w:name="z190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82"/>
    <w:bookmarkStart w:name="z191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C-4, C-O-5, C-R-2, D-4, D-O-4, D-R-2, Е-3, E-R-2, E-G-1;</w:t>
      </w:r>
    </w:p>
    <w:bookmarkEnd w:id="183"/>
    <w:bookmarkStart w:name="z192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должностях правоохранительных или специальных государственных органов центрального либо областного уровней, или не ниже оперативно-тактического уровня органа военного управления Вооруженных Сил или военных учебных заведений либо на должности судьи;</w:t>
      </w:r>
    </w:p>
    <w:bookmarkEnd w:id="184"/>
    <w:bookmarkStart w:name="z193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категории.</w:t>
      </w:r>
    </w:p>
    <w:bookmarkEnd w:id="185"/>
    <w:bookmarkStart w:name="z194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К административным государственным должностям категории С-О-4 устанавливаются следующие требования:</w:t>
      </w:r>
    </w:p>
    <w:bookmarkEnd w:id="186"/>
    <w:bookmarkStart w:name="z195" w:id="1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87"/>
    <w:bookmarkStart w:name="z196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188"/>
    <w:bookmarkStart w:name="z197" w:id="1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работы;</w:t>
      </w:r>
    </w:p>
    <w:bookmarkEnd w:id="189"/>
    <w:bookmarkStart w:name="z198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190"/>
    <w:bookmarkStart w:name="z199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должность судебного исполнителя опыт работы не требуется.</w:t>
      </w:r>
    </w:p>
    <w:bookmarkEnd w:id="191"/>
    <w:bookmarkStart w:name="z200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К административным государственным должностям категории С-О-5 устанавливаются следующие требования:</w:t>
      </w:r>
    </w:p>
    <w:bookmarkEnd w:id="192"/>
    <w:bookmarkStart w:name="z201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93"/>
    <w:bookmarkStart w:name="z202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194"/>
    <w:bookmarkStart w:name="z203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К административным государственным должностям категории С-О-6 устанавливаются следующие требования:</w:t>
      </w:r>
    </w:p>
    <w:bookmarkEnd w:id="195"/>
    <w:bookmarkStart w:name="z204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 или послесреднее образование;</w:t>
      </w:r>
    </w:p>
    <w:bookmarkEnd w:id="196"/>
    <w:bookmarkStart w:name="z205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197"/>
    <w:bookmarkStart w:name="z206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К административным государственным должностям категории С-R-1 устанавливаются следующие требования:</w:t>
      </w:r>
    </w:p>
    <w:bookmarkEnd w:id="198"/>
    <w:bookmarkStart w:name="z207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199"/>
    <w:bookmarkStart w:name="z208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00"/>
    <w:bookmarkStart w:name="z209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C-4, C-O-4, C-R-2, D-4, D-O-3, D-R-2, Е-3, E-R-2, E-G-1;</w:t>
      </w:r>
    </w:p>
    <w:bookmarkEnd w:id="201"/>
    <w:bookmarkStart w:name="z210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202"/>
    <w:bookmarkStart w:name="z211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203"/>
    <w:bookmarkStart w:name="z212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К административным государственным должностям категории C-R-2 устанавливаются следующие требования:</w:t>
      </w:r>
    </w:p>
    <w:bookmarkEnd w:id="204"/>
    <w:bookmarkStart w:name="z213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05"/>
    <w:bookmarkStart w:name="z214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06"/>
    <w:bookmarkStart w:name="z215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В-6, С-5, C-O-6, C-R-3, D-5, D-O-5, D-R-3, Е-4, E-R-3, E-G-2;</w:t>
      </w:r>
    </w:p>
    <w:bookmarkEnd w:id="207"/>
    <w:bookmarkStart w:name="z216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208"/>
    <w:bookmarkStart w:name="z217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двух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209"/>
    <w:bookmarkStart w:name="z218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К административным государственным должностям категории C-R-3 устанавливаются следующие требования:</w:t>
      </w:r>
    </w:p>
    <w:bookmarkEnd w:id="210"/>
    <w:bookmarkStart w:name="z219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11"/>
    <w:bookmarkStart w:name="z220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12"/>
    <w:bookmarkStart w:name="z221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одного года стажа работы;</w:t>
      </w:r>
    </w:p>
    <w:bookmarkEnd w:id="213"/>
    <w:bookmarkStart w:name="z222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одного года стажа работы в областях, соответствующих функциональным направлениям конкретной должности данной категории.</w:t>
      </w:r>
    </w:p>
    <w:bookmarkEnd w:id="214"/>
    <w:bookmarkStart w:name="z223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К административным государственным должностям категории С-R-4 устанавливаются следующие требования:</w:t>
      </w:r>
    </w:p>
    <w:bookmarkEnd w:id="215"/>
    <w:bookmarkStart w:name="z224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допускается послесреднее или техническое и профессиональное образование при наличии не менее одного года стажа работы согласно пункту 9 настоящих Типовых квалификационных требований или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216"/>
    <w:bookmarkStart w:name="z225" w:id="2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при наличии высшего или послевузовского образования не требуется.</w:t>
      </w:r>
    </w:p>
    <w:bookmarkEnd w:id="217"/>
    <w:bookmarkStart w:name="z226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К административным государственным должностям категории С-R-5 устанавливаются следующие требования:</w:t>
      </w:r>
    </w:p>
    <w:bookmarkEnd w:id="218"/>
    <w:bookmarkStart w:name="z227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либо послесреднее или техническое и профессиональное образование;</w:t>
      </w:r>
    </w:p>
    <w:bookmarkEnd w:id="219"/>
    <w:bookmarkStart w:name="z228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220"/>
    <w:bookmarkStart w:name="z229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46. К административным государственным должностям категории D-1 устанавливаются следующие требования:</w:t>
      </w:r>
    </w:p>
    <w:bookmarkEnd w:id="221"/>
    <w:bookmarkStart w:name="z230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22"/>
    <w:bookmarkStart w:name="z231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23"/>
    <w:bookmarkStart w:name="z232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семи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B-4, C-3, C-O-2, D-3, D-O-2, Е-1;</w:t>
      </w:r>
    </w:p>
    <w:bookmarkEnd w:id="224"/>
    <w:bookmarkStart w:name="z233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семи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должностях судьи не ниже областного и приравненного к нему суда или Конституционного суда Республики Казахстан;</w:t>
      </w:r>
    </w:p>
    <w:bookmarkEnd w:id="225"/>
    <w:bookmarkStart w:name="z234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семи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организаций.</w:t>
      </w:r>
    </w:p>
    <w:bookmarkEnd w:id="226"/>
    <w:bookmarkStart w:name="z235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47. К административным государственным должностям категории D-2 устанавливаются следующие требования:</w:t>
      </w:r>
    </w:p>
    <w:bookmarkEnd w:id="227"/>
    <w:bookmarkStart w:name="z236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28"/>
    <w:bookmarkStart w:name="z237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29"/>
    <w:bookmarkStart w:name="z238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пяти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В-4, C-3, C-O-4, C-R-1, D-3, D-O-3, D-R-1, Е-2, E-R-1;</w:t>
      </w:r>
    </w:p>
    <w:bookmarkEnd w:id="230"/>
    <w:bookmarkStart w:name="z239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пяти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должностях судьи не ниже областного и приравненного к нему суда или Конституционного суда Республики Казахстан;</w:t>
      </w:r>
    </w:p>
    <w:bookmarkEnd w:id="231"/>
    <w:bookmarkStart w:name="z240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пяти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232"/>
    <w:bookmarkStart w:name="z241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48. К административным государственным должностям категории D-3 устанавливаются следующие требования:</w:t>
      </w:r>
    </w:p>
    <w:bookmarkEnd w:id="233"/>
    <w:bookmarkStart w:name="z242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34"/>
    <w:bookmarkStart w:name="z243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35"/>
    <w:bookmarkStart w:name="z244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B-5, C-4, C-O-5, C-R-2, D-4, D-O-4, D-R-2, Е-3, E-R-2;</w:t>
      </w:r>
    </w:p>
    <w:bookmarkEnd w:id="236"/>
    <w:bookmarkStart w:name="z245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237"/>
    <w:bookmarkStart w:name="z246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категории.</w:t>
      </w:r>
    </w:p>
    <w:bookmarkEnd w:id="238"/>
    <w:bookmarkStart w:name="z247" w:id="2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К административным государственным должностям категории D-4 устанавливаются следующие требования:</w:t>
      </w:r>
    </w:p>
    <w:bookmarkEnd w:id="239"/>
    <w:bookmarkStart w:name="z248"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40"/>
    <w:bookmarkStart w:name="z249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41"/>
    <w:bookmarkStart w:name="z250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одного года стажа работы;</w:t>
      </w:r>
    </w:p>
    <w:bookmarkEnd w:id="242"/>
    <w:bookmarkStart w:name="z251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одного года стажа работы в областях, соответствующих функциональным направлениям конкретной должности данной категории.</w:t>
      </w:r>
    </w:p>
    <w:bookmarkEnd w:id="243"/>
    <w:bookmarkStart w:name="z252" w:id="2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К административным государственным должностям категории D-5 устанавливаются следующие требования:</w:t>
      </w:r>
    </w:p>
    <w:bookmarkEnd w:id="244"/>
    <w:bookmarkStart w:name="z253"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допускается послесреднее образование при наличии не менее одного года стажа работы согласно пункту 9 настоящих Типовых квалификационных требований или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245"/>
    <w:bookmarkStart w:name="z254"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при наличии высшего или послевузовского образования не требуется.</w:t>
      </w:r>
    </w:p>
    <w:bookmarkEnd w:id="246"/>
    <w:bookmarkStart w:name="z255"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К административным государственным должностям категории D-О-1 устанавливаются следующие требования:</w:t>
      </w:r>
    </w:p>
    <w:bookmarkEnd w:id="247"/>
    <w:bookmarkStart w:name="z256"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48"/>
    <w:bookmarkStart w:name="z257"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49"/>
    <w:bookmarkStart w:name="z258" w:id="2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шести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B-4, C-3, C-O-2, C-R-1, D-3, D-O-2, D-R-1, Е-2, E-R-1;</w:t>
      </w:r>
    </w:p>
    <w:bookmarkEnd w:id="250"/>
    <w:bookmarkStart w:name="z259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шести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должностях судьи не ниже областного и приравненного к нему суда или Конституционного суда Республики Казахстан;</w:t>
      </w:r>
    </w:p>
    <w:bookmarkEnd w:id="251"/>
    <w:bookmarkStart w:name="z260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шести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организаций.</w:t>
      </w:r>
    </w:p>
    <w:bookmarkEnd w:id="252"/>
    <w:bookmarkStart w:name="z261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52. К административным государственным должностям категории D-О-2 устанавливаются следующие требования:</w:t>
      </w:r>
    </w:p>
    <w:bookmarkEnd w:id="253"/>
    <w:bookmarkStart w:name="z262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54"/>
    <w:bookmarkStart w:name="z263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55"/>
    <w:bookmarkStart w:name="z264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четырех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B-5, C-4, C-O-4, C-R-2, D-4, D-O-3, D-R-2, Е-3, E-R-2, E-G-1;</w:t>
      </w:r>
    </w:p>
    <w:bookmarkEnd w:id="256"/>
    <w:bookmarkStart w:name="z265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четырех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257"/>
    <w:bookmarkStart w:name="z266" w:id="2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четырех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258"/>
    <w:bookmarkStart w:name="z267" w:id="2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53. К административным государственным должностям категории D-О-3 устанавливаются следующие требования:</w:t>
      </w:r>
    </w:p>
    <w:bookmarkEnd w:id="259"/>
    <w:bookmarkStart w:name="z268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60"/>
    <w:bookmarkStart w:name="z269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61"/>
    <w:bookmarkStart w:name="z270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работы;</w:t>
      </w:r>
    </w:p>
    <w:bookmarkEnd w:id="262"/>
    <w:bookmarkStart w:name="z271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 в областях, соответствующих функциональным направлениям конкретной должности данной категории.</w:t>
      </w:r>
    </w:p>
    <w:bookmarkEnd w:id="263"/>
    <w:bookmarkStart w:name="z272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54. К административным государственным должностям категории D-О-4 устанавливаются следующие требования:</w:t>
      </w:r>
    </w:p>
    <w:bookmarkEnd w:id="264"/>
    <w:bookmarkStart w:name="z273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65"/>
    <w:bookmarkStart w:name="z274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266"/>
    <w:bookmarkStart w:name="z275" w:id="2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55. К административным государственным должностям категории D-О-5 устанавливаются следующие требования:</w:t>
      </w:r>
    </w:p>
    <w:bookmarkEnd w:id="267"/>
    <w:bookmarkStart w:name="z276"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допускается послесреднее образование при наличии не менее одного года стажа работы согласно пункту 9 настоящих Типовых квалификационных требований или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268"/>
    <w:bookmarkStart w:name="z277" w:id="2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при наличии высшего или послевузовского образования не требуется.</w:t>
      </w:r>
    </w:p>
    <w:bookmarkEnd w:id="269"/>
    <w:bookmarkStart w:name="z278"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56. К административным государственным должностям категории D-О-6 устанавливаются следующие требования:</w:t>
      </w:r>
    </w:p>
    <w:bookmarkEnd w:id="270"/>
    <w:bookmarkStart w:name="z279"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или послесреднее образование;</w:t>
      </w:r>
    </w:p>
    <w:bookmarkEnd w:id="271"/>
    <w:bookmarkStart w:name="z280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272"/>
    <w:bookmarkStart w:name="z281" w:id="2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57. К административным государственным должностям категории D-R-1 устанавливаются следующие требования:</w:t>
      </w:r>
    </w:p>
    <w:bookmarkEnd w:id="273"/>
    <w:bookmarkStart w:name="z282"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74"/>
    <w:bookmarkStart w:name="z283"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75"/>
    <w:bookmarkStart w:name="z284"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C-4, C-O-4, C-R-3, D-4, D-O-3, D-R-3, Е-3, E-R-3, E-G-1;</w:t>
      </w:r>
    </w:p>
    <w:bookmarkEnd w:id="276"/>
    <w:bookmarkStart w:name="z285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службы;</w:t>
      </w:r>
    </w:p>
    <w:bookmarkEnd w:id="277"/>
    <w:bookmarkStart w:name="z286" w:id="2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278"/>
    <w:bookmarkStart w:name="z287"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58. К административным государственным должностям категории D-R-2 устанавливаются следующие требования:</w:t>
      </w:r>
    </w:p>
    <w:bookmarkEnd w:id="279"/>
    <w:bookmarkStart w:name="z288" w:id="2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80"/>
    <w:bookmarkStart w:name="z289"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81"/>
    <w:bookmarkStart w:name="z290"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В-6, С-5, C-O-6, C-R-3, D-5, D-O-5, D-R-3, Е-4, E-R-3, E-G-2;</w:t>
      </w:r>
    </w:p>
    <w:bookmarkEnd w:id="282"/>
    <w:bookmarkStart w:name="z291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службы;</w:t>
      </w:r>
    </w:p>
    <w:bookmarkEnd w:id="283"/>
    <w:bookmarkStart w:name="z292" w:id="2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двух лет стажа работы в областях, соответствующих функциональным направлениям конкретной должности данной категории.</w:t>
      </w:r>
    </w:p>
    <w:bookmarkEnd w:id="284"/>
    <w:bookmarkStart w:name="z293"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59. К административным государственным должностям категории D-R-3 устанавливаются следующие требования:</w:t>
      </w:r>
    </w:p>
    <w:bookmarkEnd w:id="285"/>
    <w:bookmarkStart w:name="z294"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86"/>
    <w:bookmarkStart w:name="z295" w:id="2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87"/>
    <w:bookmarkStart w:name="z296" w:id="2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одного года стажа работы;</w:t>
      </w:r>
    </w:p>
    <w:bookmarkEnd w:id="288"/>
    <w:bookmarkStart w:name="z297"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одного года стажа работы в областях, соответствующих функциональным направлениям конкретной должности данной категории.</w:t>
      </w:r>
    </w:p>
    <w:bookmarkEnd w:id="289"/>
    <w:bookmarkStart w:name="z298" w:id="2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60. К административным государственным должностям категории D-R-4 устанавливаются следующие требования:</w:t>
      </w:r>
    </w:p>
    <w:bookmarkEnd w:id="290"/>
    <w:bookmarkStart w:name="z299"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допускается послесреднее или техническое и профессиональное образование при наличии не менее одного года стажа работы согласно пункту 9 настоящих Типовых квалификационных требований или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291"/>
    <w:bookmarkStart w:name="z300" w:id="2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при наличии высшего или послевузовского образования не требуется.</w:t>
      </w:r>
    </w:p>
    <w:bookmarkEnd w:id="292"/>
    <w:bookmarkStart w:name="z301"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61. К административным государственным должностям категории D-R-5 устанавливаются следующие требования:</w:t>
      </w:r>
    </w:p>
    <w:bookmarkEnd w:id="293"/>
    <w:bookmarkStart w:name="z302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либо послесреднее или техническое и профессиональное образование;</w:t>
      </w:r>
    </w:p>
    <w:bookmarkEnd w:id="294"/>
    <w:bookmarkStart w:name="z303" w:id="2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295"/>
    <w:bookmarkStart w:name="z304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62. К административным государственным должностям категории Е-1 устанавливаются следующие требования:</w:t>
      </w:r>
    </w:p>
    <w:bookmarkEnd w:id="296"/>
    <w:bookmarkStart w:name="z305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297"/>
    <w:bookmarkStart w:name="z306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298"/>
    <w:bookmarkStart w:name="z307"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пяти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А-3, B-3, C-3, C-O-3, C-R-1, D-3, D-O-2, D-R-1, Е-3, E-R-1;</w:t>
      </w:r>
    </w:p>
    <w:bookmarkEnd w:id="299"/>
    <w:bookmarkStart w:name="z308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пяти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00"/>
    <w:bookmarkStart w:name="z309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пяти лет стажа работы в областях, соответствующих функциональным направлениям конкретной должности данной категории, при наличии стажа работы не менее двух лет на руководящих должностях организаций.</w:t>
      </w:r>
    </w:p>
    <w:bookmarkEnd w:id="301"/>
    <w:bookmarkStart w:name="z310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63. К административным государственным должностям категории Е-2 устанавливаются следующие требования:</w:t>
      </w:r>
    </w:p>
    <w:bookmarkEnd w:id="302"/>
    <w:bookmarkStart w:name="z311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303"/>
    <w:bookmarkStart w:name="z312" w:id="3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04"/>
    <w:bookmarkStart w:name="z313"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четырех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А-4, B-4, C-4, C-O-4, C-R-2, D-3, D-O-3, D-R-2, Е-3, E-R-2;</w:t>
      </w:r>
    </w:p>
    <w:bookmarkEnd w:id="305"/>
    <w:bookmarkStart w:name="z314" w:id="3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четырех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06"/>
    <w:bookmarkStart w:name="z315"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четырех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307"/>
    <w:bookmarkStart w:name="z316" w:id="3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64. К административным государственным должностям категории Е-3 устанавливаются следующие требования:</w:t>
      </w:r>
    </w:p>
    <w:bookmarkEnd w:id="308"/>
    <w:bookmarkStart w:name="z317" w:id="3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образование;</w:t>
      </w:r>
    </w:p>
    <w:bookmarkEnd w:id="309"/>
    <w:bookmarkStart w:name="z318" w:id="3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10"/>
    <w:bookmarkStart w:name="z319"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работы;</w:t>
      </w:r>
    </w:p>
    <w:bookmarkEnd w:id="311"/>
    <w:bookmarkStart w:name="z320" w:id="3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 в областях, соответствующих функциональным направлениям конкретной должности данной категории.</w:t>
      </w:r>
    </w:p>
    <w:bookmarkEnd w:id="312"/>
    <w:bookmarkStart w:name="z321"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65. К административным государственным должностям категории Е-4 устанавливаются следующие требования:</w:t>
      </w:r>
    </w:p>
    <w:bookmarkEnd w:id="313"/>
    <w:bookmarkStart w:name="z322" w:id="3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допускается послесреднее или техническое и профессиональное образование при наличии не менее одного года стажа работы согласно пункту 9 настоящих Типовых квалификационных требований или не менее двух лет стажа работы в областях, соответствующих функциональным направлениям конкретной должности данной категории;</w:t>
      </w:r>
    </w:p>
    <w:bookmarkEnd w:id="314"/>
    <w:bookmarkStart w:name="z323" w:id="3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при наличии высшего или послевузовского образования не требуется.</w:t>
      </w:r>
    </w:p>
    <w:bookmarkEnd w:id="315"/>
    <w:bookmarkStart w:name="z324" w:id="3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66. К административным государственным должностям категории Е-5 устанавливаются следующие требования:</w:t>
      </w:r>
    </w:p>
    <w:bookmarkEnd w:id="316"/>
    <w:bookmarkStart w:name="z325" w:id="3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либо послесреднее или техническое и профессиональное;</w:t>
      </w:r>
    </w:p>
    <w:bookmarkEnd w:id="317"/>
    <w:bookmarkStart w:name="z326" w:id="3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318"/>
    <w:bookmarkStart w:name="z327" w:id="3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67. К административным государственным должностям акимов городов районного значения, категории E-R-1 устанавливаются следующие требования:</w:t>
      </w:r>
    </w:p>
    <w:bookmarkEnd w:id="319"/>
    <w:bookmarkStart w:name="z328" w:id="3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20"/>
    <w:bookmarkStart w:name="z329" w:id="3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21"/>
    <w:bookmarkStart w:name="z330" w:id="3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четырех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C-4, C-O-4, C-R-3, D-3, D-O-3, D-R-3, Е-3, E-R-3, E-G-2;</w:t>
      </w:r>
    </w:p>
    <w:bookmarkEnd w:id="322"/>
    <w:bookmarkStart w:name="z331" w:id="3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четырех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23"/>
    <w:bookmarkStart w:name="z332" w:id="3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четырех лет стажа работы в областях, соответствующих функциональным направлениям конкретной должности данной категории при наличии не менее двух лет стажа на руководящих должностях организаций;</w:t>
      </w:r>
    </w:p>
    <w:bookmarkEnd w:id="324"/>
    <w:bookmarkStart w:name="z333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не менее четырех лет стажа работы в государственных учреждениях, финансируемых из республиканского и местного бюджетов, в том числе один год на руководящих должностях.</w:t>
      </w:r>
    </w:p>
    <w:bookmarkEnd w:id="325"/>
    <w:bookmarkStart w:name="z334" w:id="3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68. К административным государственным должностям акимов сел, поселков, сельских округов, руководителей отделов районных исполнительных органов категории E-R-1 устанавливаются следующие требования:</w:t>
      </w:r>
    </w:p>
    <w:bookmarkEnd w:id="326"/>
    <w:bookmarkStart w:name="z335" w:id="3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27"/>
    <w:bookmarkStart w:name="z336" w:id="3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28"/>
    <w:bookmarkStart w:name="z337" w:id="3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B-5, C-4, C-O-4, C-R-3, D-4, D-O-3, D-R-3, Е-3, E-R-3, E-G-3;</w:t>
      </w:r>
    </w:p>
    <w:bookmarkEnd w:id="329"/>
    <w:bookmarkStart w:name="z338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30"/>
    <w:bookmarkStart w:name="z339" w:id="3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организаций;</w:t>
      </w:r>
    </w:p>
    <w:bookmarkEnd w:id="331"/>
    <w:bookmarkStart w:name="z340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не менее трех лет стажа работы в государственных учреждениях, финансируемых из республиканского и местного бюджетов, в том числе один год на руководящих должностях.</w:t>
      </w:r>
    </w:p>
    <w:bookmarkEnd w:id="332"/>
    <w:bookmarkStart w:name="z341" w:id="3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69. К административным государственным должностям категории E-R-2 устанавливаются следующие требования:</w:t>
      </w:r>
    </w:p>
    <w:bookmarkEnd w:id="333"/>
    <w:bookmarkStart w:name="z342" w:id="3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34"/>
    <w:bookmarkStart w:name="z343" w:id="3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35"/>
    <w:bookmarkStart w:name="z344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В-6, С-5, C-O-6, C-R-3, D-5, D-O-5, D-R-3, Е-4, E-R-3, E-G-2;</w:t>
      </w:r>
    </w:p>
    <w:bookmarkEnd w:id="336"/>
    <w:bookmarkStart w:name="z345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работы, в том числе не менее одного года на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37"/>
    <w:bookmarkStart w:name="z346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двух лет стажа работы в областях, соответствующих функциональным направлениям конкретной должности данной категории, при наличии стажа работы не менее одного года на руководящих должностях организаций.</w:t>
      </w:r>
    </w:p>
    <w:bookmarkEnd w:id="338"/>
    <w:bookmarkStart w:name="z347"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70. К административным государственным должностям категории E-R-3 устанавливаются следующие требования:</w:t>
      </w:r>
    </w:p>
    <w:bookmarkEnd w:id="339"/>
    <w:bookmarkStart w:name="z348" w:id="3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либо послесреднее или техническое и профессиональное образование;</w:t>
      </w:r>
    </w:p>
    <w:bookmarkEnd w:id="340"/>
    <w:bookmarkStart w:name="z349" w:id="3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41"/>
    <w:bookmarkStart w:name="z350"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одного года стажа работы;</w:t>
      </w:r>
    </w:p>
    <w:bookmarkEnd w:id="342"/>
    <w:bookmarkStart w:name="z351" w:id="3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одного года стажа работы в областях, соответствующих функциональным направлениям конкретной должности данной категории.</w:t>
      </w:r>
    </w:p>
    <w:bookmarkEnd w:id="343"/>
    <w:bookmarkStart w:name="z352" w:id="3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71. К административным государственным должностям категории E-R-4 устанавливаются следующие требования:</w:t>
      </w:r>
    </w:p>
    <w:bookmarkEnd w:id="344"/>
    <w:bookmarkStart w:name="z353"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образование.</w:t>
      </w:r>
    </w:p>
    <w:bookmarkEnd w:id="345"/>
    <w:bookmarkStart w:name="z354"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346"/>
    <w:bookmarkStart w:name="z355" w:id="3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72. К административным государственным должностям категории E-R-5 устанавливаются следующие требования:</w:t>
      </w:r>
    </w:p>
    <w:bookmarkEnd w:id="347"/>
    <w:bookmarkStart w:name="z356"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образование.</w:t>
      </w:r>
    </w:p>
    <w:bookmarkEnd w:id="348"/>
    <w:bookmarkStart w:name="z357"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349"/>
    <w:bookmarkStart w:name="z358"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73. К административным государственным должностям заместителей акима города районного значения категории E-G-1 устанавливаются следующие требования:</w:t>
      </w:r>
    </w:p>
    <w:bookmarkEnd w:id="350"/>
    <w:bookmarkStart w:name="z359" w:id="3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51"/>
    <w:bookmarkStart w:name="z360" w:id="3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52"/>
    <w:bookmarkStart w:name="z361" w:id="3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трех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B-6, C-5, C-O-6, C-R-5, D-5, D-O-6, D-R-5, E-5, E-R-5, E-G-3;</w:t>
      </w:r>
    </w:p>
    <w:bookmarkEnd w:id="353"/>
    <w:bookmarkStart w:name="z362" w:id="3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трех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54"/>
    <w:bookmarkStart w:name="z363" w:id="3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трех лет стажа работы в областях, соответствующих функциональным направлениям конкретной должности данной категории.</w:t>
      </w:r>
    </w:p>
    <w:bookmarkEnd w:id="355"/>
    <w:bookmarkStart w:name="z364" w:id="3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74. К административным государственным должностям заместителей акимов сел, поселков, сельских округов категории E-G-1 устанавливаются следующие требования:</w:t>
      </w:r>
    </w:p>
    <w:bookmarkEnd w:id="356"/>
    <w:bookmarkStart w:name="z365" w:id="3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57"/>
    <w:bookmarkStart w:name="z366" w:id="3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58"/>
    <w:bookmarkStart w:name="z367" w:id="3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работы, в том числе не менее одного года на должностях следующей нижестоящей категории, предусмотренных штатным расписанием государственного органа, или не ниже категорий А-5, B-6, C-5, C-O-6, C-R-5, D-5, D-O-6, D-R-5, E-5, E-R-5, E-G-3;</w:t>
      </w:r>
    </w:p>
    <w:bookmarkEnd w:id="359"/>
    <w:bookmarkStart w:name="z368" w:id="3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работы, в том числе не менее одного года на руководящих должностях правоохранительных или специальных государственных органов, или руководящих должностях воинской службы либо на должности судьи;</w:t>
      </w:r>
    </w:p>
    <w:bookmarkEnd w:id="360"/>
    <w:bookmarkStart w:name="z369" w:id="3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 менее двух лет стажа работы в областях, соответствующих функциональным направлениям конкретной должности данной категории.</w:t>
      </w:r>
    </w:p>
    <w:bookmarkEnd w:id="361"/>
    <w:bookmarkStart w:name="z370" w:id="3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75. К административным государственным должностям категории E-G-2 устанавливаются следующие требования:</w:t>
      </w:r>
    </w:p>
    <w:bookmarkEnd w:id="362"/>
    <w:bookmarkStart w:name="z371" w:id="3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63"/>
    <w:bookmarkStart w:name="z372" w:id="3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должен соответствовать одному из следующих требований:</w:t>
      </w:r>
    </w:p>
    <w:bookmarkEnd w:id="364"/>
    <w:bookmarkStart w:name="z373" w:id="3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двух лет стажа работы;</w:t>
      </w:r>
    </w:p>
    <w:bookmarkEnd w:id="365"/>
    <w:bookmarkStart w:name="z374" w:id="3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менее двух лет стажа работы в областях, соответствующих функциональным направлениям конкретной должности данной категории.</w:t>
      </w:r>
    </w:p>
    <w:bookmarkEnd w:id="366"/>
    <w:bookmarkStart w:name="z375" w:id="3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76. К административным государственным должностям категории E-G-3 устанавливаются следующие требования:</w:t>
      </w:r>
    </w:p>
    <w:bookmarkEnd w:id="367"/>
    <w:bookmarkStart w:name="z376" w:id="3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образование.</w:t>
      </w:r>
    </w:p>
    <w:bookmarkEnd w:id="368"/>
    <w:bookmarkStart w:name="z377" w:id="3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369"/>
    <w:bookmarkStart w:name="z378" w:id="3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77. К административным государственным должностям категории Е-G-4 устанавливаются следующие требования:</w:t>
      </w:r>
    </w:p>
    <w:bookmarkEnd w:id="370"/>
    <w:bookmarkStart w:name="z379" w:id="3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высшее или послевузовское образование, либо техническое и профессиональное или послесреднее образование;</w:t>
      </w:r>
    </w:p>
    <w:bookmarkEnd w:id="371"/>
    <w:bookmarkStart w:name="z380" w:id="3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опыт работы не требуется.</w:t>
      </w:r>
    </w:p>
    <w:bookmarkEnd w:id="372"/>
    <w:p>
      <w:pPr>
        <w:spacing w:after="0"/>
        <w:ind w:left="0"/>
        <w:jc w:val="both"/>
      </w:pPr>
      <w:bookmarkStart w:name="z381" w:id="37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 – при занятии административных государственных должностей категории E-R-1 акимов города районного значения, села, поселка, сельского округа, в случае наличия у кандидата ученой степени кандидата наук, доктора наук или академической степени доктора философии (PhD) либо доктора по профилю, соответствие областям, соответствующим функциональным направлениям конкретной должности, не обязательно.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 – данное требование не устанавливается в случае отсутствия участников общего конкурса, получивших положительное заключение конкурсной комиссии.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