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7b7663" w14:textId="27b766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некоторых вопросах занятия административной государственной должности</w:t>
      </w:r>
    </w:p>
    <w:p>
      <w:pPr>
        <w:spacing w:after="0"/>
        <w:ind w:left="0"/>
        <w:jc w:val="both"/>
      </w:pPr>
      <w:r>
        <w:rPr>
          <w:rFonts w:ascii="Times New Roman"/>
          <w:b w:val="false"/>
          <w:i w:val="false"/>
          <w:color w:val="000000"/>
          <w:sz w:val="28"/>
        </w:rPr>
        <w:t>Приказ Председателя Агентства Республики Казахстан по делам государственной службы и противодействию коррупции от 21 февраля 2017 года № 40. Зарегистрирован в Министерстве юстиции Республики Казахстан 27 марта 2017 года № 14939.</w:t>
      </w:r>
    </w:p>
    <w:p>
      <w:pPr>
        <w:spacing w:after="0"/>
        <w:ind w:left="0"/>
        <w:jc w:val="both"/>
      </w:pPr>
      <w:bookmarkStart w:name="z5" w:id="0"/>
      <w:r>
        <w:rPr>
          <w:rFonts w:ascii="Times New Roman"/>
          <w:b w:val="false"/>
          <w:i w:val="false"/>
          <w:color w:val="000000"/>
          <w:sz w:val="28"/>
        </w:rPr>
        <w:t>
      1. Утвердить:</w:t>
      </w:r>
    </w:p>
    <w:bookmarkEnd w:id="0"/>
    <w:bookmarkStart w:name="z6" w:id="1"/>
    <w:p>
      <w:pPr>
        <w:spacing w:after="0"/>
        <w:ind w:left="0"/>
        <w:jc w:val="both"/>
      </w:pPr>
      <w:r>
        <w:rPr>
          <w:rFonts w:ascii="Times New Roman"/>
          <w:b w:val="false"/>
          <w:i w:val="false"/>
          <w:color w:val="000000"/>
          <w:sz w:val="28"/>
        </w:rPr>
        <w:t xml:space="preserve">
      1) Правила проведения конкурса на занятие административной государственной должности корпуса "Б"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действовал с 01.03.2023 по 31.12.2023 в соответствии с приказом Председателя Агентства РК по делам государственной службы от 27.02.2023 </w:t>
      </w:r>
      <w:r>
        <w:rPr>
          <w:rFonts w:ascii="Times New Roman"/>
          <w:b w:val="false"/>
          <w:i w:val="false"/>
          <w:color w:val="000000"/>
          <w:sz w:val="28"/>
        </w:rPr>
        <w:t>№ 49</w:t>
      </w:r>
      <w:r>
        <w:rPr>
          <w:rFonts w:ascii="Times New Roman"/>
          <w:b w:val="false"/>
          <w:i w:val="false"/>
          <w:color w:val="ff0000"/>
          <w:sz w:val="28"/>
        </w:rPr>
        <w:t>;</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действовал с 01.03.2023 по 31.12.2023 в соответствии с приказом Председателя Агентства РК по делам государственной службы от 27.02.2023 </w:t>
      </w:r>
      <w:r>
        <w:rPr>
          <w:rFonts w:ascii="Times New Roman"/>
          <w:b w:val="false"/>
          <w:i w:val="false"/>
          <w:color w:val="000000"/>
          <w:sz w:val="28"/>
        </w:rPr>
        <w:t>№ 49</w:t>
      </w:r>
      <w:r>
        <w:rPr>
          <w:rFonts w:ascii="Times New Roman"/>
          <w:b w:val="false"/>
          <w:i w:val="false"/>
          <w:color w:val="ff0000"/>
          <w:sz w:val="28"/>
        </w:rPr>
        <w:t>.</w:t>
      </w:r>
      <w:r>
        <w:br/>
      </w:r>
      <w:r>
        <w:rPr>
          <w:rFonts w:ascii="Times New Roman"/>
          <w:b w:val="false"/>
          <w:i w:val="false"/>
          <w:color w:val="000000"/>
          <w:sz w:val="28"/>
        </w:rPr>
        <w:t>
</w:t>
      </w:r>
      <w:r>
        <w:rPr>
          <w:rFonts w:ascii="Times New Roman"/>
          <w:b w:val="false"/>
          <w:i w:val="false"/>
          <w:color w:val="ff0000"/>
          <w:sz w:val="28"/>
        </w:rPr>
        <w:t xml:space="preserve">      Сноска. Пункт 1 с изменениями, внесенными приказом Председателя Агентства РК по делам государственной службы от 27.02.2023 </w:t>
      </w:r>
      <w:r>
        <w:rPr>
          <w:rFonts w:ascii="Times New Roman"/>
          <w:b w:val="false"/>
          <w:i w:val="false"/>
          <w:color w:val="000000"/>
          <w:sz w:val="28"/>
        </w:rPr>
        <w:t>№ 49</w:t>
      </w:r>
      <w:r>
        <w:rPr>
          <w:rFonts w:ascii="Times New Roman"/>
          <w:b w:val="false"/>
          <w:i w:val="false"/>
          <w:color w:val="ff0000"/>
          <w:sz w:val="28"/>
        </w:rPr>
        <w:t xml:space="preserve"> (вводится в действие с 01.03.2023 по 31.12.2023 года).</w:t>
      </w:r>
      <w:r>
        <w:br/>
      </w:r>
      <w:r>
        <w:rPr>
          <w:rFonts w:ascii="Times New Roman"/>
          <w:b w:val="false"/>
          <w:i w:val="false"/>
          <w:color w:val="000000"/>
          <w:sz w:val="28"/>
        </w:rPr>
        <w:t>
</w:t>
      </w:r>
    </w:p>
    <w:bookmarkStart w:name="z8" w:id="2"/>
    <w:p>
      <w:pPr>
        <w:spacing w:after="0"/>
        <w:ind w:left="0"/>
        <w:jc w:val="both"/>
      </w:pPr>
      <w:r>
        <w:rPr>
          <w:rFonts w:ascii="Times New Roman"/>
          <w:b w:val="false"/>
          <w:i w:val="false"/>
          <w:color w:val="000000"/>
          <w:sz w:val="28"/>
        </w:rPr>
        <w:t xml:space="preserve">
      2. Признать утратившими силу некоторые приказы Министра по делам государственной службы Республики Казахстан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2"/>
    <w:bookmarkStart w:name="z9" w:id="3"/>
    <w:p>
      <w:pPr>
        <w:spacing w:after="0"/>
        <w:ind w:left="0"/>
        <w:jc w:val="both"/>
      </w:pPr>
      <w:r>
        <w:rPr>
          <w:rFonts w:ascii="Times New Roman"/>
          <w:b w:val="false"/>
          <w:i w:val="false"/>
          <w:color w:val="000000"/>
          <w:sz w:val="28"/>
        </w:rPr>
        <w:t>
      3. Департаменту государственной службы Агентства Республики Казахстан по делам государственной службы и противодействию коррупции в установленном законодательством порядке обеспечить:</w:t>
      </w:r>
    </w:p>
    <w:bookmarkEnd w:id="3"/>
    <w:bookmarkStart w:name="z10"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11" w:id="5"/>
    <w:p>
      <w:pPr>
        <w:spacing w:after="0"/>
        <w:ind w:left="0"/>
        <w:jc w:val="both"/>
      </w:pPr>
      <w:r>
        <w:rPr>
          <w:rFonts w:ascii="Times New Roman"/>
          <w:b w:val="false"/>
          <w:i w:val="false"/>
          <w:color w:val="000000"/>
          <w:sz w:val="28"/>
        </w:rPr>
        <w:t>
      2) в течение десяти календарных дней со дня государственной регистрации настоящего приказа направление в Республиканское государственное предприятие на праве хозяйственного ведения "Республиканский центр правовой информации Министерства юстиции Республики Казахстан" для размещения в Эталонном контрольном банке нормативных правовых актов Республики Казахстан;</w:t>
      </w:r>
    </w:p>
    <w:bookmarkEnd w:id="5"/>
    <w:bookmarkStart w:name="z12" w:id="6"/>
    <w:p>
      <w:pPr>
        <w:spacing w:after="0"/>
        <w:ind w:left="0"/>
        <w:jc w:val="both"/>
      </w:pPr>
      <w:r>
        <w:rPr>
          <w:rFonts w:ascii="Times New Roman"/>
          <w:b w:val="false"/>
          <w:i w:val="false"/>
          <w:color w:val="000000"/>
          <w:sz w:val="28"/>
        </w:rPr>
        <w:t>
      3) размещение настоящего приказа на интернет-ресурсе Агентства Республики Казахстан по делам государственной службы и противодействию коррупции.</w:t>
      </w:r>
    </w:p>
    <w:bookmarkEnd w:id="6"/>
    <w:bookmarkStart w:name="z13" w:id="7"/>
    <w:p>
      <w:pPr>
        <w:spacing w:after="0"/>
        <w:ind w:left="0"/>
        <w:jc w:val="both"/>
      </w:pPr>
      <w:r>
        <w:rPr>
          <w:rFonts w:ascii="Times New Roman"/>
          <w:b w:val="false"/>
          <w:i w:val="false"/>
          <w:color w:val="000000"/>
          <w:sz w:val="28"/>
        </w:rPr>
        <w:t>
      4. Контроль за исполнением настоящего приказа возложить на заместителя Председателя Агентства Республики Казахстан по делам государственной службы и противодействию коррупции, курирующего вопросы государственной службы.</w:t>
      </w:r>
    </w:p>
    <w:bookmarkEnd w:id="7"/>
    <w:bookmarkStart w:name="z14" w:id="8"/>
    <w:p>
      <w:pPr>
        <w:spacing w:after="0"/>
        <w:ind w:left="0"/>
        <w:jc w:val="both"/>
      </w:pPr>
      <w:r>
        <w:rPr>
          <w:rFonts w:ascii="Times New Roman"/>
          <w:b w:val="false"/>
          <w:i w:val="false"/>
          <w:color w:val="000000"/>
          <w:sz w:val="28"/>
        </w:rPr>
        <w:t>
      5. Настоящий приказ вводится в действие со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396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p>
        </w:tc>
      </w:tr>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Председатель Агентства</w:t>
            </w:r>
          </w:p>
          <w:p>
            <w:pPr>
              <w:spacing w:after="20"/>
              <w:ind w:left="20"/>
              <w:jc w:val="both"/>
            </w:pPr>
          </w:p>
          <w:p>
            <w:pPr>
              <w:spacing w:after="20"/>
              <w:ind w:left="20"/>
              <w:jc w:val="both"/>
            </w:pPr>
            <w:r>
              <w:rPr>
                <w:rFonts w:ascii="Times New Roman"/>
                <w:b w:val="false"/>
                <w:i/>
                <w:color w:val="000000"/>
                <w:sz w:val="20"/>
              </w:rPr>
              <w:t>Республики Казахстан по делам</w:t>
            </w:r>
          </w:p>
          <w:p>
            <w:pPr>
              <w:spacing w:after="20"/>
              <w:ind w:left="20"/>
              <w:jc w:val="both"/>
            </w:pPr>
            <w:r>
              <w:rPr>
                <w:rFonts w:ascii="Times New Roman"/>
                <w:b w:val="false"/>
                <w:i/>
                <w:color w:val="000000"/>
                <w:sz w:val="20"/>
              </w:rPr>
              <w:t>государственной службы</w:t>
            </w:r>
          </w:p>
          <w:p>
            <w:pPr>
              <w:spacing w:after="0"/>
              <w:ind w:left="0"/>
              <w:jc w:val="left"/>
            </w:pPr>
          </w:p>
          <w:p>
            <w:pPr>
              <w:spacing w:after="20"/>
              <w:ind w:left="20"/>
              <w:jc w:val="both"/>
            </w:pPr>
            <w:r>
              <w:rPr>
                <w:rFonts w:ascii="Times New Roman"/>
                <w:b w:val="false"/>
                <w:i/>
                <w:color w:val="000000"/>
                <w:sz w:val="20"/>
              </w:rPr>
              <w:t>и противодействию коррупции</w:t>
            </w:r>
            <w:r>
              <w:rPr>
                <w:rFonts w:ascii="Times New Roman"/>
                <w:b w:val="false"/>
                <w:i w:val="false"/>
                <w:color w:val="000000"/>
                <w:sz w:val="20"/>
              </w:rPr>
              <w:t>
</w:t>
            </w:r>
          </w:p>
        </w:tc>
        <w:tc>
          <w:tcPr>
            <w:tcW w:w="396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К. Кожамжаров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Председателя Агентства</w:t>
            </w:r>
            <w:r>
              <w:br/>
            </w:r>
            <w:r>
              <w:rPr>
                <w:rFonts w:ascii="Times New Roman"/>
                <w:b w:val="false"/>
                <w:i w:val="false"/>
                <w:color w:val="000000"/>
                <w:sz w:val="20"/>
              </w:rPr>
              <w:t>Республики Казахстан</w:t>
            </w:r>
            <w:r>
              <w:br/>
            </w:r>
            <w:r>
              <w:rPr>
                <w:rFonts w:ascii="Times New Roman"/>
                <w:b w:val="false"/>
                <w:i w:val="false"/>
                <w:color w:val="000000"/>
                <w:sz w:val="20"/>
              </w:rPr>
              <w:t>по делам государственной службы</w:t>
            </w:r>
            <w:r>
              <w:br/>
            </w:r>
            <w:r>
              <w:rPr>
                <w:rFonts w:ascii="Times New Roman"/>
                <w:b w:val="false"/>
                <w:i w:val="false"/>
                <w:color w:val="000000"/>
                <w:sz w:val="20"/>
              </w:rPr>
              <w:t>и противодействию коррупции</w:t>
            </w:r>
            <w:r>
              <w:br/>
            </w:r>
            <w:r>
              <w:rPr>
                <w:rFonts w:ascii="Times New Roman"/>
                <w:b w:val="false"/>
                <w:i w:val="false"/>
                <w:color w:val="000000"/>
                <w:sz w:val="20"/>
              </w:rPr>
              <w:t>от 21 февраля 2017 года № 40</w:t>
            </w:r>
          </w:p>
        </w:tc>
      </w:tr>
    </w:tbl>
    <w:bookmarkStart w:name="z17" w:id="9"/>
    <w:p>
      <w:pPr>
        <w:spacing w:after="0"/>
        <w:ind w:left="0"/>
        <w:jc w:val="left"/>
      </w:pPr>
      <w:r>
        <w:rPr>
          <w:rFonts w:ascii="Times New Roman"/>
          <w:b/>
          <w:i w:val="false"/>
          <w:color w:val="000000"/>
        </w:rPr>
        <w:t xml:space="preserve"> Правила проведения конкурса на занятие административной государственной должности корпуса "Б"</w:t>
      </w:r>
    </w:p>
    <w:bookmarkEnd w:id="9"/>
    <w:p>
      <w:pPr>
        <w:spacing w:after="0"/>
        <w:ind w:left="0"/>
        <w:jc w:val="both"/>
      </w:pPr>
      <w:r>
        <w:rPr>
          <w:rFonts w:ascii="Times New Roman"/>
          <w:b w:val="false"/>
          <w:i w:val="false"/>
          <w:color w:val="ff0000"/>
          <w:sz w:val="28"/>
        </w:rPr>
        <w:t xml:space="preserve">
      Сноска. Приложение 1 - в редакции приказа Председателя Агентства РК по делам государственной службы от 02.03.2020 </w:t>
      </w:r>
      <w:r>
        <w:rPr>
          <w:rFonts w:ascii="Times New Roman"/>
          <w:b w:val="false"/>
          <w:i w:val="false"/>
          <w:color w:val="ff0000"/>
          <w:sz w:val="28"/>
        </w:rPr>
        <w:t>№ 40</w:t>
      </w:r>
      <w:r>
        <w:rPr>
          <w:rFonts w:ascii="Times New Roman"/>
          <w:b w:val="false"/>
          <w:i w:val="false"/>
          <w:color w:val="ff0000"/>
          <w:sz w:val="28"/>
        </w:rPr>
        <w:t xml:space="preserve"> (вводится в действие со дня его первого официального опубликования).</w:t>
      </w:r>
    </w:p>
    <w:bookmarkStart w:name="z1388" w:id="10"/>
    <w:p>
      <w:pPr>
        <w:spacing w:after="0"/>
        <w:ind w:left="0"/>
        <w:jc w:val="left"/>
      </w:pPr>
      <w:r>
        <w:rPr>
          <w:rFonts w:ascii="Times New Roman"/>
          <w:b/>
          <w:i w:val="false"/>
          <w:color w:val="000000"/>
        </w:rPr>
        <w:t xml:space="preserve"> Глава 1. Общие положения</w:t>
      </w:r>
    </w:p>
    <w:bookmarkEnd w:id="10"/>
    <w:bookmarkStart w:name="z1389" w:id="11"/>
    <w:p>
      <w:pPr>
        <w:spacing w:after="0"/>
        <w:ind w:left="0"/>
        <w:jc w:val="both"/>
      </w:pPr>
      <w:r>
        <w:rPr>
          <w:rFonts w:ascii="Times New Roman"/>
          <w:b w:val="false"/>
          <w:i w:val="false"/>
          <w:color w:val="000000"/>
          <w:sz w:val="28"/>
        </w:rPr>
        <w:t xml:space="preserve">
      1. Настоящие Правила проведения конкурса на занятие административной государственной должности корпуса "Б" (далее – Правила) разработаны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пунктом 2 </w:t>
      </w:r>
      <w:r>
        <w:rPr>
          <w:rFonts w:ascii="Times New Roman"/>
          <w:b w:val="false"/>
          <w:i w:val="false"/>
          <w:color w:val="000000"/>
          <w:sz w:val="28"/>
        </w:rPr>
        <w:t>статьи 27</w:t>
      </w:r>
      <w:r>
        <w:rPr>
          <w:rFonts w:ascii="Times New Roman"/>
          <w:b w:val="false"/>
          <w:i w:val="false"/>
          <w:color w:val="000000"/>
          <w:sz w:val="28"/>
        </w:rPr>
        <w:t xml:space="preserve"> Закона Республики Казахстан "О государственной службе Республики Казахстан" (далее – Закон) и определяют порядок проведения конкурса на занятие административной государственной должности корпуса "Б" (далее – конкурс).</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390" w:id="12"/>
    <w:p>
      <w:pPr>
        <w:spacing w:after="0"/>
        <w:ind w:left="0"/>
        <w:jc w:val="both"/>
      </w:pPr>
      <w:r>
        <w:rPr>
          <w:rFonts w:ascii="Times New Roman"/>
          <w:b w:val="false"/>
          <w:i w:val="false"/>
          <w:color w:val="000000"/>
          <w:sz w:val="28"/>
        </w:rPr>
        <w:t>
      2. Конкурс проводится государственным органом, имеющим вакантные и (или) временно вакантные административные государственные должности корпуса "Б" (далее – вакантные должности).</w:t>
      </w:r>
    </w:p>
    <w:bookmarkEnd w:id="12"/>
    <w:bookmarkStart w:name="z1391" w:id="13"/>
    <w:p>
      <w:pPr>
        <w:spacing w:after="0"/>
        <w:ind w:left="0"/>
        <w:jc w:val="both"/>
      </w:pPr>
      <w:r>
        <w:rPr>
          <w:rFonts w:ascii="Times New Roman"/>
          <w:b w:val="false"/>
          <w:i w:val="false"/>
          <w:color w:val="000000"/>
          <w:sz w:val="28"/>
        </w:rPr>
        <w:t>
      3. Государственный орган формирует конкурсную комиссию для отбора кандидатов на занятие вакантной должности.</w:t>
      </w:r>
    </w:p>
    <w:bookmarkEnd w:id="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392" w:id="14"/>
    <w:p>
      <w:pPr>
        <w:spacing w:after="0"/>
        <w:ind w:left="0"/>
        <w:jc w:val="both"/>
      </w:pPr>
      <w:r>
        <w:rPr>
          <w:rFonts w:ascii="Times New Roman"/>
          <w:b w:val="false"/>
          <w:i w:val="false"/>
          <w:color w:val="000000"/>
          <w:sz w:val="28"/>
        </w:rPr>
        <w:t>
      4. Решение конкурсной комиссии является основанием для принятия на вакантную должность либо отказа в принятии на такую должность.</w:t>
      </w:r>
    </w:p>
    <w:bookmarkEnd w:id="14"/>
    <w:bookmarkStart w:name="z1393" w:id="15"/>
    <w:p>
      <w:pPr>
        <w:spacing w:after="0"/>
        <w:ind w:left="0"/>
        <w:jc w:val="both"/>
      </w:pPr>
      <w:r>
        <w:rPr>
          <w:rFonts w:ascii="Times New Roman"/>
          <w:b w:val="false"/>
          <w:i w:val="false"/>
          <w:color w:val="000000"/>
          <w:sz w:val="28"/>
        </w:rPr>
        <w:t>
      5. В случаях реорганизации или ликвидации государственного органа, объявленные конкурсы отменяются на любом этапе их проведения, за исключением конкурсов на занятие вакантных должностей структурных и территориальных подразделений, ведомств государственного органа, функции, полномочия и штатные единицы которых не подлежат каким-либо изменениям.</w:t>
      </w:r>
    </w:p>
    <w:bookmarkEnd w:id="15"/>
    <w:bookmarkStart w:name="z1394" w:id="16"/>
    <w:p>
      <w:pPr>
        <w:spacing w:after="0"/>
        <w:ind w:left="0"/>
        <w:jc w:val="left"/>
      </w:pPr>
      <w:r>
        <w:rPr>
          <w:rFonts w:ascii="Times New Roman"/>
          <w:b/>
          <w:i w:val="false"/>
          <w:color w:val="000000"/>
        </w:rPr>
        <w:t xml:space="preserve"> Глава 2. Порядок проведения конкурса</w:t>
      </w:r>
    </w:p>
    <w:bookmarkEnd w:id="16"/>
    <w:bookmarkStart w:name="z1395" w:id="17"/>
    <w:p>
      <w:pPr>
        <w:spacing w:after="0"/>
        <w:ind w:left="0"/>
        <w:jc w:val="both"/>
      </w:pPr>
      <w:r>
        <w:rPr>
          <w:rFonts w:ascii="Times New Roman"/>
          <w:b w:val="false"/>
          <w:i w:val="false"/>
          <w:color w:val="000000"/>
          <w:sz w:val="28"/>
        </w:rPr>
        <w:t>
      6. Конкурс на занятие вакантной или временно вакантной административной государственной должности корпуса "Б" состоит из следующих видов:</w:t>
      </w:r>
    </w:p>
    <w:bookmarkEnd w:id="17"/>
    <w:p>
      <w:pPr>
        <w:spacing w:after="0"/>
        <w:ind w:left="0"/>
        <w:jc w:val="both"/>
      </w:pPr>
      <w:r>
        <w:rPr>
          <w:rFonts w:ascii="Times New Roman"/>
          <w:b w:val="false"/>
          <w:i w:val="false"/>
          <w:color w:val="000000"/>
          <w:sz w:val="28"/>
        </w:rPr>
        <w:t>
      1) общий конкурс;</w:t>
      </w:r>
    </w:p>
    <w:p>
      <w:pPr>
        <w:spacing w:after="0"/>
        <w:ind w:left="0"/>
        <w:jc w:val="both"/>
      </w:pPr>
      <w:r>
        <w:rPr>
          <w:rFonts w:ascii="Times New Roman"/>
          <w:b w:val="false"/>
          <w:i w:val="false"/>
          <w:color w:val="000000"/>
          <w:sz w:val="28"/>
        </w:rPr>
        <w:t>
      2) внутренний конкурс.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6 - в редакции приказа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399" w:id="18"/>
    <w:p>
      <w:pPr>
        <w:spacing w:after="0"/>
        <w:ind w:left="0"/>
        <w:jc w:val="both"/>
      </w:pPr>
      <w:r>
        <w:rPr>
          <w:rFonts w:ascii="Times New Roman"/>
          <w:b w:val="false"/>
          <w:i w:val="false"/>
          <w:color w:val="000000"/>
          <w:sz w:val="28"/>
        </w:rPr>
        <w:t>
      7. Конкурс включает в себя ряд последовательных этапов:</w:t>
      </w:r>
    </w:p>
    <w:bookmarkEnd w:id="18"/>
    <w:bookmarkStart w:name="z1400" w:id="19"/>
    <w:p>
      <w:pPr>
        <w:spacing w:after="0"/>
        <w:ind w:left="0"/>
        <w:jc w:val="both"/>
      </w:pPr>
      <w:r>
        <w:rPr>
          <w:rFonts w:ascii="Times New Roman"/>
          <w:b w:val="false"/>
          <w:i w:val="false"/>
          <w:color w:val="000000"/>
          <w:sz w:val="28"/>
        </w:rPr>
        <w:t>
      1) публикация объявления о проведении конкурса;</w:t>
      </w:r>
    </w:p>
    <w:bookmarkEnd w:id="19"/>
    <w:bookmarkStart w:name="z1401" w:id="20"/>
    <w:p>
      <w:pPr>
        <w:spacing w:after="0"/>
        <w:ind w:left="0"/>
        <w:jc w:val="both"/>
      </w:pPr>
      <w:r>
        <w:rPr>
          <w:rFonts w:ascii="Times New Roman"/>
          <w:b w:val="false"/>
          <w:i w:val="false"/>
          <w:color w:val="000000"/>
          <w:sz w:val="28"/>
        </w:rPr>
        <w:t>
      2) прием документов от лиц, изъявивших желание принять участие в конкурсе;</w:t>
      </w:r>
    </w:p>
    <w:bookmarkEnd w:id="20"/>
    <w:bookmarkStart w:name="z1402" w:id="21"/>
    <w:p>
      <w:pPr>
        <w:spacing w:after="0"/>
        <w:ind w:left="0"/>
        <w:jc w:val="both"/>
      </w:pPr>
      <w:r>
        <w:rPr>
          <w:rFonts w:ascii="Times New Roman"/>
          <w:b w:val="false"/>
          <w:i w:val="false"/>
          <w:color w:val="000000"/>
          <w:sz w:val="28"/>
        </w:rPr>
        <w:t>
      3) рассмотрение документов участников конкурса;</w:t>
      </w:r>
    </w:p>
    <w:bookmarkEnd w:id="21"/>
    <w:bookmarkStart w:name="z1403" w:id="22"/>
    <w:p>
      <w:pPr>
        <w:spacing w:after="0"/>
        <w:ind w:left="0"/>
        <w:jc w:val="both"/>
      </w:pPr>
      <w:r>
        <w:rPr>
          <w:rFonts w:ascii="Times New Roman"/>
          <w:b w:val="false"/>
          <w:i w:val="false"/>
          <w:color w:val="000000"/>
          <w:sz w:val="28"/>
        </w:rPr>
        <w:t>
      4) собеседование с участниками конкурса, проводимое конкурсной комиссией государственного органа;</w:t>
      </w:r>
    </w:p>
    <w:bookmarkEnd w:id="22"/>
    <w:bookmarkStart w:name="z1404" w:id="23"/>
    <w:p>
      <w:pPr>
        <w:spacing w:after="0"/>
        <w:ind w:left="0"/>
        <w:jc w:val="both"/>
      </w:pPr>
      <w:r>
        <w:rPr>
          <w:rFonts w:ascii="Times New Roman"/>
          <w:b w:val="false"/>
          <w:i w:val="false"/>
          <w:color w:val="000000"/>
          <w:sz w:val="28"/>
        </w:rPr>
        <w:t>
      5) заключение конкурсной комиссии государственного органа.</w:t>
      </w:r>
    </w:p>
    <w:bookmarkEnd w:id="23"/>
    <w:bookmarkStart w:name="z1405" w:id="24"/>
    <w:p>
      <w:pPr>
        <w:spacing w:after="0"/>
        <w:ind w:left="0"/>
        <w:jc w:val="both"/>
      </w:pPr>
      <w:r>
        <w:rPr>
          <w:rFonts w:ascii="Times New Roman"/>
          <w:b w:val="false"/>
          <w:i w:val="false"/>
          <w:color w:val="000000"/>
          <w:sz w:val="28"/>
        </w:rPr>
        <w:t>
      8. Конкурс на должности первых руководителей исполнительных органов, финансируемых из местных бюджетов, по физической культуре и спорту, образованию, культуре и здравоохранению включает этап согласования участников конкурса перед этапом собеседования с отраслевыми министерствами, курирующими вопросы по физической культуре и спорту, образованию, культуре и здравоохранению (далее – отраслевые министерства).</w:t>
      </w:r>
    </w:p>
    <w:bookmarkEnd w:id="24"/>
    <w:bookmarkStart w:name="z1406" w:id="25"/>
    <w:p>
      <w:pPr>
        <w:spacing w:after="0"/>
        <w:ind w:left="0"/>
        <w:jc w:val="both"/>
      </w:pPr>
      <w:r>
        <w:rPr>
          <w:rFonts w:ascii="Times New Roman"/>
          <w:b w:val="false"/>
          <w:i w:val="false"/>
          <w:color w:val="000000"/>
          <w:sz w:val="28"/>
        </w:rPr>
        <w:t>
      После рассмотрения документов участников конкурса служба управления персоналом (кадровая служба) в течение двух рабочих дней направляет в электронном виде копии документов участников конкурса, соответствующих квалификационным требованиям, в отраслевое министерство.</w:t>
      </w:r>
    </w:p>
    <w:bookmarkEnd w:id="25"/>
    <w:bookmarkStart w:name="z1407" w:id="26"/>
    <w:p>
      <w:pPr>
        <w:spacing w:after="0"/>
        <w:ind w:left="0"/>
        <w:jc w:val="both"/>
      </w:pPr>
      <w:r>
        <w:rPr>
          <w:rFonts w:ascii="Times New Roman"/>
          <w:b w:val="false"/>
          <w:i w:val="false"/>
          <w:color w:val="000000"/>
          <w:sz w:val="28"/>
        </w:rPr>
        <w:t>
      Согласование участников конкурса осуществляется посредством интервью, проводимым отраслевым министерством с участниками конкурса в течении трех рабочих дней со дня получения электронных копий документов участников конкурса от конкурсной комиссии.</w:t>
      </w:r>
    </w:p>
    <w:bookmarkEnd w:id="26"/>
    <w:bookmarkStart w:name="z1408" w:id="27"/>
    <w:p>
      <w:pPr>
        <w:spacing w:after="0"/>
        <w:ind w:left="0"/>
        <w:jc w:val="both"/>
      </w:pPr>
      <w:r>
        <w:rPr>
          <w:rFonts w:ascii="Times New Roman"/>
          <w:b w:val="false"/>
          <w:i w:val="false"/>
          <w:color w:val="000000"/>
          <w:sz w:val="28"/>
        </w:rPr>
        <w:t>
      Интервью может быть проведено посредством дистанционных средств видеосвязи на усмотрение кандидата.</w:t>
      </w:r>
    </w:p>
    <w:bookmarkEnd w:id="27"/>
    <w:bookmarkStart w:name="z1409" w:id="28"/>
    <w:p>
      <w:pPr>
        <w:spacing w:after="0"/>
        <w:ind w:left="0"/>
        <w:jc w:val="both"/>
      </w:pPr>
      <w:r>
        <w:rPr>
          <w:rFonts w:ascii="Times New Roman"/>
          <w:b w:val="false"/>
          <w:i w:val="false"/>
          <w:color w:val="000000"/>
          <w:sz w:val="28"/>
        </w:rPr>
        <w:t>
      Результат согласования участников конкурса оформляется в виде заключения, которое в течение двух рабочих дней направляется в электронном виде в государственный орган, проводивший конкурс. На каждого участника конкурса формируется отдельное заключение.</w:t>
      </w:r>
    </w:p>
    <w:bookmarkEnd w:id="28"/>
    <w:bookmarkStart w:name="z1410" w:id="29"/>
    <w:p>
      <w:pPr>
        <w:spacing w:after="0"/>
        <w:ind w:left="0"/>
        <w:jc w:val="both"/>
      </w:pPr>
      <w:r>
        <w:rPr>
          <w:rFonts w:ascii="Times New Roman"/>
          <w:b w:val="false"/>
          <w:i w:val="false"/>
          <w:color w:val="000000"/>
          <w:sz w:val="28"/>
        </w:rPr>
        <w:t>
      Заключение с отрицательным результатом согласования не является основанием для недопуска кандидатов к собеседованию с конкурсной комиссией.</w:t>
      </w:r>
    </w:p>
    <w:bookmarkEnd w:id="29"/>
    <w:bookmarkStart w:name="z1411" w:id="30"/>
    <w:p>
      <w:pPr>
        <w:spacing w:after="0"/>
        <w:ind w:left="0"/>
        <w:jc w:val="both"/>
      </w:pPr>
      <w:r>
        <w:rPr>
          <w:rFonts w:ascii="Times New Roman"/>
          <w:b w:val="false"/>
          <w:i w:val="false"/>
          <w:color w:val="000000"/>
          <w:sz w:val="28"/>
        </w:rPr>
        <w:t>
      9. Расходы по участию в конкурсе (проезд к месту проведения собеседования и обратно, наем жилого помещения, проживание, пользование услугами связи всех видов) граждане производят за счет собственных средств.</w:t>
      </w:r>
    </w:p>
    <w:bookmarkEnd w:id="30"/>
    <w:bookmarkStart w:name="z1412" w:id="31"/>
    <w:p>
      <w:pPr>
        <w:spacing w:after="0"/>
        <w:ind w:left="0"/>
        <w:jc w:val="both"/>
      </w:pPr>
      <w:r>
        <w:rPr>
          <w:rFonts w:ascii="Times New Roman"/>
          <w:b w:val="false"/>
          <w:i w:val="false"/>
          <w:color w:val="000000"/>
          <w:sz w:val="28"/>
        </w:rPr>
        <w:t xml:space="preserve">
      10. В конкурсе принимают участие граждане Республики Казахстан соответствующие требованиям, указанным в </w:t>
      </w:r>
      <w:r>
        <w:rPr>
          <w:rFonts w:ascii="Times New Roman"/>
          <w:b w:val="false"/>
          <w:i w:val="false"/>
          <w:color w:val="000000"/>
          <w:sz w:val="28"/>
        </w:rPr>
        <w:t>статье 16</w:t>
      </w:r>
      <w:r>
        <w:rPr>
          <w:rFonts w:ascii="Times New Roman"/>
          <w:b w:val="false"/>
          <w:i w:val="false"/>
          <w:color w:val="000000"/>
          <w:sz w:val="28"/>
        </w:rPr>
        <w:t xml:space="preserve"> Закона.</w:t>
      </w:r>
    </w:p>
    <w:bookmarkEnd w:id="31"/>
    <w:bookmarkStart w:name="z1413" w:id="32"/>
    <w:p>
      <w:pPr>
        <w:spacing w:after="0"/>
        <w:ind w:left="0"/>
        <w:jc w:val="both"/>
      </w:pPr>
      <w:r>
        <w:rPr>
          <w:rFonts w:ascii="Times New Roman"/>
          <w:b w:val="false"/>
          <w:i w:val="false"/>
          <w:color w:val="000000"/>
          <w:sz w:val="28"/>
        </w:rPr>
        <w:t xml:space="preserve">
      11. Участниками конкурса являются граждане Республики Казахстан, подавшие в государственный орган документы, предусмотренные </w:t>
      </w:r>
      <w:r>
        <w:rPr>
          <w:rFonts w:ascii="Times New Roman"/>
          <w:b w:val="false"/>
          <w:i w:val="false"/>
          <w:color w:val="000000"/>
          <w:sz w:val="28"/>
        </w:rPr>
        <w:t>пунктами 44</w:t>
      </w:r>
      <w:r>
        <w:rPr>
          <w:rFonts w:ascii="Times New Roman"/>
          <w:b w:val="false"/>
          <w:i w:val="false"/>
          <w:color w:val="000000"/>
          <w:sz w:val="28"/>
        </w:rPr>
        <w:t xml:space="preserve">, </w:t>
      </w:r>
      <w:r>
        <w:rPr>
          <w:rFonts w:ascii="Times New Roman"/>
          <w:b w:val="false"/>
          <w:i w:val="false"/>
          <w:color w:val="000000"/>
          <w:sz w:val="28"/>
        </w:rPr>
        <w:t>76</w:t>
      </w:r>
      <w:r>
        <w:rPr>
          <w:rFonts w:ascii="Times New Roman"/>
          <w:b w:val="false"/>
          <w:i w:val="false"/>
          <w:color w:val="000000"/>
          <w:sz w:val="28"/>
        </w:rPr>
        <w:t xml:space="preserve"> или </w:t>
      </w:r>
      <w:r>
        <w:rPr>
          <w:rFonts w:ascii="Times New Roman"/>
          <w:b w:val="false"/>
          <w:i w:val="false"/>
          <w:color w:val="000000"/>
          <w:sz w:val="28"/>
        </w:rPr>
        <w:t>79</w:t>
      </w:r>
      <w:r>
        <w:rPr>
          <w:rFonts w:ascii="Times New Roman"/>
          <w:b w:val="false"/>
          <w:i w:val="false"/>
          <w:color w:val="000000"/>
          <w:sz w:val="28"/>
        </w:rPr>
        <w:t xml:space="preserve"> настоящих Правил.</w:t>
      </w:r>
    </w:p>
    <w:bookmarkEnd w:id="32"/>
    <w:bookmarkStart w:name="z1414" w:id="33"/>
    <w:p>
      <w:pPr>
        <w:spacing w:after="0"/>
        <w:ind w:left="0"/>
        <w:jc w:val="both"/>
      </w:pPr>
      <w:r>
        <w:rPr>
          <w:rFonts w:ascii="Times New Roman"/>
          <w:b w:val="false"/>
          <w:i w:val="false"/>
          <w:color w:val="000000"/>
          <w:sz w:val="28"/>
        </w:rPr>
        <w:t>
      12. Кандидатами на занятие вакантной должности (далее – кандидаты) являются участники конкурса, допущенные к собеседованию на основании решения службы управления персоналом (кадровой службы) либо лица, на которое возложено исполнение обязанностей службы управления персоналом (кадровой службы).</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12 -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15" w:id="34"/>
    <w:p>
      <w:pPr>
        <w:spacing w:after="0"/>
        <w:ind w:left="0"/>
        <w:jc w:val="both"/>
      </w:pPr>
      <w:r>
        <w:rPr>
          <w:rFonts w:ascii="Times New Roman"/>
          <w:b w:val="false"/>
          <w:i w:val="false"/>
          <w:color w:val="000000"/>
          <w:sz w:val="28"/>
        </w:rPr>
        <w:t>
      13. Конкурсная комиссия проводит собеседование с кандидатами и осуществляет среди них отбор на занятие вакантных должностей или отказывает в принятии на вакантные должности.</w:t>
      </w:r>
    </w:p>
    <w:bookmarkEnd w:id="34"/>
    <w:bookmarkStart w:name="z1416" w:id="35"/>
    <w:p>
      <w:pPr>
        <w:spacing w:after="0"/>
        <w:ind w:left="0"/>
        <w:jc w:val="left"/>
      </w:pPr>
      <w:r>
        <w:rPr>
          <w:rFonts w:ascii="Times New Roman"/>
          <w:b/>
          <w:i w:val="false"/>
          <w:color w:val="000000"/>
        </w:rPr>
        <w:t xml:space="preserve"> Глава 3. Формирование конкурсной комиссии</w:t>
      </w:r>
    </w:p>
    <w:bookmarkEnd w:id="35"/>
    <w:bookmarkStart w:name="z1417" w:id="36"/>
    <w:p>
      <w:pPr>
        <w:spacing w:after="0"/>
        <w:ind w:left="0"/>
        <w:jc w:val="both"/>
      </w:pPr>
      <w:r>
        <w:rPr>
          <w:rFonts w:ascii="Times New Roman"/>
          <w:b w:val="false"/>
          <w:i w:val="false"/>
          <w:color w:val="000000"/>
          <w:sz w:val="28"/>
        </w:rPr>
        <w:t>
      14. Конкурсная комиссия формируется в порядке, определенном настоящими Правилами, руководителем соответствующего государственного органа либо руководителем аппарата.</w:t>
      </w:r>
    </w:p>
    <w:bookmarkEnd w:id="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14 – в редакции приказа Председателя Агентства РК по делам государственной службы от 11.03.2021 </w:t>
      </w:r>
      <w:r>
        <w:rPr>
          <w:rFonts w:ascii="Times New Roman"/>
          <w:b w:val="false"/>
          <w:i w:val="false"/>
          <w:color w:val="000000"/>
          <w:sz w:val="28"/>
        </w:rPr>
        <w:t>№ 47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418" w:id="37"/>
    <w:p>
      <w:pPr>
        <w:spacing w:after="0"/>
        <w:ind w:left="0"/>
        <w:jc w:val="both"/>
      </w:pPr>
      <w:r>
        <w:rPr>
          <w:rFonts w:ascii="Times New Roman"/>
          <w:b w:val="false"/>
          <w:i w:val="false"/>
          <w:color w:val="000000"/>
          <w:sz w:val="28"/>
        </w:rPr>
        <w:t xml:space="preserve">
      15. Председатель конкурсной комиссии является одним из членов конкурсной комиссии и назначается по решению лица, указанного в </w:t>
      </w:r>
      <w:r>
        <w:rPr>
          <w:rFonts w:ascii="Times New Roman"/>
          <w:b w:val="false"/>
          <w:i w:val="false"/>
          <w:color w:val="000000"/>
          <w:sz w:val="28"/>
        </w:rPr>
        <w:t>пункте 14</w:t>
      </w:r>
      <w:r>
        <w:rPr>
          <w:rFonts w:ascii="Times New Roman"/>
          <w:b w:val="false"/>
          <w:i w:val="false"/>
          <w:color w:val="000000"/>
          <w:sz w:val="28"/>
        </w:rPr>
        <w:t xml:space="preserve"> настоящих Правил, утвердившего состав конкурсной комиссии. </w:t>
      </w:r>
    </w:p>
    <w:bookmarkEnd w:id="37"/>
    <w:bookmarkStart w:name="z1419" w:id="38"/>
    <w:p>
      <w:pPr>
        <w:spacing w:after="0"/>
        <w:ind w:left="0"/>
        <w:jc w:val="both"/>
      </w:pPr>
      <w:r>
        <w:rPr>
          <w:rFonts w:ascii="Times New Roman"/>
          <w:b w:val="false"/>
          <w:i w:val="false"/>
          <w:color w:val="000000"/>
          <w:sz w:val="28"/>
        </w:rPr>
        <w:t xml:space="preserve">
      16. В районах, городах, областях допускается создание единой конкурсной комиссии для исполнительных органов, финансируемых из бюджетов соответствующих административно-территориальных единиц. Единая конкурсная комиссия районных, городских, областных исполнительных органов, финансируемых из местных бюджетов, создается по решению лица, наделенного правом назначения руководителей данных исполнительных органов. </w:t>
      </w:r>
    </w:p>
    <w:bookmarkEnd w:id="38"/>
    <w:bookmarkStart w:name="z1420" w:id="39"/>
    <w:p>
      <w:pPr>
        <w:spacing w:after="0"/>
        <w:ind w:left="0"/>
        <w:jc w:val="both"/>
      </w:pPr>
      <w:r>
        <w:rPr>
          <w:rFonts w:ascii="Times New Roman"/>
          <w:b w:val="false"/>
          <w:i w:val="false"/>
          <w:color w:val="000000"/>
          <w:sz w:val="28"/>
        </w:rPr>
        <w:t>
      Председатель единой конкурсной комиссии является одним из членов единой конкурсной комиссии и назначается по решению лица, указанного в части первой настоящего пункта.</w:t>
      </w:r>
    </w:p>
    <w:bookmarkEnd w:id="39"/>
    <w:bookmarkStart w:name="z1421" w:id="40"/>
    <w:p>
      <w:pPr>
        <w:spacing w:after="0"/>
        <w:ind w:left="0"/>
        <w:jc w:val="both"/>
      </w:pPr>
      <w:r>
        <w:rPr>
          <w:rFonts w:ascii="Times New Roman"/>
          <w:b w:val="false"/>
          <w:i w:val="false"/>
          <w:color w:val="000000"/>
          <w:sz w:val="28"/>
        </w:rPr>
        <w:t>
      17. По решению руководителя центрального государственного органа допускается создание единой конкурсной комиссии для центрального государственного органа, его ведомств и территориальных подразделений либо по решению руководителя ведомства центрального государственного органа допускается создание единой конкурсной комиссии для ведомства центрального государственного органа и его территориальных подразделений.</w:t>
      </w:r>
    </w:p>
    <w:bookmarkEnd w:id="40"/>
    <w:bookmarkStart w:name="z1422" w:id="41"/>
    <w:p>
      <w:pPr>
        <w:spacing w:after="0"/>
        <w:ind w:left="0"/>
        <w:jc w:val="both"/>
      </w:pPr>
      <w:r>
        <w:rPr>
          <w:rFonts w:ascii="Times New Roman"/>
          <w:b w:val="false"/>
          <w:i w:val="false"/>
          <w:color w:val="000000"/>
          <w:sz w:val="28"/>
        </w:rPr>
        <w:t>
      Для районных, городских территориальных подразделений центрального государственного органа и его ведомства допускается создание единой конкурсной комиссии в межрегиональном или областном территориальном подразделении центрального государственного органа и его ведомства. Единая конкурсная комиссия районных, городских территориальных подразделений создается по решению руководителя межрегионального или областного территориального подразделения центрального государственного органа и его ведомства или по решению вышестоящего органа.</w:t>
      </w:r>
    </w:p>
    <w:bookmarkEnd w:id="41"/>
    <w:bookmarkStart w:name="z1423" w:id="42"/>
    <w:p>
      <w:pPr>
        <w:spacing w:after="0"/>
        <w:ind w:left="0"/>
        <w:jc w:val="both"/>
      </w:pPr>
      <w:r>
        <w:rPr>
          <w:rFonts w:ascii="Times New Roman"/>
          <w:b w:val="false"/>
          <w:i w:val="false"/>
          <w:color w:val="000000"/>
          <w:sz w:val="28"/>
        </w:rPr>
        <w:t>
      Председатель единой конкурсной комиссии является одним из членов единой конкурсной комиссии и назначается по решению лиц, указанных в части первой и второй настоящего пункта.</w:t>
      </w:r>
    </w:p>
    <w:bookmarkEnd w:id="42"/>
    <w:bookmarkStart w:name="z1424" w:id="43"/>
    <w:p>
      <w:pPr>
        <w:spacing w:after="0"/>
        <w:ind w:left="0"/>
        <w:jc w:val="both"/>
      </w:pPr>
      <w:r>
        <w:rPr>
          <w:rFonts w:ascii="Times New Roman"/>
          <w:b w:val="false"/>
          <w:i w:val="false"/>
          <w:color w:val="000000"/>
          <w:sz w:val="28"/>
        </w:rPr>
        <w:t>
      18. Конкурсная комиссия состоит не менее чем из трех членов, в том числе председателя. При этом в состав конкурсной комиссии, создаваемой в центральном государственном органе и его ведомстве, включаются представители различных структурных подразделений в количестве не менее трети членов конкурсной комиссии.</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 в редакции приказа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25" w:id="44"/>
    <w:p>
      <w:pPr>
        <w:spacing w:after="0"/>
        <w:ind w:left="0"/>
        <w:jc w:val="both"/>
      </w:pPr>
      <w:r>
        <w:rPr>
          <w:rFonts w:ascii="Times New Roman"/>
          <w:b w:val="false"/>
          <w:i w:val="false"/>
          <w:color w:val="000000"/>
          <w:sz w:val="28"/>
        </w:rPr>
        <w:t>
      19. В состав конкурсной комиссии или единой конкурсной комиссии включаются работники службы управления персоналом (кадровой службы) либо лица, на которых возложено исполнение обязанностей службы управления персоналом (кадровой службы), работники структурных подразделений, имеющих вакантные должности, на занятие которых проводится конкурс, а также иные лица, определяемые лицом, указанным в пункте 14, части первой пункта 16, части первой и второй пункта 17 настоящих Правил (далее – уполномоченное лицо).</w:t>
      </w:r>
    </w:p>
    <w:bookmarkEnd w:id="44"/>
    <w:p>
      <w:pPr>
        <w:spacing w:after="0"/>
        <w:ind w:left="0"/>
        <w:jc w:val="both"/>
      </w:pPr>
      <w:r>
        <w:rPr>
          <w:rFonts w:ascii="Times New Roman"/>
          <w:b w:val="false"/>
          <w:i w:val="false"/>
          <w:color w:val="000000"/>
          <w:sz w:val="28"/>
        </w:rPr>
        <w:t>
      Конкурс на занятие должностей заместителя акима района, района в городе и города областного значения, а также заместителя руководителя областного исполнительного органа, исполнительного органа города республиканского значения, столицы, финансируемого из местного бюджета, проводится конкурсной комиссией или единой конкурсной комиссией аппарата акима соответствующей области, города республиканского значения, столицы, с включением в ее состав представителя аппарата акима данного района, района в городе и города областного значения или представителя данного исполнительного органа.</w:t>
      </w:r>
    </w:p>
    <w:p>
      <w:pPr>
        <w:spacing w:after="0"/>
        <w:ind w:left="0"/>
        <w:jc w:val="both"/>
      </w:pPr>
      <w:r>
        <w:rPr>
          <w:rFonts w:ascii="Times New Roman"/>
          <w:b w:val="false"/>
          <w:i w:val="false"/>
          <w:color w:val="000000"/>
          <w:sz w:val="28"/>
        </w:rPr>
        <w:t>
      При проведении конкурса на занятие должности руководителя службы управления персоналом (кадровой службы) или единой службы управления персоналом (кадровой службы) в состав конкурсной комиссии или единой конкурсной комиссии включается представитель уполномоченного органа по делам государственной службы (далее – уполномоченный орган) или его территориального подразделения.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 в редакции приказа Председателя Агентства РК по делам государственной службы от 16.08.2022 </w:t>
      </w:r>
      <w:r>
        <w:rPr>
          <w:rFonts w:ascii="Times New Roman"/>
          <w:b w:val="false"/>
          <w:i w:val="false"/>
          <w:color w:val="000000"/>
          <w:sz w:val="28"/>
        </w:rPr>
        <w:t>№ 181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27" w:id="45"/>
    <w:p>
      <w:pPr>
        <w:spacing w:after="0"/>
        <w:ind w:left="0"/>
        <w:jc w:val="both"/>
      </w:pPr>
      <w:r>
        <w:rPr>
          <w:rFonts w:ascii="Times New Roman"/>
          <w:b w:val="false"/>
          <w:i w:val="false"/>
          <w:color w:val="000000"/>
          <w:sz w:val="28"/>
        </w:rPr>
        <w:t>
      20. В состав единой конкурсной комиссии включаются руководители государственных органов либо структурных подразделений государственных органов, для которых создана указанная комиссия.</w:t>
      </w:r>
    </w:p>
    <w:bookmarkEnd w:id="45"/>
    <w:bookmarkStart w:name="z1428" w:id="46"/>
    <w:p>
      <w:pPr>
        <w:spacing w:after="0"/>
        <w:ind w:left="0"/>
        <w:jc w:val="both"/>
      </w:pPr>
      <w:r>
        <w:rPr>
          <w:rFonts w:ascii="Times New Roman"/>
          <w:b w:val="false"/>
          <w:i w:val="false"/>
          <w:color w:val="000000"/>
          <w:sz w:val="28"/>
        </w:rPr>
        <w:t>
      21. Если к полномочиям центрального исполнительного органа или его ведомства относится координация местных исполнительных органов по направлениям деятельности данного центрального исполнительного органа или его ведомства, то представители данного центрального исполнительного органа или его ведомства вправе участвовать в работе конкурсных комиссий, создаваемых для проведения конкурсов на занятие должностей руководителей соответствующих исполнительных органов областей, городов республиканского значения, столицы, финансируемых из местных бюджетов.</w:t>
      </w:r>
    </w:p>
    <w:bookmarkEnd w:id="46"/>
    <w:bookmarkStart w:name="z1429" w:id="47"/>
    <w:p>
      <w:pPr>
        <w:spacing w:after="0"/>
        <w:ind w:left="0"/>
        <w:jc w:val="both"/>
      </w:pPr>
      <w:r>
        <w:rPr>
          <w:rFonts w:ascii="Times New Roman"/>
          <w:b w:val="false"/>
          <w:i w:val="false"/>
          <w:color w:val="000000"/>
          <w:sz w:val="28"/>
        </w:rPr>
        <w:t>
      Государственный орган, создающий конкурсную комиссию для проведения конкурсов на занятие должностей руководителей исполнительных органов областей, городов республиканского значения, столицы, финансируемых из местных бюджетов, обязан направить запрос в соответствующий центральный исполнительный орган о представлении кандидатуры в состав конкурсной комиссии.</w:t>
      </w:r>
    </w:p>
    <w:bookmarkEnd w:id="47"/>
    <w:bookmarkStart w:name="z1430" w:id="48"/>
    <w:p>
      <w:pPr>
        <w:spacing w:after="0"/>
        <w:ind w:left="0"/>
        <w:jc w:val="both"/>
      </w:pPr>
      <w:r>
        <w:rPr>
          <w:rFonts w:ascii="Times New Roman"/>
          <w:b w:val="false"/>
          <w:i w:val="false"/>
          <w:color w:val="000000"/>
          <w:sz w:val="28"/>
        </w:rPr>
        <w:t>
      В случае непредставления центральным исполнительным органом или его ведомством кандидатуры в состав конкурсной комиссии в течении трех рабочих дней со дня получения запроса конкурсная комиссия создается без представителя данного центрального исполнительного органа или его ведомства.</w:t>
      </w:r>
    </w:p>
    <w:bookmarkEnd w:id="48"/>
    <w:bookmarkStart w:name="z1431" w:id="49"/>
    <w:p>
      <w:pPr>
        <w:spacing w:after="0"/>
        <w:ind w:left="0"/>
        <w:jc w:val="both"/>
      </w:pPr>
      <w:r>
        <w:rPr>
          <w:rFonts w:ascii="Times New Roman"/>
          <w:b w:val="false"/>
          <w:i w:val="false"/>
          <w:color w:val="000000"/>
          <w:sz w:val="28"/>
        </w:rPr>
        <w:t>
      22. В состав конкурсной комиссии не может входить участник конкурса.</w:t>
      </w:r>
    </w:p>
    <w:bookmarkEnd w:id="49"/>
    <w:bookmarkStart w:name="z1432" w:id="50"/>
    <w:p>
      <w:pPr>
        <w:spacing w:after="0"/>
        <w:ind w:left="0"/>
        <w:jc w:val="both"/>
      </w:pPr>
      <w:r>
        <w:rPr>
          <w:rFonts w:ascii="Times New Roman"/>
          <w:b w:val="false"/>
          <w:i w:val="false"/>
          <w:color w:val="000000"/>
          <w:sz w:val="28"/>
        </w:rPr>
        <w:t>
      23. Секретарь конкурсной комиссии назначается из числа государственных служащих, осуществляет организационное обеспечение ее работы, не является ее членом и не принимает участие в голосовании.</w:t>
      </w:r>
    </w:p>
    <w:bookmarkEnd w:id="50"/>
    <w:bookmarkStart w:name="z1433" w:id="51"/>
    <w:p>
      <w:pPr>
        <w:spacing w:after="0"/>
        <w:ind w:left="0"/>
        <w:jc w:val="both"/>
      </w:pPr>
      <w:r>
        <w:rPr>
          <w:rFonts w:ascii="Times New Roman"/>
          <w:b w:val="false"/>
          <w:i w:val="false"/>
          <w:color w:val="000000"/>
          <w:sz w:val="28"/>
        </w:rPr>
        <w:t>
      24. Замещение отсутствующих членов конкурсной комиссии не допускается.</w:t>
      </w:r>
    </w:p>
    <w:bookmarkEnd w:id="51"/>
    <w:bookmarkStart w:name="z1434" w:id="52"/>
    <w:p>
      <w:pPr>
        <w:spacing w:after="0"/>
        <w:ind w:left="0"/>
        <w:jc w:val="both"/>
      </w:pPr>
      <w:r>
        <w:rPr>
          <w:rFonts w:ascii="Times New Roman"/>
          <w:b w:val="false"/>
          <w:i w:val="false"/>
          <w:color w:val="000000"/>
          <w:sz w:val="28"/>
        </w:rPr>
        <w:t>
      25. Изменение состава конкурсной комиссии осуществляется по решению уполномоченного лица путем издания соответствующего акта.</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 в редакции приказа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35" w:id="53"/>
    <w:p>
      <w:pPr>
        <w:spacing w:after="0"/>
        <w:ind w:left="0"/>
        <w:jc w:val="both"/>
      </w:pPr>
      <w:r>
        <w:rPr>
          <w:rFonts w:ascii="Times New Roman"/>
          <w:b w:val="false"/>
          <w:i w:val="false"/>
          <w:color w:val="000000"/>
          <w:sz w:val="28"/>
        </w:rPr>
        <w:t>
      26. Конкурсная комиссия формирует для каждой объявленной вакантной должности перечень из не более десяти направлений конкурсных вопросов с учетом должностных полномочий соответствующей вакантной или временно вакантной должности корпуса "Б", а также перечень тем эссе в сфере деятельности соответствующего государственного органа для должностей категорий А-1, В-1, С-1, С-О-1, C-R-1, D-1, D-О-1, D-R-1, Е-1, E-R-1.</w:t>
      </w:r>
    </w:p>
    <w:bookmarkEnd w:id="53"/>
    <w:p>
      <w:pPr>
        <w:spacing w:after="0"/>
        <w:ind w:left="0"/>
        <w:jc w:val="both"/>
      </w:pPr>
      <w:r>
        <w:rPr>
          <w:rFonts w:ascii="Times New Roman"/>
          <w:b w:val="false"/>
          <w:i w:val="false"/>
          <w:color w:val="000000"/>
          <w:sz w:val="28"/>
        </w:rPr>
        <w:t>
      Помимо конкурсных вопросов и эссе допускается применение конкурсной комиссией иных средств отбора кандидатов. При этом информация о применении средств отбора кандидатов, не предусмотренных настоящими Правилами, указывается в объявлении о проведении конкурса.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26 -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37" w:id="54"/>
    <w:p>
      <w:pPr>
        <w:spacing w:after="0"/>
        <w:ind w:left="0"/>
        <w:jc w:val="both"/>
      </w:pPr>
      <w:r>
        <w:rPr>
          <w:rFonts w:ascii="Times New Roman"/>
          <w:b w:val="false"/>
          <w:i w:val="false"/>
          <w:color w:val="000000"/>
          <w:sz w:val="28"/>
        </w:rPr>
        <w:t>
      27. Для обеспечения прозрачности и объективности работы конкурсной комиссии на ее заседание приглашаются наблюдатели.</w:t>
      </w:r>
    </w:p>
    <w:bookmarkEnd w:id="54"/>
    <w:bookmarkStart w:name="z1438" w:id="55"/>
    <w:p>
      <w:pPr>
        <w:spacing w:after="0"/>
        <w:ind w:left="0"/>
        <w:jc w:val="both"/>
      </w:pPr>
      <w:r>
        <w:rPr>
          <w:rFonts w:ascii="Times New Roman"/>
          <w:b w:val="false"/>
          <w:i w:val="false"/>
          <w:color w:val="000000"/>
          <w:sz w:val="28"/>
        </w:rPr>
        <w:t>
      28. В качестве наблюдателей на заседании конкурсной комиссии допускается присутствие граждан Республики Казахстан не моложе восемнадцати лет, в том числе работников уполномоченного органа.</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28 - в редакции приказа Председателя Агентства РК по делам государственной службы от 16.08.2022 </w:t>
      </w:r>
      <w:r>
        <w:rPr>
          <w:rFonts w:ascii="Times New Roman"/>
          <w:b w:val="false"/>
          <w:i w:val="false"/>
          <w:color w:val="000000"/>
          <w:sz w:val="28"/>
        </w:rPr>
        <w:t>№ 181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39" w:id="56"/>
    <w:p>
      <w:pPr>
        <w:spacing w:after="0"/>
        <w:ind w:left="0"/>
        <w:jc w:val="both"/>
      </w:pPr>
      <w:r>
        <w:rPr>
          <w:rFonts w:ascii="Times New Roman"/>
          <w:b w:val="false"/>
          <w:i w:val="false"/>
          <w:color w:val="000000"/>
          <w:sz w:val="28"/>
        </w:rPr>
        <w:t>
      29. В процессе собеседования наблюдатели не задают кандидатам вопросы. Не допускается совершение наблюдателями действий, препятствующих работе конкурсной комиссии, разглашение ими сведений, касающихся персональных данных кандидатов, конкурсных процедур, в которых принимают участие кандидаты, использование ими технических средств записи.</w:t>
      </w:r>
    </w:p>
    <w:bookmarkEnd w:id="56"/>
    <w:bookmarkStart w:name="z1440" w:id="57"/>
    <w:p>
      <w:pPr>
        <w:spacing w:after="0"/>
        <w:ind w:left="0"/>
        <w:jc w:val="both"/>
      </w:pPr>
      <w:r>
        <w:rPr>
          <w:rFonts w:ascii="Times New Roman"/>
          <w:b w:val="false"/>
          <w:i w:val="false"/>
          <w:color w:val="000000"/>
          <w:sz w:val="28"/>
        </w:rPr>
        <w:t xml:space="preserve">
      30. 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 </w:t>
      </w:r>
    </w:p>
    <w:bookmarkEnd w:id="57"/>
    <w:bookmarkStart w:name="z1441" w:id="58"/>
    <w:p>
      <w:pPr>
        <w:spacing w:after="0"/>
        <w:ind w:left="0"/>
        <w:jc w:val="both"/>
      </w:pPr>
      <w:r>
        <w:rPr>
          <w:rFonts w:ascii="Times New Roman"/>
          <w:b w:val="false"/>
          <w:i w:val="false"/>
          <w:color w:val="000000"/>
          <w:sz w:val="28"/>
        </w:rPr>
        <w:t>
      Уведомление осуществляется по телефону или по электронной почте, указанным в объявлении о проведении конкурса.</w:t>
      </w:r>
    </w:p>
    <w:bookmarkEnd w:id="58"/>
    <w:bookmarkStart w:name="z1442" w:id="59"/>
    <w:p>
      <w:pPr>
        <w:spacing w:after="0"/>
        <w:ind w:left="0"/>
        <w:jc w:val="both"/>
      </w:pPr>
      <w:r>
        <w:rPr>
          <w:rFonts w:ascii="Times New Roman"/>
          <w:b w:val="false"/>
          <w:i w:val="false"/>
          <w:color w:val="000000"/>
          <w:sz w:val="28"/>
        </w:rPr>
        <w:t xml:space="preserve">
      31. До начала проведения собеседования секретарь конкурсной комиссии ознакамливает наблюдателей с памяткой для наблюдателя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59"/>
    <w:bookmarkStart w:name="z1443" w:id="60"/>
    <w:p>
      <w:pPr>
        <w:spacing w:after="0"/>
        <w:ind w:left="0"/>
        <w:jc w:val="both"/>
      </w:pPr>
      <w:r>
        <w:rPr>
          <w:rFonts w:ascii="Times New Roman"/>
          <w:b w:val="false"/>
          <w:i w:val="false"/>
          <w:color w:val="000000"/>
          <w:sz w:val="28"/>
        </w:rPr>
        <w:t>
      32. Наблюдатели могут представить свое мнение о работе конкурсной комиссии в письменной форме руководству соответствующего государственного органа, а также уполномоченному органу.</w:t>
      </w:r>
    </w:p>
    <w:bookmarkEnd w:id="60"/>
    <w:bookmarkStart w:name="z1444" w:id="61"/>
    <w:p>
      <w:pPr>
        <w:spacing w:after="0"/>
        <w:ind w:left="0"/>
        <w:jc w:val="both"/>
      </w:pPr>
      <w:r>
        <w:rPr>
          <w:rFonts w:ascii="Times New Roman"/>
          <w:b w:val="false"/>
          <w:i w:val="false"/>
          <w:color w:val="000000"/>
          <w:sz w:val="28"/>
        </w:rPr>
        <w:t>
      33. При проведении конкурса допускается приглашение экспертов.</w:t>
      </w:r>
    </w:p>
    <w:bookmarkEnd w:id="61"/>
    <w:bookmarkStart w:name="z1445" w:id="62"/>
    <w:p>
      <w:pPr>
        <w:spacing w:after="0"/>
        <w:ind w:left="0"/>
        <w:jc w:val="both"/>
      </w:pPr>
      <w:r>
        <w:rPr>
          <w:rFonts w:ascii="Times New Roman"/>
          <w:b w:val="false"/>
          <w:i w:val="false"/>
          <w:color w:val="000000"/>
          <w:sz w:val="28"/>
        </w:rPr>
        <w:t>
      В качестве экспертов выступают лица, не являющиеся работниками государственного органа, объявившего конкурс, имеющие опыт работы в областях, соответствующих функциональным направлениям вакантной должности, в том числе в научной сфере, а также специалисты по отбору и продвижению персонала, государственные служащие других государственных органов, депутаты Парламента Республики Казахстан и маслихатов.</w:t>
      </w:r>
    </w:p>
    <w:bookmarkEnd w:id="62"/>
    <w:bookmarkStart w:name="z1446" w:id="63"/>
    <w:p>
      <w:pPr>
        <w:spacing w:after="0"/>
        <w:ind w:left="0"/>
        <w:jc w:val="both"/>
      </w:pPr>
      <w:r>
        <w:rPr>
          <w:rFonts w:ascii="Times New Roman"/>
          <w:b w:val="false"/>
          <w:i w:val="false"/>
          <w:color w:val="000000"/>
          <w:sz w:val="28"/>
        </w:rPr>
        <w:t xml:space="preserve">
      34. Эксперты принимают участие в собеседовании, задают вопросы кандидатам, высказывают свое мнение о кандидатах членам конкурсной комиссии. </w:t>
      </w:r>
    </w:p>
    <w:bookmarkEnd w:id="63"/>
    <w:bookmarkStart w:name="z1447" w:id="64"/>
    <w:p>
      <w:pPr>
        <w:spacing w:after="0"/>
        <w:ind w:left="0"/>
        <w:jc w:val="both"/>
      </w:pPr>
      <w:r>
        <w:rPr>
          <w:rFonts w:ascii="Times New Roman"/>
          <w:b w:val="false"/>
          <w:i w:val="false"/>
          <w:color w:val="000000"/>
          <w:sz w:val="28"/>
        </w:rPr>
        <w:t>
      Эксперты могут фиксировать ход собеседования с помощью собственных технических средств записи.</w:t>
      </w:r>
    </w:p>
    <w:bookmarkEnd w:id="64"/>
    <w:bookmarkStart w:name="z1448" w:id="65"/>
    <w:p>
      <w:pPr>
        <w:spacing w:after="0"/>
        <w:ind w:left="0"/>
        <w:jc w:val="both"/>
      </w:pPr>
      <w:r>
        <w:rPr>
          <w:rFonts w:ascii="Times New Roman"/>
          <w:b w:val="false"/>
          <w:i w:val="false"/>
          <w:color w:val="000000"/>
          <w:sz w:val="28"/>
        </w:rPr>
        <w:t>
      35. До завершения конкурса публичное разглашение работниками государственного органа сведений о составе конкурсных комиссий не допускается, за исключением случаев предоставления информации уполномоченному органу или иных случаев, установленных законодательством Республики Казахстан о правоохранительной службе.</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35 -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49" w:id="66"/>
    <w:p>
      <w:pPr>
        <w:spacing w:after="0"/>
        <w:ind w:left="0"/>
        <w:jc w:val="both"/>
      </w:pPr>
      <w:r>
        <w:rPr>
          <w:rFonts w:ascii="Times New Roman"/>
          <w:b w:val="false"/>
          <w:i w:val="false"/>
          <w:color w:val="000000"/>
          <w:sz w:val="28"/>
        </w:rPr>
        <w:t>
      36. Допускается присутствие на заседании конкурсной комиссии работников уполномоченного органа или его территориальных подразделений, в том числе посредством дистанционных средств видеосвязи.</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36 - в редакции приказа Председателя Агентства РК по делам государственной службы от 10.12.2021 </w:t>
      </w:r>
      <w:r>
        <w:rPr>
          <w:rFonts w:ascii="Times New Roman"/>
          <w:b w:val="false"/>
          <w:i w:val="false"/>
          <w:color w:val="000000"/>
          <w:sz w:val="28"/>
        </w:rPr>
        <w:t>№ 230</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50" w:id="67"/>
    <w:p>
      <w:pPr>
        <w:spacing w:after="0"/>
        <w:ind w:left="0"/>
        <w:jc w:val="left"/>
      </w:pPr>
      <w:r>
        <w:rPr>
          <w:rFonts w:ascii="Times New Roman"/>
          <w:b/>
          <w:i w:val="false"/>
          <w:color w:val="000000"/>
        </w:rPr>
        <w:t xml:space="preserve"> Глава 4. Внутренний конкурс</w:t>
      </w:r>
    </w:p>
    <w:bookmarkEnd w:id="67"/>
    <w:p>
      <w:pPr>
        <w:spacing w:after="0"/>
        <w:ind w:left="0"/>
        <w:jc w:val="both"/>
      </w:pPr>
      <w:r>
        <w:rPr>
          <w:rFonts w:ascii="Times New Roman"/>
          <w:b w:val="false"/>
          <w:i w:val="false"/>
          <w:color w:val="ff0000"/>
          <w:sz w:val="28"/>
        </w:rPr>
        <w:t xml:space="preserve">
      Сноска. Заголовок главы 4 - в редакции приказа Председателя Агентства РК по делам государственной службы от 22.09.2020 </w:t>
      </w:r>
      <w:r>
        <w:rPr>
          <w:rFonts w:ascii="Times New Roman"/>
          <w:b w:val="false"/>
          <w:i w:val="false"/>
          <w:color w:val="ff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p>
    <w:bookmarkStart w:name="z1451" w:id="68"/>
    <w:p>
      <w:pPr>
        <w:spacing w:after="0"/>
        <w:ind w:left="0"/>
        <w:jc w:val="both"/>
      </w:pPr>
      <w:r>
        <w:rPr>
          <w:rFonts w:ascii="Times New Roman"/>
          <w:b w:val="false"/>
          <w:i w:val="false"/>
          <w:color w:val="000000"/>
          <w:sz w:val="28"/>
        </w:rPr>
        <w:t xml:space="preserve">
      37. В соответствии с </w:t>
      </w:r>
      <w:r>
        <w:rPr>
          <w:rFonts w:ascii="Times New Roman"/>
          <w:b w:val="false"/>
          <w:i w:val="false"/>
          <w:color w:val="000000"/>
          <w:sz w:val="28"/>
        </w:rPr>
        <w:t>пунктом 1</w:t>
      </w:r>
      <w:r>
        <w:rPr>
          <w:rFonts w:ascii="Times New Roman"/>
          <w:b w:val="false"/>
          <w:i w:val="false"/>
          <w:color w:val="000000"/>
          <w:sz w:val="28"/>
        </w:rPr>
        <w:t xml:space="preserve"> статьи 29 Закона для занятия вакантной должности государственным органом проводится внутренний конкурс, в котором также вправе участвовать иные лица, определенные Законом и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от 7 марта 2002 года "О дипломатической службе Республики Казахстан".</w:t>
      </w:r>
    </w:p>
    <w:bookmarkEnd w:id="68"/>
    <w:bookmarkStart w:name="z1452" w:id="69"/>
    <w:p>
      <w:pPr>
        <w:spacing w:after="0"/>
        <w:ind w:left="0"/>
        <w:jc w:val="both"/>
      </w:pPr>
      <w:r>
        <w:rPr>
          <w:rFonts w:ascii="Times New Roman"/>
          <w:b w:val="false"/>
          <w:i w:val="false"/>
          <w:color w:val="000000"/>
          <w:sz w:val="28"/>
        </w:rPr>
        <w:t>
      При создании единой службы управления персоналом (кадровой службы) или единой конкурсной комиссии, внутренний конкурс проводится среди государственных служащих государственных органов, для которых созданы указанные служба или комиссия.</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37 с изменением, внесенным приказом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53" w:id="70"/>
    <w:p>
      <w:pPr>
        <w:spacing w:after="0"/>
        <w:ind w:left="0"/>
        <w:jc w:val="both"/>
      </w:pPr>
      <w:r>
        <w:rPr>
          <w:rFonts w:ascii="Times New Roman"/>
          <w:b w:val="false"/>
          <w:i w:val="false"/>
          <w:color w:val="000000"/>
          <w:sz w:val="28"/>
        </w:rPr>
        <w:t>
      38. Внутренний конкурс не проводится для занятия низовой должности, являющейся вакантной или временно вакантной.</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38 -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54" w:id="71"/>
    <w:p>
      <w:pPr>
        <w:spacing w:after="0"/>
        <w:ind w:left="0"/>
        <w:jc w:val="left"/>
      </w:pPr>
      <w:r>
        <w:rPr>
          <w:rFonts w:ascii="Times New Roman"/>
          <w:b/>
          <w:i w:val="false"/>
          <w:color w:val="000000"/>
        </w:rPr>
        <w:t xml:space="preserve"> Параграф 1. Объявление о внутреннем конкурсе</w:t>
      </w:r>
    </w:p>
    <w:bookmarkEnd w:id="71"/>
    <w:bookmarkStart w:name="z1455" w:id="72"/>
    <w:p>
      <w:pPr>
        <w:spacing w:after="0"/>
        <w:ind w:left="0"/>
        <w:jc w:val="both"/>
      </w:pPr>
      <w:r>
        <w:rPr>
          <w:rFonts w:ascii="Times New Roman"/>
          <w:b w:val="false"/>
          <w:i w:val="false"/>
          <w:color w:val="000000"/>
          <w:sz w:val="28"/>
        </w:rPr>
        <w:t>
      39. При проведении внутреннего конкурса в центральных государственных органах, ведомствах и их территориальных подразделениях объявления размещаются на интернет-ресурсах центральных государственных органов и уполномоченного органа. Дополнительное опубликование объявлений допускается в периодических печатных изданиях, распространяемых на всей территории Республики Казахстан, на иных интернет-ресурсах и социальных сетях.</w:t>
      </w:r>
    </w:p>
    <w:bookmarkEnd w:id="72"/>
    <w:bookmarkStart w:name="z1456" w:id="73"/>
    <w:p>
      <w:pPr>
        <w:spacing w:after="0"/>
        <w:ind w:left="0"/>
        <w:jc w:val="both"/>
      </w:pPr>
      <w:r>
        <w:rPr>
          <w:rFonts w:ascii="Times New Roman"/>
          <w:b w:val="false"/>
          <w:i w:val="false"/>
          <w:color w:val="000000"/>
          <w:sz w:val="28"/>
        </w:rPr>
        <w:t>
      Объявления о проведении внутреннего конкурса в исполнительных органах, финансируемых из местного бюджета, размещаются на интернет-ресурсах исполнительных органов, финансируемых из местного бюджета, и уполномоченного органа. Дополнительное опубликование объявлений допускается в периодических изданиях, распространяемых на территории соответствующей административно-территориальной единицы, на иных интернет-ресурсах и социальных сетях.</w:t>
      </w:r>
    </w:p>
    <w:bookmarkEnd w:id="73"/>
    <w:bookmarkStart w:name="z1457" w:id="74"/>
    <w:p>
      <w:pPr>
        <w:spacing w:after="0"/>
        <w:ind w:left="0"/>
        <w:jc w:val="both"/>
      </w:pPr>
      <w:r>
        <w:rPr>
          <w:rFonts w:ascii="Times New Roman"/>
          <w:b w:val="false"/>
          <w:i w:val="false"/>
          <w:color w:val="000000"/>
          <w:sz w:val="28"/>
        </w:rPr>
        <w:t>
      В случае создания единой службы управления персоналом (кадровой службы) объявления также размещаются на интернет-ресурсе государственного органа, в структуре которого она состоит.</w:t>
      </w:r>
    </w:p>
    <w:bookmarkEnd w:id="74"/>
    <w:bookmarkStart w:name="z1458" w:id="75"/>
    <w:p>
      <w:pPr>
        <w:spacing w:after="0"/>
        <w:ind w:left="0"/>
        <w:jc w:val="both"/>
      </w:pPr>
      <w:r>
        <w:rPr>
          <w:rFonts w:ascii="Times New Roman"/>
          <w:b w:val="false"/>
          <w:i w:val="false"/>
          <w:color w:val="000000"/>
          <w:sz w:val="28"/>
        </w:rPr>
        <w:t xml:space="preserve">
      40. После опубликования объявления о проведении конкурса, назначение граждан на объявленную должность в порядке, предусмотренном </w:t>
      </w:r>
      <w:r>
        <w:rPr>
          <w:rFonts w:ascii="Times New Roman"/>
          <w:b w:val="false"/>
          <w:i w:val="false"/>
          <w:color w:val="000000"/>
          <w:sz w:val="28"/>
        </w:rPr>
        <w:t>пунктом 3</w:t>
      </w:r>
      <w:r>
        <w:rPr>
          <w:rFonts w:ascii="Times New Roman"/>
          <w:b w:val="false"/>
          <w:i w:val="false"/>
          <w:color w:val="000000"/>
          <w:sz w:val="28"/>
        </w:rPr>
        <w:t xml:space="preserve"> статьи 15, </w:t>
      </w:r>
      <w:r>
        <w:rPr>
          <w:rFonts w:ascii="Times New Roman"/>
          <w:b w:val="false"/>
          <w:i w:val="false"/>
          <w:color w:val="000000"/>
          <w:sz w:val="28"/>
        </w:rPr>
        <w:t>пунктом 7</w:t>
      </w:r>
      <w:r>
        <w:rPr>
          <w:rFonts w:ascii="Times New Roman"/>
          <w:b w:val="false"/>
          <w:i w:val="false"/>
          <w:color w:val="000000"/>
          <w:sz w:val="28"/>
        </w:rPr>
        <w:t xml:space="preserve"> статьи 27 Закона, до окончания конкурсных процедур не допускается.</w:t>
      </w:r>
    </w:p>
    <w:bookmarkEnd w:id="75"/>
    <w:bookmarkStart w:name="z1459" w:id="76"/>
    <w:p>
      <w:pPr>
        <w:spacing w:after="0"/>
        <w:ind w:left="0"/>
        <w:jc w:val="both"/>
      </w:pPr>
      <w:r>
        <w:rPr>
          <w:rFonts w:ascii="Times New Roman"/>
          <w:b w:val="false"/>
          <w:i w:val="false"/>
          <w:color w:val="000000"/>
          <w:sz w:val="28"/>
        </w:rPr>
        <w:t>
      41. Объявление о проведении конкурса включает следующие сведения:</w:t>
      </w:r>
    </w:p>
    <w:bookmarkEnd w:id="76"/>
    <w:bookmarkStart w:name="z1460" w:id="77"/>
    <w:p>
      <w:pPr>
        <w:spacing w:after="0"/>
        <w:ind w:left="0"/>
        <w:jc w:val="both"/>
      </w:pPr>
      <w:r>
        <w:rPr>
          <w:rFonts w:ascii="Times New Roman"/>
          <w:b w:val="false"/>
          <w:i w:val="false"/>
          <w:color w:val="000000"/>
          <w:sz w:val="28"/>
        </w:rPr>
        <w:t>
      1) наименование государственного органа, проводящего конкурс, с указанием его местонахождения, почтового адреса, номеров телефонов, адреса электронной почты с указанием ограничения максимально допустимого размера файлов;</w:t>
      </w:r>
    </w:p>
    <w:bookmarkEnd w:id="77"/>
    <w:bookmarkStart w:name="z1461" w:id="78"/>
    <w:p>
      <w:pPr>
        <w:spacing w:after="0"/>
        <w:ind w:left="0"/>
        <w:jc w:val="both"/>
      </w:pPr>
      <w:r>
        <w:rPr>
          <w:rFonts w:ascii="Times New Roman"/>
          <w:b w:val="false"/>
          <w:i w:val="false"/>
          <w:color w:val="000000"/>
          <w:sz w:val="28"/>
        </w:rPr>
        <w:t>
      2) наименование вакантных должностей с обозначением основных функциональных обязанностей, размера и условий оплаты труда;</w:t>
      </w:r>
    </w:p>
    <w:bookmarkEnd w:id="78"/>
    <w:bookmarkStart w:name="z1462" w:id="79"/>
    <w:p>
      <w:pPr>
        <w:spacing w:after="0"/>
        <w:ind w:left="0"/>
        <w:jc w:val="both"/>
      </w:pPr>
      <w:r>
        <w:rPr>
          <w:rFonts w:ascii="Times New Roman"/>
          <w:b w:val="false"/>
          <w:i w:val="false"/>
          <w:color w:val="000000"/>
          <w:sz w:val="28"/>
        </w:rPr>
        <w:t>
      3) основные требования к участнику конкурса, определяемые государственным органом в соответствии с квалификационными требованиями;</w:t>
      </w:r>
    </w:p>
    <w:bookmarkEnd w:id="79"/>
    <w:bookmarkStart w:name="z1463" w:id="80"/>
    <w:p>
      <w:pPr>
        <w:spacing w:after="0"/>
        <w:ind w:left="0"/>
        <w:jc w:val="both"/>
      </w:pPr>
      <w:r>
        <w:rPr>
          <w:rFonts w:ascii="Times New Roman"/>
          <w:b w:val="false"/>
          <w:i w:val="false"/>
          <w:color w:val="000000"/>
          <w:sz w:val="28"/>
        </w:rPr>
        <w:t>
      4) срок приема документов (3 рабочих дня), который исчисляется со следующего рабочего дня после публикации объявления о проведении внутреннего конкурса на интернет-ресурсе уполномоченного органа.</w:t>
      </w:r>
    </w:p>
    <w:bookmarkEnd w:id="80"/>
    <w:p>
      <w:pPr>
        <w:spacing w:after="0"/>
        <w:ind w:left="0"/>
        <w:jc w:val="both"/>
      </w:pPr>
      <w:r>
        <w:rPr>
          <w:rFonts w:ascii="Times New Roman"/>
          <w:b w:val="false"/>
          <w:i w:val="false"/>
          <w:color w:val="000000"/>
          <w:sz w:val="28"/>
        </w:rPr>
        <w:t xml:space="preserve">
      При этом служба управления персоналом (кадровая служба), либо лицо, на которое возложено исполнение обязанностей службы управления персоналом (кадровой службы) принимает документы в рабочее время государственного органа, установленное правилами трудового распорядка государственных служащих, утвержденными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32 Закона Республики Казахстан "О государственной службе Республики Казахстан";</w:t>
      </w:r>
    </w:p>
    <w:bookmarkStart w:name="z1464" w:id="81"/>
    <w:p>
      <w:pPr>
        <w:spacing w:after="0"/>
        <w:ind w:left="0"/>
        <w:jc w:val="both"/>
      </w:pPr>
      <w:r>
        <w:rPr>
          <w:rFonts w:ascii="Times New Roman"/>
          <w:b w:val="false"/>
          <w:i w:val="false"/>
          <w:color w:val="000000"/>
          <w:sz w:val="28"/>
        </w:rPr>
        <w:t xml:space="preserve">
      5) перечень необходимых документов, указанных в </w:t>
      </w:r>
      <w:r>
        <w:rPr>
          <w:rFonts w:ascii="Times New Roman"/>
          <w:b w:val="false"/>
          <w:i w:val="false"/>
          <w:color w:val="000000"/>
          <w:sz w:val="28"/>
        </w:rPr>
        <w:t>пункте 44</w:t>
      </w:r>
      <w:r>
        <w:rPr>
          <w:rFonts w:ascii="Times New Roman"/>
          <w:b w:val="false"/>
          <w:i w:val="false"/>
          <w:color w:val="000000"/>
          <w:sz w:val="28"/>
        </w:rPr>
        <w:t xml:space="preserve"> настоящих Правил;</w:t>
      </w:r>
    </w:p>
    <w:bookmarkEnd w:id="81"/>
    <w:bookmarkStart w:name="z1465" w:id="82"/>
    <w:p>
      <w:pPr>
        <w:spacing w:after="0"/>
        <w:ind w:left="0"/>
        <w:jc w:val="both"/>
      </w:pPr>
      <w:r>
        <w:rPr>
          <w:rFonts w:ascii="Times New Roman"/>
          <w:b w:val="false"/>
          <w:i w:val="false"/>
          <w:color w:val="000000"/>
          <w:sz w:val="28"/>
        </w:rPr>
        <w:t>
      6) сроки и место проведения собеседования;</w:t>
      </w:r>
    </w:p>
    <w:bookmarkEnd w:id="82"/>
    <w:bookmarkStart w:name="z1466" w:id="83"/>
    <w:p>
      <w:pPr>
        <w:spacing w:after="0"/>
        <w:ind w:left="0"/>
        <w:jc w:val="both"/>
      </w:pPr>
      <w:r>
        <w:rPr>
          <w:rFonts w:ascii="Times New Roman"/>
          <w:b w:val="false"/>
          <w:i w:val="false"/>
          <w:color w:val="000000"/>
          <w:sz w:val="28"/>
        </w:rPr>
        <w:t>
      7) информацию касательно присутствия наблюдателей на заседании конкурсной комиссии;</w:t>
      </w:r>
    </w:p>
    <w:bookmarkEnd w:id="83"/>
    <w:bookmarkStart w:name="z1467" w:id="84"/>
    <w:p>
      <w:pPr>
        <w:spacing w:after="0"/>
        <w:ind w:left="0"/>
        <w:jc w:val="both"/>
      </w:pPr>
      <w:r>
        <w:rPr>
          <w:rFonts w:ascii="Times New Roman"/>
          <w:b w:val="false"/>
          <w:i w:val="false"/>
          <w:color w:val="000000"/>
          <w:sz w:val="28"/>
        </w:rPr>
        <w:t>
      8) форму заявления для участия в конкурсе;</w:t>
      </w:r>
    </w:p>
    <w:bookmarkEnd w:id="84"/>
    <w:bookmarkStart w:name="z1468" w:id="85"/>
    <w:p>
      <w:pPr>
        <w:spacing w:after="0"/>
        <w:ind w:left="0"/>
        <w:jc w:val="both"/>
      </w:pPr>
      <w:r>
        <w:rPr>
          <w:rFonts w:ascii="Times New Roman"/>
          <w:b w:val="false"/>
          <w:i w:val="false"/>
          <w:color w:val="000000"/>
          <w:sz w:val="28"/>
        </w:rPr>
        <w:t>
      9) информацию о порядке обжалования действий и решения конкурсной комиссии;</w:t>
      </w:r>
    </w:p>
    <w:bookmarkEnd w:id="85"/>
    <w:bookmarkStart w:name="z1469" w:id="86"/>
    <w:p>
      <w:pPr>
        <w:spacing w:after="0"/>
        <w:ind w:left="0"/>
        <w:jc w:val="both"/>
      </w:pPr>
      <w:r>
        <w:rPr>
          <w:rFonts w:ascii="Times New Roman"/>
          <w:b w:val="false"/>
          <w:i w:val="false"/>
          <w:color w:val="000000"/>
          <w:sz w:val="28"/>
        </w:rPr>
        <w:t>
      10) информацию о применении средств отбора кандидатов, не предусмотренных настоящими Правилами.</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41 с изменением, внесенным приказом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56" w:id="87"/>
    <w:p>
      <w:pPr>
        <w:spacing w:after="0"/>
        <w:ind w:left="0"/>
        <w:jc w:val="both"/>
      </w:pPr>
      <w:r>
        <w:rPr>
          <w:rFonts w:ascii="Times New Roman"/>
          <w:b w:val="false"/>
          <w:i w:val="false"/>
          <w:color w:val="000000"/>
          <w:sz w:val="28"/>
        </w:rPr>
        <w:t>
      41-1. В случае введения ограничительных мероприятий, в том числе карантина в соответствии с Кодексом Республики Казахстан от 7 июля 2020 года "О здоровье народа и системе здравоохранения", срок приема документов  для участия в конкурсе на занятие вакантных должностей уполномоченных органов в области здравоохранения, социально-трудовой сферы и образования,  их ведомств, территориальных подразделений их ведомств, а также исполнительных органов, финансируемых из местного бюджета, в области здравоохранения, занятости населения и образования по решению конкурсной комиссии может составлять один рабочий день.</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41-1 в соответствии с приказом Председателя Агентства РК по делам государственной службы от 22.07.2020 </w:t>
      </w:r>
      <w:r>
        <w:rPr>
          <w:rFonts w:ascii="Times New Roman"/>
          <w:b w:val="false"/>
          <w:i w:val="false"/>
          <w:color w:val="000000"/>
          <w:sz w:val="28"/>
        </w:rPr>
        <w:t>№ 119</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70" w:id="88"/>
    <w:p>
      <w:pPr>
        <w:spacing w:after="0"/>
        <w:ind w:left="0"/>
        <w:jc w:val="both"/>
      </w:pPr>
      <w:r>
        <w:rPr>
          <w:rFonts w:ascii="Times New Roman"/>
          <w:b w:val="false"/>
          <w:i w:val="false"/>
          <w:color w:val="000000"/>
          <w:sz w:val="28"/>
        </w:rPr>
        <w:t>
      42. Если конкурс проводится на временно вакантную административную государственную должность корпуса "Б", данное условие указывается в объявлении о проведении внутреннего конкурса с указанием даты выхода на работу временно отсутствующего работника, за которым сохранилось место работы (должность), а также информации о праве основного работника на выход на работу до истечения данного срока.</w:t>
      </w:r>
    </w:p>
    <w:bookmarkEnd w:id="88"/>
    <w:bookmarkStart w:name="z1471" w:id="89"/>
    <w:p>
      <w:pPr>
        <w:spacing w:after="0"/>
        <w:ind w:left="0"/>
        <w:jc w:val="left"/>
      </w:pPr>
      <w:r>
        <w:rPr>
          <w:rFonts w:ascii="Times New Roman"/>
          <w:b/>
          <w:i w:val="false"/>
          <w:color w:val="000000"/>
        </w:rPr>
        <w:t xml:space="preserve"> Параграф 2. Прием документов лиц, участвующих во внутреннем конкурсе</w:t>
      </w:r>
    </w:p>
    <w:bookmarkEnd w:id="89"/>
    <w:bookmarkStart w:name="z1472" w:id="90"/>
    <w:p>
      <w:pPr>
        <w:spacing w:after="0"/>
        <w:ind w:left="0"/>
        <w:jc w:val="both"/>
      </w:pPr>
      <w:r>
        <w:rPr>
          <w:rFonts w:ascii="Times New Roman"/>
          <w:b w:val="false"/>
          <w:i w:val="false"/>
          <w:color w:val="000000"/>
          <w:sz w:val="28"/>
        </w:rPr>
        <w:t>
      43. Лица, изъявившие желание участвовать во внутреннем конкурсе представляют документы в государственный орган, объявивший конкурс, в электронном виде посредством интегрированной информационной системы "Е-қызмет" или портала электронного правительства "Е-gov" либо на адрес электронной почты, указанный в объявлении, в сроки приема документов.</w:t>
      </w:r>
    </w:p>
    <w:bookmarkEnd w:id="90"/>
    <w:bookmarkStart w:name="z1473" w:id="91"/>
    <w:p>
      <w:pPr>
        <w:spacing w:after="0"/>
        <w:ind w:left="0"/>
        <w:jc w:val="both"/>
      </w:pPr>
      <w:r>
        <w:rPr>
          <w:rFonts w:ascii="Times New Roman"/>
          <w:b w:val="false"/>
          <w:i w:val="false"/>
          <w:color w:val="000000"/>
          <w:sz w:val="28"/>
        </w:rPr>
        <w:t>
      44. Для участия во внутреннем конкурсе представляются следующие документы:</w:t>
      </w:r>
    </w:p>
    <w:bookmarkEnd w:id="91"/>
    <w:bookmarkStart w:name="z1474" w:id="92"/>
    <w:p>
      <w:pPr>
        <w:spacing w:after="0"/>
        <w:ind w:left="0"/>
        <w:jc w:val="both"/>
      </w:pPr>
      <w:r>
        <w:rPr>
          <w:rFonts w:ascii="Times New Roman"/>
          <w:b w:val="false"/>
          <w:i w:val="false"/>
          <w:color w:val="000000"/>
          <w:sz w:val="28"/>
        </w:rPr>
        <w:t xml:space="preserve">
      1) заявление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(далее – Заявление);</w:t>
      </w:r>
    </w:p>
    <w:bookmarkEnd w:id="92"/>
    <w:bookmarkStart w:name="z1475" w:id="93"/>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послужной список</w:t>
      </w:r>
      <w:r>
        <w:rPr>
          <w:rFonts w:ascii="Times New Roman"/>
          <w:b w:val="false"/>
          <w:i w:val="false"/>
          <w:color w:val="000000"/>
          <w:sz w:val="28"/>
        </w:rPr>
        <w:t xml:space="preserve"> государственного служащего по форме, утвержденной приказом Председателя Агентства Республики Казахстан по делам государственной службы от 10 сентября 2021 года № 158 (зарегистрирован в Реестре государственной регистрации нормативных правовых актов под № 24350), заверенный соответствующей службой управления персоналом не ранее чем за тридцать календарных дней до дня представления документов.</w:t>
      </w:r>
    </w:p>
    <w:bookmarkEnd w:id="93"/>
    <w:bookmarkStart w:name="z1476" w:id="94"/>
    <w:p>
      <w:pPr>
        <w:spacing w:after="0"/>
        <w:ind w:left="0"/>
        <w:jc w:val="both"/>
      </w:pPr>
      <w:r>
        <w:rPr>
          <w:rFonts w:ascii="Times New Roman"/>
          <w:b w:val="false"/>
          <w:i w:val="false"/>
          <w:color w:val="000000"/>
          <w:sz w:val="28"/>
        </w:rPr>
        <w:t>
      Кандидаты могут предоставлять документы, подтверждающие наличие у кандидата стажа работы в областях, соответствующих функциональным направлениям объявленной должности.</w:t>
      </w:r>
    </w:p>
    <w:bookmarkEnd w:id="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44 с изменением, внесенным приказом Председателя Агентства РК по делам государственной службы от 10.12.2021 </w:t>
      </w:r>
      <w:r>
        <w:rPr>
          <w:rFonts w:ascii="Times New Roman"/>
          <w:b w:val="false"/>
          <w:i w:val="false"/>
          <w:color w:val="000000"/>
          <w:sz w:val="28"/>
        </w:rPr>
        <w:t>№ 230</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77" w:id="95"/>
    <w:p>
      <w:pPr>
        <w:spacing w:after="0"/>
        <w:ind w:left="0"/>
        <w:jc w:val="both"/>
      </w:pPr>
      <w:r>
        <w:rPr>
          <w:rFonts w:ascii="Times New Roman"/>
          <w:b w:val="false"/>
          <w:i w:val="false"/>
          <w:color w:val="000000"/>
          <w:sz w:val="28"/>
        </w:rPr>
        <w:t>
      45. Представление неполного пакета документов, либо недостоверных сведений, либо несоответствии документов предъявляемым к ним требованиям является основанием для отказа в их рассмотрении службой управления персоналом (кадровой службы) либо лицом, на которое возложено исполнение обязанностей службы управления персоналом (кадровой службы).</w:t>
      </w:r>
    </w:p>
    <w:bookmarkEnd w:id="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45 - в редакции приказа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78" w:id="96"/>
    <w:p>
      <w:pPr>
        <w:spacing w:after="0"/>
        <w:ind w:left="0"/>
        <w:jc w:val="both"/>
      </w:pPr>
      <w:r>
        <w:rPr>
          <w:rFonts w:ascii="Times New Roman"/>
          <w:b w:val="false"/>
          <w:i w:val="false"/>
          <w:color w:val="000000"/>
          <w:sz w:val="28"/>
        </w:rPr>
        <w:t>
      46. Граждане могут предоставлять дополнительную информацию, касающуюся их образования, опыта работы, профессионального уровня и репутации (копии документов о повышении квалификации, присвоении ученых степеней и званий, характеристики, рекомендации, научные публикации, иные сведения, характеризующие их профессиональную деятельность, квалификацию).</w:t>
      </w:r>
    </w:p>
    <w:bookmarkEnd w:id="96"/>
    <w:bookmarkStart w:name="z1479" w:id="97"/>
    <w:p>
      <w:pPr>
        <w:spacing w:after="0"/>
        <w:ind w:left="0"/>
        <w:jc w:val="left"/>
      </w:pPr>
      <w:r>
        <w:rPr>
          <w:rFonts w:ascii="Times New Roman"/>
          <w:b/>
          <w:i w:val="false"/>
          <w:color w:val="000000"/>
        </w:rPr>
        <w:t xml:space="preserve"> Параграф 3. Рассмотрение документов участников внутреннего конкурса</w:t>
      </w:r>
    </w:p>
    <w:bookmarkEnd w:id="97"/>
    <w:bookmarkStart w:name="z1480" w:id="98"/>
    <w:p>
      <w:pPr>
        <w:spacing w:after="0"/>
        <w:ind w:left="0"/>
        <w:jc w:val="both"/>
      </w:pPr>
      <w:r>
        <w:rPr>
          <w:rFonts w:ascii="Times New Roman"/>
          <w:b w:val="false"/>
          <w:i w:val="false"/>
          <w:color w:val="000000"/>
          <w:sz w:val="28"/>
        </w:rPr>
        <w:t xml:space="preserve">
      47. Служба управления персоналом (кадровая служба) либо лицо, на которое возложено исполнение обязанностей службы управления персоналом (кадровой службы), рассматривает представленные документы на соответствие кандидатов квалификационным требованиям, утвержденным согласно </w:t>
      </w:r>
      <w:r>
        <w:rPr>
          <w:rFonts w:ascii="Times New Roman"/>
          <w:b w:val="false"/>
          <w:i w:val="false"/>
          <w:color w:val="000000"/>
          <w:sz w:val="28"/>
        </w:rPr>
        <w:t>пункту 4</w:t>
      </w:r>
      <w:r>
        <w:rPr>
          <w:rFonts w:ascii="Times New Roman"/>
          <w:b w:val="false"/>
          <w:i w:val="false"/>
          <w:color w:val="000000"/>
          <w:sz w:val="28"/>
        </w:rPr>
        <w:t xml:space="preserve"> статьи 17 Закона, и принимает решение о допуске участников конкурса к собеседованию в течение одного рабочего дня после окончания срока приема документов.</w:t>
      </w:r>
    </w:p>
    <w:bookmarkEnd w:id="98"/>
    <w:bookmarkStart w:name="z1481" w:id="99"/>
    <w:p>
      <w:pPr>
        <w:spacing w:after="0"/>
        <w:ind w:left="0"/>
        <w:jc w:val="both"/>
      </w:pPr>
      <w:r>
        <w:rPr>
          <w:rFonts w:ascii="Times New Roman"/>
          <w:b w:val="false"/>
          <w:i w:val="false"/>
          <w:color w:val="000000"/>
          <w:sz w:val="28"/>
        </w:rPr>
        <w:t xml:space="preserve">
      48. Решение оформляется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 (далее – Решение) и подписывается секретарем конкурсной комиссии и руководителем службы управления персоналом (кадровой службы) либо лицом, на которое возложено исполнение обязанностей службы управления персоналом (кадровой службы) (далее – руководитель службы управления персоналом).</w:t>
      </w:r>
    </w:p>
    <w:bookmarkEnd w:id="99"/>
    <w:bookmarkStart w:name="z1482" w:id="100"/>
    <w:p>
      <w:pPr>
        <w:spacing w:after="0"/>
        <w:ind w:left="0"/>
        <w:jc w:val="both"/>
      </w:pPr>
      <w:r>
        <w:rPr>
          <w:rFonts w:ascii="Times New Roman"/>
          <w:b w:val="false"/>
          <w:i w:val="false"/>
          <w:color w:val="000000"/>
          <w:sz w:val="28"/>
        </w:rPr>
        <w:t>
      Руководитель службы управления персоналом может подписать решение в электронном виде посредством электронно-цифровой подписи.</w:t>
      </w:r>
    </w:p>
    <w:bookmarkEnd w:id="100"/>
    <w:bookmarkStart w:name="z1483" w:id="101"/>
    <w:p>
      <w:pPr>
        <w:spacing w:after="0"/>
        <w:ind w:left="0"/>
        <w:jc w:val="both"/>
      </w:pPr>
      <w:r>
        <w:rPr>
          <w:rFonts w:ascii="Times New Roman"/>
          <w:b w:val="false"/>
          <w:i w:val="false"/>
          <w:color w:val="000000"/>
          <w:sz w:val="28"/>
        </w:rPr>
        <w:t xml:space="preserve">
      49. По итогам рассмотрения документов секретарь конкурсной комиссии формирует список кандидатов, допущенных к собеседованию, и график его проведения по форме согласно </w:t>
      </w:r>
      <w:r>
        <w:rPr>
          <w:rFonts w:ascii="Times New Roman"/>
          <w:b w:val="false"/>
          <w:i w:val="false"/>
          <w:color w:val="000000"/>
          <w:sz w:val="28"/>
        </w:rPr>
        <w:t>приложению 7</w:t>
      </w:r>
      <w:r>
        <w:rPr>
          <w:rFonts w:ascii="Times New Roman"/>
          <w:b w:val="false"/>
          <w:i w:val="false"/>
          <w:color w:val="000000"/>
          <w:sz w:val="28"/>
        </w:rPr>
        <w:t>.</w:t>
      </w:r>
    </w:p>
    <w:bookmarkEnd w:id="101"/>
    <w:p>
      <w:pPr>
        <w:spacing w:after="0"/>
        <w:ind w:left="0"/>
        <w:jc w:val="both"/>
      </w:pPr>
      <w:r>
        <w:rPr>
          <w:rFonts w:ascii="Times New Roman"/>
          <w:b w:val="false"/>
          <w:i w:val="false"/>
          <w:color w:val="000000"/>
          <w:sz w:val="28"/>
        </w:rPr>
        <w:t>
      Список кандидатов, допущенных к собеседованию, и график проведения собеседования размещаются на интернет-ресурсе государственного органа, объявившего конкурс, до истечения следующего рабочего дня со дня принятия решения службой управления персоналом (кадровой службой) либо лицом, на которое возложено исполнение обязанностей службы управления персоналом (кадровой службы) и не позднее одного рабочего дня до дня проведения собеседования.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49 -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85" w:id="102"/>
    <w:p>
      <w:pPr>
        <w:spacing w:after="0"/>
        <w:ind w:left="0"/>
        <w:jc w:val="both"/>
      </w:pPr>
      <w:r>
        <w:rPr>
          <w:rFonts w:ascii="Times New Roman"/>
          <w:b w:val="false"/>
          <w:i w:val="false"/>
          <w:color w:val="000000"/>
          <w:sz w:val="28"/>
        </w:rPr>
        <w:t>
      50. Кандидаты, допущенные к собеседованию, уведомляются секретарем конкурсной комиссии о дате проведения собеседования и эссе, а также при необходимости иных средств отбора кандидатов в течение одного рабочего дня после принятия решения службой управления персоналом (кадровой службы) либо лицом, на которое возложено исполнение обязанностей службы управления персоналом (кадровой службы) и не позднее одного рабочего дня до дня проведения собеседования. Уведомление осуществляется по телефону либо посредством направления информации на электронные адреса и мобильные телефоны участников.</w:t>
      </w:r>
    </w:p>
    <w:bookmarkEnd w:id="10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50 -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86" w:id="103"/>
    <w:p>
      <w:pPr>
        <w:spacing w:after="0"/>
        <w:ind w:left="0"/>
        <w:jc w:val="both"/>
      </w:pPr>
      <w:r>
        <w:rPr>
          <w:rFonts w:ascii="Times New Roman"/>
          <w:b w:val="false"/>
          <w:i w:val="false"/>
          <w:color w:val="000000"/>
          <w:sz w:val="28"/>
        </w:rPr>
        <w:t>
      51. Участники конкурса, не получившие допуска, уведомляются об этом секретарем конкурсной комиссии в течение одного рабочего дня после принятия решения службы управления персоналом (кадровой службы) либо лица, на которое возложено исполнение обязанностей службы управления персоналом (кадровой службы). Уведомление осуществляется по телефону либо посредством направления информации на электронные адреса и мобильные телефоны участников.</w:t>
      </w:r>
    </w:p>
    <w:bookmarkEnd w:id="1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51 -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487" w:id="104"/>
    <w:p>
      <w:pPr>
        <w:spacing w:after="0"/>
        <w:ind w:left="0"/>
        <w:jc w:val="left"/>
      </w:pPr>
      <w:r>
        <w:rPr>
          <w:rFonts w:ascii="Times New Roman"/>
          <w:b/>
          <w:i w:val="false"/>
          <w:color w:val="000000"/>
        </w:rPr>
        <w:t xml:space="preserve"> Параграф 4. Собеседование с кандидатами, участвующими во внутреннем конкурсе</w:t>
      </w:r>
    </w:p>
    <w:bookmarkEnd w:id="104"/>
    <w:bookmarkStart w:name="z1488" w:id="105"/>
    <w:p>
      <w:pPr>
        <w:spacing w:after="0"/>
        <w:ind w:left="0"/>
        <w:jc w:val="both"/>
      </w:pPr>
      <w:r>
        <w:rPr>
          <w:rFonts w:ascii="Times New Roman"/>
          <w:b w:val="false"/>
          <w:i w:val="false"/>
          <w:color w:val="000000"/>
          <w:sz w:val="28"/>
        </w:rPr>
        <w:t>
      52. Целью собеседования является оценка профессиональных и личных качеств кандидатов.</w:t>
      </w:r>
    </w:p>
    <w:bookmarkEnd w:id="105"/>
    <w:bookmarkStart w:name="z1489" w:id="106"/>
    <w:p>
      <w:pPr>
        <w:spacing w:after="0"/>
        <w:ind w:left="0"/>
        <w:jc w:val="both"/>
      </w:pPr>
      <w:r>
        <w:rPr>
          <w:rFonts w:ascii="Times New Roman"/>
          <w:b w:val="false"/>
          <w:i w:val="false"/>
          <w:color w:val="000000"/>
          <w:sz w:val="28"/>
        </w:rPr>
        <w:t>
      53. Кандидаты, участвующие во внутреннем конкурсе и допущенные к собеседованию, проходят его в государственных органах, объявивших конкурс, в течение трех рабочих дней со дня уведомления кандидатов о допуске их к собеседованию.</w:t>
      </w:r>
    </w:p>
    <w:bookmarkEnd w:id="106"/>
    <w:bookmarkStart w:name="z1490" w:id="107"/>
    <w:p>
      <w:pPr>
        <w:spacing w:after="0"/>
        <w:ind w:left="0"/>
        <w:jc w:val="both"/>
      </w:pPr>
      <w:r>
        <w:rPr>
          <w:rFonts w:ascii="Times New Roman"/>
          <w:b w:val="false"/>
          <w:i w:val="false"/>
          <w:color w:val="000000"/>
          <w:sz w:val="28"/>
        </w:rPr>
        <w:t>
      Собеседование с кандидатами, участвующими во внутреннем конкурсе и допущенными к собеседованию, при необходимости может быть проведено посредством дистанционных средств видеосвязи.</w:t>
      </w:r>
    </w:p>
    <w:bookmarkEnd w:id="107"/>
    <w:bookmarkStart w:name="z1491" w:id="108"/>
    <w:p>
      <w:pPr>
        <w:spacing w:after="0"/>
        <w:ind w:left="0"/>
        <w:jc w:val="both"/>
      </w:pPr>
      <w:r>
        <w:rPr>
          <w:rFonts w:ascii="Times New Roman"/>
          <w:b w:val="false"/>
          <w:i w:val="false"/>
          <w:color w:val="000000"/>
          <w:sz w:val="28"/>
        </w:rPr>
        <w:t>
      54. При оценке кандидатов конкурсная комиссия исходит из квалификационных требований и должностной инструкции соответствующей вакантной должности.</w:t>
      </w:r>
    </w:p>
    <w:bookmarkEnd w:id="108"/>
    <w:bookmarkStart w:name="z1492" w:id="109"/>
    <w:p>
      <w:pPr>
        <w:spacing w:after="0"/>
        <w:ind w:left="0"/>
        <w:jc w:val="both"/>
      </w:pPr>
      <w:r>
        <w:rPr>
          <w:rFonts w:ascii="Times New Roman"/>
          <w:b w:val="false"/>
          <w:i w:val="false"/>
          <w:color w:val="000000"/>
          <w:sz w:val="28"/>
        </w:rPr>
        <w:t>
      Перед собеседованием секретарь конкурсной комиссии представляет участнику собеседования членов конкурсной комиссии, наблюдателей, экспертов, представителя уполномоченного органа.</w:t>
      </w:r>
    </w:p>
    <w:bookmarkEnd w:id="109"/>
    <w:bookmarkStart w:name="z1493" w:id="110"/>
    <w:p>
      <w:pPr>
        <w:spacing w:after="0"/>
        <w:ind w:left="0"/>
        <w:jc w:val="both"/>
      </w:pPr>
      <w:r>
        <w:rPr>
          <w:rFonts w:ascii="Times New Roman"/>
          <w:b w:val="false"/>
          <w:i w:val="false"/>
          <w:color w:val="000000"/>
          <w:sz w:val="28"/>
        </w:rPr>
        <w:t>
      В собеседовании присутствуют не менее трех членов конкурсной комиссии.</w:t>
      </w:r>
    </w:p>
    <w:bookmarkEnd w:id="110"/>
    <w:bookmarkStart w:name="z1494" w:id="111"/>
    <w:p>
      <w:pPr>
        <w:spacing w:after="0"/>
        <w:ind w:left="0"/>
        <w:jc w:val="both"/>
      </w:pPr>
      <w:r>
        <w:rPr>
          <w:rFonts w:ascii="Times New Roman"/>
          <w:b w:val="false"/>
          <w:i w:val="false"/>
          <w:color w:val="000000"/>
          <w:sz w:val="28"/>
        </w:rPr>
        <w:t xml:space="preserve">
      Члены конкурсной комиссии при собеседовании соблюдают этические нормы, уважительное, вежливое, корректное и доброжелательное отношение к участникам собеседования. </w:t>
      </w:r>
    </w:p>
    <w:bookmarkEnd w:id="111"/>
    <w:bookmarkStart w:name="z1495" w:id="112"/>
    <w:p>
      <w:pPr>
        <w:spacing w:after="0"/>
        <w:ind w:left="0"/>
        <w:jc w:val="both"/>
      </w:pPr>
      <w:r>
        <w:rPr>
          <w:rFonts w:ascii="Times New Roman"/>
          <w:b w:val="false"/>
          <w:i w:val="false"/>
          <w:color w:val="000000"/>
          <w:sz w:val="28"/>
        </w:rPr>
        <w:t xml:space="preserve">
      Кандидат, участвующий в конкурсе (-ах) и допущенный к собеседованию на занятие вакантной (-ых) должности (-ей) (в том числе двух и более должностей), проходит одно собеседование, в ходе которого ему задаются вопросы, связанные с претендуемой (-ыми) вакантной (-ыми) должностью (-ями) и в случаях, установленных </w:t>
      </w:r>
      <w:r>
        <w:rPr>
          <w:rFonts w:ascii="Times New Roman"/>
          <w:b w:val="false"/>
          <w:i w:val="false"/>
          <w:color w:val="000000"/>
          <w:sz w:val="28"/>
        </w:rPr>
        <w:t>пунктами 55</w:t>
      </w:r>
      <w:r>
        <w:rPr>
          <w:rFonts w:ascii="Times New Roman"/>
          <w:b w:val="false"/>
          <w:i w:val="false"/>
          <w:color w:val="000000"/>
          <w:sz w:val="28"/>
        </w:rPr>
        <w:t xml:space="preserve"> и </w:t>
      </w:r>
      <w:r>
        <w:rPr>
          <w:rFonts w:ascii="Times New Roman"/>
          <w:b w:val="false"/>
          <w:i w:val="false"/>
          <w:color w:val="000000"/>
          <w:sz w:val="28"/>
        </w:rPr>
        <w:t>92</w:t>
      </w:r>
      <w:r>
        <w:rPr>
          <w:rFonts w:ascii="Times New Roman"/>
          <w:b w:val="false"/>
          <w:i w:val="false"/>
          <w:color w:val="000000"/>
          <w:sz w:val="28"/>
        </w:rPr>
        <w:t xml:space="preserve"> настоящих Правил, пишет эссе, на одну из тем, определенных конкурсной комиссией.</w:t>
      </w:r>
    </w:p>
    <w:bookmarkEnd w:id="112"/>
    <w:bookmarkStart w:name="z1496" w:id="113"/>
    <w:p>
      <w:pPr>
        <w:spacing w:after="0"/>
        <w:ind w:left="0"/>
        <w:jc w:val="both"/>
      </w:pPr>
      <w:r>
        <w:rPr>
          <w:rFonts w:ascii="Times New Roman"/>
          <w:b w:val="false"/>
          <w:i w:val="false"/>
          <w:color w:val="000000"/>
          <w:sz w:val="28"/>
        </w:rPr>
        <w:t>
      Кандидатам, претендующим на одну и ту же должность, вопросы задаются в равном количестве.</w:t>
      </w:r>
    </w:p>
    <w:bookmarkEnd w:id="113"/>
    <w:bookmarkStart w:name="z1497" w:id="114"/>
    <w:p>
      <w:pPr>
        <w:spacing w:after="0"/>
        <w:ind w:left="0"/>
        <w:jc w:val="both"/>
      </w:pPr>
      <w:r>
        <w:rPr>
          <w:rFonts w:ascii="Times New Roman"/>
          <w:b w:val="false"/>
          <w:i w:val="false"/>
          <w:color w:val="000000"/>
          <w:sz w:val="28"/>
        </w:rPr>
        <w:t xml:space="preserve">
      Ход собеседования с каждым кандидатом, написания эссе, а также проведения иных средств отбора фиксируется с помощью технических средств видеозаписи. </w:t>
      </w:r>
    </w:p>
    <w:bookmarkEnd w:id="114"/>
    <w:bookmarkStart w:name="z1498" w:id="115"/>
    <w:p>
      <w:pPr>
        <w:spacing w:after="0"/>
        <w:ind w:left="0"/>
        <w:jc w:val="both"/>
      </w:pPr>
      <w:r>
        <w:rPr>
          <w:rFonts w:ascii="Times New Roman"/>
          <w:b w:val="false"/>
          <w:i w:val="false"/>
          <w:color w:val="000000"/>
          <w:sz w:val="28"/>
        </w:rPr>
        <w:t>
      При этом видеозаписью собеседования и иных средств отбора охватывается кандидат и члены конкурсной комиссии.</w:t>
      </w:r>
    </w:p>
    <w:bookmarkEnd w:id="115"/>
    <w:bookmarkStart w:name="z1499" w:id="116"/>
    <w:p>
      <w:pPr>
        <w:spacing w:after="0"/>
        <w:ind w:left="0"/>
        <w:jc w:val="both"/>
      </w:pPr>
      <w:r>
        <w:rPr>
          <w:rFonts w:ascii="Times New Roman"/>
          <w:b w:val="false"/>
          <w:i w:val="false"/>
          <w:color w:val="000000"/>
          <w:sz w:val="28"/>
        </w:rPr>
        <w:t>
      При наличии согласия кандидата допускается онлайн-трансляция собеседования с ним на интернет-ресурсах и социальных сетях.</w:t>
      </w:r>
    </w:p>
    <w:bookmarkEnd w:id="116"/>
    <w:bookmarkStart w:name="z1500" w:id="117"/>
    <w:p>
      <w:pPr>
        <w:spacing w:after="0"/>
        <w:ind w:left="0"/>
        <w:jc w:val="both"/>
      </w:pPr>
      <w:r>
        <w:rPr>
          <w:rFonts w:ascii="Times New Roman"/>
          <w:b w:val="false"/>
          <w:i w:val="false"/>
          <w:color w:val="000000"/>
          <w:sz w:val="28"/>
        </w:rPr>
        <w:t>
      Материалы, зафиксированные с помощью технических средств видеозаписи, хранятся в службе управления персоналом (кадровой службе) не менее одного года с момента завершения конкурса.</w:t>
      </w:r>
    </w:p>
    <w:bookmarkEnd w:id="117"/>
    <w:bookmarkStart w:name="z1501" w:id="118"/>
    <w:p>
      <w:pPr>
        <w:spacing w:after="0"/>
        <w:ind w:left="0"/>
        <w:jc w:val="both"/>
      </w:pPr>
      <w:r>
        <w:rPr>
          <w:rFonts w:ascii="Times New Roman"/>
          <w:b w:val="false"/>
          <w:i w:val="false"/>
          <w:color w:val="000000"/>
          <w:sz w:val="28"/>
        </w:rPr>
        <w:t>
      Во время собеседования и проведения иных средств отбора кандидат также может использовать технические средства записи, если это не мешает ходу заседания конкурсной комиссии.</w:t>
      </w:r>
    </w:p>
    <w:bookmarkEnd w:id="118"/>
    <w:bookmarkStart w:name="z1502" w:id="119"/>
    <w:p>
      <w:pPr>
        <w:spacing w:after="0"/>
        <w:ind w:left="0"/>
        <w:jc w:val="both"/>
      </w:pPr>
      <w:r>
        <w:rPr>
          <w:rFonts w:ascii="Times New Roman"/>
          <w:b w:val="false"/>
          <w:i w:val="false"/>
          <w:color w:val="000000"/>
          <w:sz w:val="28"/>
        </w:rPr>
        <w:t>
      55. Кандидаты, претендующие на должности категорий А-1, В-1, С-1, С-О-1, C-R-1, D-1, D-О-1, D-R-1, Е-1, E-R-1 пишут одно эссе, состоящее из не более двухсот слов, на одну из тем, определяемых конкурсной комиссией, в присутствии секретаря конкурсной комиссии на государственном или русском языке на выбор кандидата. Эссе оценивается Комиссией в соответствии с параметрами, определенными в приложении 4 к настоящим Правилам. На написание эссе отводится не более 45 минут.</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55 -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03" w:id="120"/>
    <w:p>
      <w:pPr>
        <w:spacing w:after="0"/>
        <w:ind w:left="0"/>
        <w:jc w:val="left"/>
      </w:pPr>
      <w:r>
        <w:rPr>
          <w:rFonts w:ascii="Times New Roman"/>
          <w:b/>
          <w:i w:val="false"/>
          <w:color w:val="000000"/>
        </w:rPr>
        <w:t xml:space="preserve"> Параграф 5. Заседание конкурсной комиссии</w:t>
      </w:r>
    </w:p>
    <w:bookmarkEnd w:id="120"/>
    <w:bookmarkStart w:name="z1504" w:id="121"/>
    <w:p>
      <w:pPr>
        <w:spacing w:after="0"/>
        <w:ind w:left="0"/>
        <w:jc w:val="both"/>
      </w:pPr>
      <w:r>
        <w:rPr>
          <w:rFonts w:ascii="Times New Roman"/>
          <w:b w:val="false"/>
          <w:i w:val="false"/>
          <w:color w:val="000000"/>
          <w:sz w:val="28"/>
        </w:rPr>
        <w:t>
      56. В день окончания проведения собеседования, конкурсная комиссия на основании представленных документов, а также по результатам проведенного собеседования, включающего результаты оценки эссе и ответов на конкурсные вопросы, осуществляет отбор из числа кандидатов для занятия вакантной должности.</w:t>
      </w:r>
    </w:p>
    <w:bookmarkEnd w:id="121"/>
    <w:bookmarkStart w:name="z1505" w:id="122"/>
    <w:p>
      <w:pPr>
        <w:spacing w:after="0"/>
        <w:ind w:left="0"/>
        <w:jc w:val="both"/>
      </w:pPr>
      <w:r>
        <w:rPr>
          <w:rFonts w:ascii="Times New Roman"/>
          <w:b w:val="false"/>
          <w:i w:val="false"/>
          <w:color w:val="000000"/>
          <w:sz w:val="28"/>
        </w:rPr>
        <w:t>
      57. Результаты оценки кандидатов заносятся каждым членом конкурсной комиссии в лист оценки кандидатов по форме, согласно приложению 4 к настоящим Правилам (далее – Лист оценки), по каждой претендуемой вакантной должности.</w:t>
      </w:r>
    </w:p>
    <w:bookmarkEnd w:id="122"/>
    <w:p>
      <w:pPr>
        <w:spacing w:after="0"/>
        <w:ind w:left="0"/>
        <w:jc w:val="both"/>
      </w:pPr>
      <w:r>
        <w:rPr>
          <w:rFonts w:ascii="Times New Roman"/>
          <w:b w:val="false"/>
          <w:i w:val="false"/>
          <w:color w:val="000000"/>
          <w:sz w:val="28"/>
        </w:rPr>
        <w:t>
      Лист оценки кандидата может быть заполнен в электронном виде.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57 - в редакции приказа Председателя Агентства РК по делам государственной службы от 16.08.2022 </w:t>
      </w:r>
      <w:r>
        <w:rPr>
          <w:rFonts w:ascii="Times New Roman"/>
          <w:b w:val="false"/>
          <w:i w:val="false"/>
          <w:color w:val="000000"/>
          <w:sz w:val="28"/>
        </w:rPr>
        <w:t>№ 181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07" w:id="123"/>
    <w:p>
      <w:pPr>
        <w:spacing w:after="0"/>
        <w:ind w:left="0"/>
        <w:jc w:val="both"/>
      </w:pPr>
      <w:r>
        <w:rPr>
          <w:rFonts w:ascii="Times New Roman"/>
          <w:b w:val="false"/>
          <w:i w:val="false"/>
          <w:color w:val="000000"/>
          <w:sz w:val="28"/>
        </w:rPr>
        <w:t>
      58. Решение конкурсной комиссии принимается на основе баллов, выставленных в листах оценки кандидатов.</w:t>
      </w:r>
    </w:p>
    <w:bookmarkEnd w:id="123"/>
    <w:bookmarkStart w:name="z1508" w:id="124"/>
    <w:p>
      <w:pPr>
        <w:spacing w:after="0"/>
        <w:ind w:left="0"/>
        <w:jc w:val="both"/>
      </w:pPr>
      <w:r>
        <w:rPr>
          <w:rFonts w:ascii="Times New Roman"/>
          <w:b w:val="false"/>
          <w:i w:val="false"/>
          <w:color w:val="000000"/>
          <w:sz w:val="28"/>
        </w:rPr>
        <w:t>
      59. Решение конкурсной комиссии считается правомочным, если листы оценки заполнили не менее двух третьих от ее состава, в том числе председатель, но не менее трех человек.</w:t>
      </w:r>
    </w:p>
    <w:bookmarkEnd w:id="124"/>
    <w:bookmarkStart w:name="z1509" w:id="125"/>
    <w:p>
      <w:pPr>
        <w:spacing w:after="0"/>
        <w:ind w:left="0"/>
        <w:jc w:val="both"/>
      </w:pPr>
      <w:r>
        <w:rPr>
          <w:rFonts w:ascii="Times New Roman"/>
          <w:b w:val="false"/>
          <w:i w:val="false"/>
          <w:color w:val="000000"/>
          <w:sz w:val="28"/>
        </w:rPr>
        <w:t>
      60. Положительное заключение конкурсной комиссии получает кандидат, получивший наибольшую сумму баллов. В случае равенства сумм баллов, кандидат, получивший положительное заключение конкурсной комиссии, определяется председателем конкурсной комиссии.</w:t>
      </w:r>
    </w:p>
    <w:bookmarkEnd w:id="125"/>
    <w:bookmarkStart w:name="z1510" w:id="126"/>
    <w:p>
      <w:pPr>
        <w:spacing w:after="0"/>
        <w:ind w:left="0"/>
        <w:jc w:val="both"/>
      </w:pPr>
      <w:r>
        <w:rPr>
          <w:rFonts w:ascii="Times New Roman"/>
          <w:b w:val="false"/>
          <w:i w:val="false"/>
          <w:color w:val="000000"/>
          <w:sz w:val="28"/>
        </w:rPr>
        <w:t>
      Подсчет сумм балов осуществляется секретарем конкурсной комиссии.</w:t>
      </w:r>
    </w:p>
    <w:bookmarkEnd w:id="126"/>
    <w:p>
      <w:pPr>
        <w:spacing w:after="0"/>
        <w:ind w:left="0"/>
        <w:jc w:val="both"/>
      </w:pPr>
      <w:r>
        <w:rPr>
          <w:rFonts w:ascii="Times New Roman"/>
          <w:b w:val="false"/>
          <w:i w:val="false"/>
          <w:color w:val="000000"/>
          <w:sz w:val="28"/>
        </w:rPr>
        <w:t xml:space="preserve">
      При этом конкурсная комиссия может принять решение об отсутствии кандидата, получившего положительное заключение конкурсной комиссии. </w:t>
      </w:r>
    </w:p>
    <w:bookmarkStart w:name="z1641" w:id="127"/>
    <w:p>
      <w:pPr>
        <w:spacing w:after="0"/>
        <w:ind w:left="0"/>
        <w:jc w:val="both"/>
      </w:pPr>
      <w:r>
        <w:rPr>
          <w:rFonts w:ascii="Times New Roman"/>
          <w:b w:val="false"/>
          <w:i w:val="false"/>
          <w:color w:val="000000"/>
          <w:sz w:val="28"/>
        </w:rPr>
        <w:t>
      60-1. Ход обсуждения и принятое конкурсной комиссией решение оформляются в виде протокола в произвольной форме в бумажном и (или) электронном виде, который подписывается председателем и членами конкурсной комиссии, а также секретарем, осуществляющим протоколирование.</w:t>
      </w:r>
    </w:p>
    <w:bookmarkEnd w:id="127"/>
    <w:p>
      <w:pPr>
        <w:spacing w:after="0"/>
        <w:ind w:left="0"/>
        <w:jc w:val="both"/>
      </w:pPr>
      <w:r>
        <w:rPr>
          <w:rFonts w:ascii="Times New Roman"/>
          <w:b w:val="false"/>
          <w:i w:val="false"/>
          <w:color w:val="000000"/>
          <w:sz w:val="28"/>
        </w:rPr>
        <w:t>
      Члены конкурсной комиссии могут подписать решение в электронном варианте посредством электронно-цифровой подписи.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60-1 в соответствии с приказом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12" w:id="128"/>
    <w:p>
      <w:pPr>
        <w:spacing w:after="0"/>
        <w:ind w:left="0"/>
        <w:jc w:val="both"/>
      </w:pPr>
      <w:r>
        <w:rPr>
          <w:rFonts w:ascii="Times New Roman"/>
          <w:b w:val="false"/>
          <w:i w:val="false"/>
          <w:color w:val="000000"/>
          <w:sz w:val="28"/>
        </w:rPr>
        <w:t>
      61. В течение одного рабочего дня после принятия решения конкурсной комиссии на интернет-ресурсе государственного органа размещается решение конкурсной комиссии.</w:t>
      </w:r>
    </w:p>
    <w:bookmarkEnd w:id="128"/>
    <w:bookmarkStart w:name="z1513" w:id="129"/>
    <w:p>
      <w:pPr>
        <w:spacing w:after="0"/>
        <w:ind w:left="0"/>
        <w:jc w:val="both"/>
      </w:pPr>
      <w:r>
        <w:rPr>
          <w:rFonts w:ascii="Times New Roman"/>
          <w:b w:val="false"/>
          <w:i w:val="false"/>
          <w:color w:val="000000"/>
          <w:sz w:val="28"/>
        </w:rPr>
        <w:t>
      При наличии согласия кандидата на интернет-ресурсе государственного органа также размещается видеозапись его собеседования с конкурсной комиссией.</w:t>
      </w:r>
    </w:p>
    <w:bookmarkEnd w:id="129"/>
    <w:bookmarkStart w:name="z1514" w:id="130"/>
    <w:p>
      <w:pPr>
        <w:spacing w:after="0"/>
        <w:ind w:left="0"/>
        <w:jc w:val="both"/>
      </w:pPr>
      <w:r>
        <w:rPr>
          <w:rFonts w:ascii="Times New Roman"/>
          <w:b w:val="false"/>
          <w:i w:val="false"/>
          <w:color w:val="000000"/>
          <w:sz w:val="28"/>
        </w:rPr>
        <w:t>
      62. Секретарь конкурсной комиссии извещает кандидатов, успешно прошедших собеседование, о результатах конкурса в течение двух рабочих дней со дня решения конкурсной комиссии.</w:t>
      </w:r>
    </w:p>
    <w:bookmarkEnd w:id="130"/>
    <w:bookmarkStart w:name="z1515" w:id="131"/>
    <w:p>
      <w:pPr>
        <w:spacing w:after="0"/>
        <w:ind w:left="0"/>
        <w:jc w:val="left"/>
      </w:pPr>
      <w:r>
        <w:rPr>
          <w:rFonts w:ascii="Times New Roman"/>
          <w:b/>
          <w:i w:val="false"/>
          <w:color w:val="000000"/>
        </w:rPr>
        <w:t xml:space="preserve"> Глава 5. Внутренний конкурс среди государственных служащих всех государственных органов</w:t>
      </w:r>
    </w:p>
    <w:bookmarkEnd w:id="131"/>
    <w:p>
      <w:pPr>
        <w:spacing w:after="0"/>
        <w:ind w:left="0"/>
        <w:jc w:val="both"/>
      </w:pPr>
      <w:r>
        <w:rPr>
          <w:rFonts w:ascii="Times New Roman"/>
          <w:b w:val="false"/>
          <w:i w:val="false"/>
          <w:color w:val="ff0000"/>
          <w:sz w:val="28"/>
        </w:rPr>
        <w:t xml:space="preserve">
      Сноска. Глава 5 исключена приказом Председателя Агентства РК по делам государственной службы от 22.09.2020 </w:t>
      </w:r>
      <w:r>
        <w:rPr>
          <w:rFonts w:ascii="Times New Roman"/>
          <w:b w:val="false"/>
          <w:i w:val="false"/>
          <w:color w:val="ff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p>
    <w:bookmarkStart w:name="z1520" w:id="132"/>
    <w:p>
      <w:pPr>
        <w:spacing w:after="0"/>
        <w:ind w:left="0"/>
        <w:jc w:val="left"/>
      </w:pPr>
      <w:r>
        <w:rPr>
          <w:rFonts w:ascii="Times New Roman"/>
          <w:b/>
          <w:i w:val="false"/>
          <w:color w:val="000000"/>
        </w:rPr>
        <w:t xml:space="preserve"> Глава 6. Общий конкурс</w:t>
      </w:r>
    </w:p>
    <w:bookmarkEnd w:id="132"/>
    <w:p>
      <w:pPr>
        <w:spacing w:after="0"/>
        <w:ind w:left="0"/>
        <w:jc w:val="both"/>
      </w:pPr>
      <w:bookmarkStart w:name="z1521" w:id="133"/>
      <w:r>
        <w:rPr>
          <w:rFonts w:ascii="Times New Roman"/>
          <w:b w:val="false"/>
          <w:i w:val="false"/>
          <w:color w:val="ff0000"/>
          <w:sz w:val="28"/>
        </w:rPr>
        <w:t xml:space="preserve">
      66. Исключен приказом Председателя Агентства РК по делам государственной службы от 22.09.2020 </w:t>
      </w:r>
      <w:r>
        <w:rPr>
          <w:rFonts w:ascii="Times New Roman"/>
          <w:b w:val="false"/>
          <w:i w:val="false"/>
          <w:color w:val="ff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p>
    <w:bookmarkEnd w:id="13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67. Исключен приказом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000000"/>
          <w:sz w:val="28"/>
        </w:rPr>
        <w:t xml:space="preserve"> (вводится в действие со дня его первого официального опубликования).</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68. Исключен приказом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000000"/>
          <w:sz w:val="28"/>
        </w:rPr>
        <w:t xml:space="preserve"> (вводится в действие со дня его первого официального опубликования).</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69. Исключен приказом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000000"/>
          <w:sz w:val="28"/>
        </w:rPr>
        <w:t xml:space="preserve"> (вводится в действие со дня его первого официального опубликования).</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70. Исключен приказом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000000"/>
          <w:sz w:val="28"/>
        </w:rPr>
        <w:t xml:space="preserve"> (вводится в действие со дня его первого официального опубликования).</w:t>
      </w:r>
    </w:p>
    <w:bookmarkStart w:name="z1531" w:id="134"/>
    <w:p>
      <w:pPr>
        <w:spacing w:after="0"/>
        <w:ind w:left="0"/>
        <w:jc w:val="left"/>
      </w:pPr>
      <w:r>
        <w:rPr>
          <w:rFonts w:ascii="Times New Roman"/>
          <w:b/>
          <w:i w:val="false"/>
          <w:color w:val="000000"/>
        </w:rPr>
        <w:t xml:space="preserve"> Параграф 1. Объявление об общем конкурсе</w:t>
      </w:r>
    </w:p>
    <w:bookmarkEnd w:id="134"/>
    <w:bookmarkStart w:name="z1532" w:id="135"/>
    <w:p>
      <w:pPr>
        <w:spacing w:after="0"/>
        <w:ind w:left="0"/>
        <w:jc w:val="both"/>
      </w:pPr>
      <w:r>
        <w:rPr>
          <w:rFonts w:ascii="Times New Roman"/>
          <w:b w:val="false"/>
          <w:i w:val="false"/>
          <w:color w:val="000000"/>
          <w:sz w:val="28"/>
        </w:rPr>
        <w:t>
      71. При проведении общего конкурса в центральных государственных органах, ведомствах и их территориальных подразделениях объявления размещаются на интернет-ресурсах центральных государственных органов и уполномоченного органа. Дополнительное опубликование объявлений допускается в периодических печатных изданиях, распространяемых на всей территории Республики Казахстан, на иных интернет-ресурсах и социальных сетях.</w:t>
      </w:r>
    </w:p>
    <w:bookmarkEnd w:id="135"/>
    <w:bookmarkStart w:name="z1533" w:id="136"/>
    <w:p>
      <w:pPr>
        <w:spacing w:after="0"/>
        <w:ind w:left="0"/>
        <w:jc w:val="both"/>
      </w:pPr>
      <w:r>
        <w:rPr>
          <w:rFonts w:ascii="Times New Roman"/>
          <w:b w:val="false"/>
          <w:i w:val="false"/>
          <w:color w:val="000000"/>
          <w:sz w:val="28"/>
        </w:rPr>
        <w:t>
      Объявления о проведении общего конкурса в исполнительных органах, финансируемых из местного бюджета, размещаются на интернет-ресурсах исполнительных органов, финансируемых из местного бюджета, и уполномоченного органа. Дополнительное опубликование объявлений допускается в периодических изданиях, распространяемых на территории соответствующей административно-территориальной единицы, на иных интернет-ресурсах и социальных сетях.</w:t>
      </w:r>
    </w:p>
    <w:bookmarkEnd w:id="136"/>
    <w:bookmarkStart w:name="z1534" w:id="137"/>
    <w:p>
      <w:pPr>
        <w:spacing w:after="0"/>
        <w:ind w:left="0"/>
        <w:jc w:val="both"/>
      </w:pPr>
      <w:r>
        <w:rPr>
          <w:rFonts w:ascii="Times New Roman"/>
          <w:b w:val="false"/>
          <w:i w:val="false"/>
          <w:color w:val="000000"/>
          <w:sz w:val="28"/>
        </w:rPr>
        <w:t>
      В случае создания единой службы управления персоналом (кадровой службы) объявления также размещаются на интернет-ресурсе государственного органа, в структуре которого она состоит.</w:t>
      </w:r>
    </w:p>
    <w:bookmarkEnd w:id="137"/>
    <w:bookmarkStart w:name="z1535" w:id="138"/>
    <w:p>
      <w:pPr>
        <w:spacing w:after="0"/>
        <w:ind w:left="0"/>
        <w:jc w:val="both"/>
      </w:pPr>
      <w:r>
        <w:rPr>
          <w:rFonts w:ascii="Times New Roman"/>
          <w:b w:val="false"/>
          <w:i w:val="false"/>
          <w:color w:val="000000"/>
          <w:sz w:val="28"/>
        </w:rPr>
        <w:t xml:space="preserve">
      72. После опубликования объявления о проведении конкурса, назначение граждан на объявленную должность в порядке, предусмотренном </w:t>
      </w:r>
      <w:r>
        <w:rPr>
          <w:rFonts w:ascii="Times New Roman"/>
          <w:b w:val="false"/>
          <w:i w:val="false"/>
          <w:color w:val="000000"/>
          <w:sz w:val="28"/>
        </w:rPr>
        <w:t>пунктом 3</w:t>
      </w:r>
      <w:r>
        <w:rPr>
          <w:rFonts w:ascii="Times New Roman"/>
          <w:b w:val="false"/>
          <w:i w:val="false"/>
          <w:color w:val="000000"/>
          <w:sz w:val="28"/>
        </w:rPr>
        <w:t xml:space="preserve"> статьи 15, </w:t>
      </w:r>
      <w:r>
        <w:rPr>
          <w:rFonts w:ascii="Times New Roman"/>
          <w:b w:val="false"/>
          <w:i w:val="false"/>
          <w:color w:val="000000"/>
          <w:sz w:val="28"/>
        </w:rPr>
        <w:t>пунктом 7</w:t>
      </w:r>
      <w:r>
        <w:rPr>
          <w:rFonts w:ascii="Times New Roman"/>
          <w:b w:val="false"/>
          <w:i w:val="false"/>
          <w:color w:val="000000"/>
          <w:sz w:val="28"/>
        </w:rPr>
        <w:t xml:space="preserve"> статьи 27 Закона, до окончания конкурсных процедур не допускается.</w:t>
      </w:r>
    </w:p>
    <w:bookmarkEnd w:id="138"/>
    <w:bookmarkStart w:name="z1536" w:id="139"/>
    <w:p>
      <w:pPr>
        <w:spacing w:after="0"/>
        <w:ind w:left="0"/>
        <w:jc w:val="both"/>
      </w:pPr>
      <w:r>
        <w:rPr>
          <w:rFonts w:ascii="Times New Roman"/>
          <w:b w:val="false"/>
          <w:i w:val="false"/>
          <w:color w:val="000000"/>
          <w:sz w:val="28"/>
        </w:rPr>
        <w:t>
      73. Объявление о проведении общего конкурса включает следующие сведения:</w:t>
      </w:r>
    </w:p>
    <w:bookmarkEnd w:id="139"/>
    <w:bookmarkStart w:name="z1537" w:id="140"/>
    <w:p>
      <w:pPr>
        <w:spacing w:after="0"/>
        <w:ind w:left="0"/>
        <w:jc w:val="both"/>
      </w:pPr>
      <w:r>
        <w:rPr>
          <w:rFonts w:ascii="Times New Roman"/>
          <w:b w:val="false"/>
          <w:i w:val="false"/>
          <w:color w:val="000000"/>
          <w:sz w:val="28"/>
        </w:rPr>
        <w:t>
      1) наименование государственного органа, проводящего конкурс, с указанием его местонахождения, почтового адреса, номеров телефонов и факса, адреса электронной почты;</w:t>
      </w:r>
    </w:p>
    <w:bookmarkEnd w:id="140"/>
    <w:bookmarkStart w:name="z1538" w:id="141"/>
    <w:p>
      <w:pPr>
        <w:spacing w:after="0"/>
        <w:ind w:left="0"/>
        <w:jc w:val="both"/>
      </w:pPr>
      <w:r>
        <w:rPr>
          <w:rFonts w:ascii="Times New Roman"/>
          <w:b w:val="false"/>
          <w:i w:val="false"/>
          <w:color w:val="000000"/>
          <w:sz w:val="28"/>
        </w:rPr>
        <w:t>
      2) наименование вакантных должностей с обозначением основных функциональных обязанностей, размера и условий оплаты труда;</w:t>
      </w:r>
    </w:p>
    <w:bookmarkEnd w:id="141"/>
    <w:bookmarkStart w:name="z1539" w:id="142"/>
    <w:p>
      <w:pPr>
        <w:spacing w:after="0"/>
        <w:ind w:left="0"/>
        <w:jc w:val="both"/>
      </w:pPr>
      <w:r>
        <w:rPr>
          <w:rFonts w:ascii="Times New Roman"/>
          <w:b w:val="false"/>
          <w:i w:val="false"/>
          <w:color w:val="000000"/>
          <w:sz w:val="28"/>
        </w:rPr>
        <w:t>
      3) основные требования к участнику конкурса, определяемые государственным органом в соответствии с квалификационными требованиями;</w:t>
      </w:r>
    </w:p>
    <w:bookmarkEnd w:id="142"/>
    <w:bookmarkStart w:name="z1540" w:id="143"/>
    <w:p>
      <w:pPr>
        <w:spacing w:after="0"/>
        <w:ind w:left="0"/>
        <w:jc w:val="both"/>
      </w:pPr>
      <w:r>
        <w:rPr>
          <w:rFonts w:ascii="Times New Roman"/>
          <w:b w:val="false"/>
          <w:i w:val="false"/>
          <w:color w:val="000000"/>
          <w:sz w:val="28"/>
        </w:rPr>
        <w:t>
      4) срок приема документов (7 рабочих дней), который исчисляется со следующего рабочего дня после публикации объявления о проведении общего конкурса на интернет-ресурсе уполномоченного органа.</w:t>
      </w:r>
    </w:p>
    <w:bookmarkEnd w:id="143"/>
    <w:p>
      <w:pPr>
        <w:spacing w:after="0"/>
        <w:ind w:left="0"/>
        <w:jc w:val="both"/>
      </w:pPr>
      <w:r>
        <w:rPr>
          <w:rFonts w:ascii="Times New Roman"/>
          <w:b w:val="false"/>
          <w:i w:val="false"/>
          <w:color w:val="000000"/>
          <w:sz w:val="28"/>
        </w:rPr>
        <w:t xml:space="preserve">
      При этом, служба управления персоналом (кадровая служба) либо лицо, на которое возложено исполнение обязанностей службы управления персоналом (кадровой службы) принимает документы в рабочее время государственного органа, установленное правилами трудового распорядка государственных служащих, утвержденными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32 Закона Республики Казахстан "О государственной службе Республики Казахстан";</w:t>
      </w:r>
    </w:p>
    <w:bookmarkStart w:name="z1541" w:id="144"/>
    <w:p>
      <w:pPr>
        <w:spacing w:after="0"/>
        <w:ind w:left="0"/>
        <w:jc w:val="both"/>
      </w:pPr>
      <w:r>
        <w:rPr>
          <w:rFonts w:ascii="Times New Roman"/>
          <w:b w:val="false"/>
          <w:i w:val="false"/>
          <w:color w:val="000000"/>
          <w:sz w:val="28"/>
        </w:rPr>
        <w:t xml:space="preserve">
      5) перечень необходимых документов, указанных в </w:t>
      </w:r>
      <w:r>
        <w:rPr>
          <w:rFonts w:ascii="Times New Roman"/>
          <w:b w:val="false"/>
          <w:i w:val="false"/>
          <w:color w:val="000000"/>
          <w:sz w:val="28"/>
        </w:rPr>
        <w:t>пункте 76</w:t>
      </w:r>
      <w:r>
        <w:rPr>
          <w:rFonts w:ascii="Times New Roman"/>
          <w:b w:val="false"/>
          <w:i w:val="false"/>
          <w:color w:val="000000"/>
          <w:sz w:val="28"/>
        </w:rPr>
        <w:t xml:space="preserve"> или </w:t>
      </w:r>
      <w:r>
        <w:rPr>
          <w:rFonts w:ascii="Times New Roman"/>
          <w:b w:val="false"/>
          <w:i w:val="false"/>
          <w:color w:val="000000"/>
          <w:sz w:val="28"/>
        </w:rPr>
        <w:t>79</w:t>
      </w:r>
      <w:r>
        <w:rPr>
          <w:rFonts w:ascii="Times New Roman"/>
          <w:b w:val="false"/>
          <w:i w:val="false"/>
          <w:color w:val="000000"/>
          <w:sz w:val="28"/>
        </w:rPr>
        <w:t xml:space="preserve"> настоящих Правил, и информацию о способах их подачи, указанную в </w:t>
      </w:r>
      <w:r>
        <w:rPr>
          <w:rFonts w:ascii="Times New Roman"/>
          <w:b w:val="false"/>
          <w:i w:val="false"/>
          <w:color w:val="000000"/>
          <w:sz w:val="28"/>
        </w:rPr>
        <w:t>пункте 43</w:t>
      </w:r>
      <w:r>
        <w:rPr>
          <w:rFonts w:ascii="Times New Roman"/>
          <w:b w:val="false"/>
          <w:i w:val="false"/>
          <w:color w:val="000000"/>
          <w:sz w:val="28"/>
        </w:rPr>
        <w:t xml:space="preserve"> настоящих Правил;</w:t>
      </w:r>
    </w:p>
    <w:bookmarkEnd w:id="144"/>
    <w:bookmarkStart w:name="z1542" w:id="145"/>
    <w:p>
      <w:pPr>
        <w:spacing w:after="0"/>
        <w:ind w:left="0"/>
        <w:jc w:val="both"/>
      </w:pPr>
      <w:r>
        <w:rPr>
          <w:rFonts w:ascii="Times New Roman"/>
          <w:b w:val="false"/>
          <w:i w:val="false"/>
          <w:color w:val="000000"/>
          <w:sz w:val="28"/>
        </w:rPr>
        <w:t>
      6) сроки и место проведения собеседования;</w:t>
      </w:r>
    </w:p>
    <w:bookmarkEnd w:id="145"/>
    <w:bookmarkStart w:name="z1543" w:id="146"/>
    <w:p>
      <w:pPr>
        <w:spacing w:after="0"/>
        <w:ind w:left="0"/>
        <w:jc w:val="both"/>
      </w:pPr>
      <w:r>
        <w:rPr>
          <w:rFonts w:ascii="Times New Roman"/>
          <w:b w:val="false"/>
          <w:i w:val="false"/>
          <w:color w:val="000000"/>
          <w:sz w:val="28"/>
        </w:rPr>
        <w:t>
      7) информацию касательно присутствия наблюдателей на заседании конкурсной комиссии;</w:t>
      </w:r>
    </w:p>
    <w:bookmarkEnd w:id="146"/>
    <w:bookmarkStart w:name="z1544" w:id="147"/>
    <w:p>
      <w:pPr>
        <w:spacing w:after="0"/>
        <w:ind w:left="0"/>
        <w:jc w:val="both"/>
      </w:pPr>
      <w:r>
        <w:rPr>
          <w:rFonts w:ascii="Times New Roman"/>
          <w:b w:val="false"/>
          <w:i w:val="false"/>
          <w:color w:val="000000"/>
          <w:sz w:val="28"/>
        </w:rPr>
        <w:t>
      8) формы заявления и Послужного списка для участия в конкурсе;</w:t>
      </w:r>
    </w:p>
    <w:bookmarkEnd w:id="147"/>
    <w:bookmarkStart w:name="z1545" w:id="148"/>
    <w:p>
      <w:pPr>
        <w:spacing w:after="0"/>
        <w:ind w:left="0"/>
        <w:jc w:val="both"/>
      </w:pPr>
      <w:r>
        <w:rPr>
          <w:rFonts w:ascii="Times New Roman"/>
          <w:b w:val="false"/>
          <w:i w:val="false"/>
          <w:color w:val="000000"/>
          <w:sz w:val="28"/>
        </w:rPr>
        <w:t>
      9) информацию о порядке обжалования действий и решения конкурсной комиссии;</w:t>
      </w:r>
    </w:p>
    <w:bookmarkEnd w:id="148"/>
    <w:bookmarkStart w:name="z1546" w:id="149"/>
    <w:p>
      <w:pPr>
        <w:spacing w:after="0"/>
        <w:ind w:left="0"/>
        <w:jc w:val="both"/>
      </w:pPr>
      <w:r>
        <w:rPr>
          <w:rFonts w:ascii="Times New Roman"/>
          <w:b w:val="false"/>
          <w:i w:val="false"/>
          <w:color w:val="000000"/>
          <w:sz w:val="28"/>
        </w:rPr>
        <w:t>
      10) информацию о применении средств отбора кандидатов, не предусмотренных настоящими Правилами.</w:t>
      </w:r>
    </w:p>
    <w:bookmarkEnd w:id="1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73 с изменениями, внесенными приказом Председателя Агентства РК по делам государственной службы от 19.05.2020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47" w:id="150"/>
    <w:p>
      <w:pPr>
        <w:spacing w:after="0"/>
        <w:ind w:left="0"/>
        <w:jc w:val="both"/>
      </w:pPr>
      <w:r>
        <w:rPr>
          <w:rFonts w:ascii="Times New Roman"/>
          <w:b w:val="false"/>
          <w:i w:val="false"/>
          <w:color w:val="000000"/>
          <w:sz w:val="28"/>
        </w:rPr>
        <w:t>
      74. Если конкурс проводится на временно вакантную административную государственную должность корпуса "Б", данное условие указывается в объявлении о проведении конкурса с указанием даты выхода на работу временно отсутствующего работника, за которым сохранилось место работы (должность).</w:t>
      </w:r>
    </w:p>
    <w:bookmarkEnd w:id="1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74 - в редакции приказа Председателя Агентства РК по делам государственной службы от 22.09.2020 </w:t>
      </w:r>
      <w:r>
        <w:rPr>
          <w:rFonts w:ascii="Times New Roman"/>
          <w:b w:val="false"/>
          <w:i w:val="false"/>
          <w:color w:val="000000"/>
          <w:sz w:val="28"/>
        </w:rPr>
        <w:t>№ 146</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57" w:id="151"/>
    <w:p>
      <w:pPr>
        <w:spacing w:after="0"/>
        <w:ind w:left="0"/>
        <w:jc w:val="both"/>
      </w:pPr>
      <w:r>
        <w:rPr>
          <w:rFonts w:ascii="Times New Roman"/>
          <w:b w:val="false"/>
          <w:i w:val="false"/>
          <w:color w:val="000000"/>
          <w:sz w:val="28"/>
        </w:rPr>
        <w:t>
      74-1. В случае введения ограничительных мероприятий, в том числе карантина в соответствии с Кодексом Республики Казахстан от 7 июля 2020 года "О здоровье народа и системе здравоохранения", срок приема документов  для участия в конкурсе на занятие вакантных должностей уполномоченных органов в области здравоохранения, социально-трудовой сферы и образования,  их ведомств, территориальных подразделений их ведомств, а также исполнительных органов, финансируемых из местного бюджета, в области здравоохранения, занятости населения и образования по решению конкурсной комиссии может составлять один рабочий день.</w:t>
      </w:r>
    </w:p>
    <w:bookmarkEnd w:id="1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74-1 в соответствии с приказом Председателя Агентства РК по делам государственной службы от 22.07.2020 </w:t>
      </w:r>
      <w:r>
        <w:rPr>
          <w:rFonts w:ascii="Times New Roman"/>
          <w:b w:val="false"/>
          <w:i w:val="false"/>
          <w:color w:val="000000"/>
          <w:sz w:val="28"/>
        </w:rPr>
        <w:t>№ 119</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48" w:id="152"/>
    <w:p>
      <w:pPr>
        <w:spacing w:after="0"/>
        <w:ind w:left="0"/>
        <w:jc w:val="left"/>
      </w:pPr>
      <w:r>
        <w:rPr>
          <w:rFonts w:ascii="Times New Roman"/>
          <w:b/>
          <w:i w:val="false"/>
          <w:color w:val="000000"/>
        </w:rPr>
        <w:t xml:space="preserve"> Параграф 2. Прием документов лиц, участвующих в общем конкурсе</w:t>
      </w:r>
    </w:p>
    <w:bookmarkEnd w:id="152"/>
    <w:bookmarkStart w:name="z1549" w:id="153"/>
    <w:p>
      <w:pPr>
        <w:spacing w:after="0"/>
        <w:ind w:left="0"/>
        <w:jc w:val="both"/>
      </w:pPr>
      <w:r>
        <w:rPr>
          <w:rFonts w:ascii="Times New Roman"/>
          <w:b w:val="false"/>
          <w:i w:val="false"/>
          <w:color w:val="000000"/>
          <w:sz w:val="28"/>
        </w:rPr>
        <w:t>
      75. Лица, изъявившие желание участвовать в общем конкурсе, представляют документы, указанные в пунктах 76 и 79 настоящих Правил, в государственный орган, объявивший конкурс, в сроки приема документов нарочно, по почте или их электронные копии через объекты информатизации государственного органа, адреса электронной почты, указанные в объявлении о проведении конкурса.</w:t>
      </w:r>
    </w:p>
    <w:bookmarkEnd w:id="1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75 -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50" w:id="154"/>
    <w:p>
      <w:pPr>
        <w:spacing w:after="0"/>
        <w:ind w:left="0"/>
        <w:jc w:val="both"/>
      </w:pPr>
      <w:r>
        <w:rPr>
          <w:rFonts w:ascii="Times New Roman"/>
          <w:b w:val="false"/>
          <w:i w:val="false"/>
          <w:color w:val="000000"/>
          <w:sz w:val="28"/>
        </w:rPr>
        <w:t>
      76. Для участия в общем конкурсе предоставляются следующие документы:</w:t>
      </w:r>
    </w:p>
    <w:bookmarkEnd w:id="154"/>
    <w:bookmarkStart w:name="z1551" w:id="155"/>
    <w:p>
      <w:pPr>
        <w:spacing w:after="0"/>
        <w:ind w:left="0"/>
        <w:jc w:val="both"/>
      </w:pPr>
      <w:r>
        <w:rPr>
          <w:rFonts w:ascii="Times New Roman"/>
          <w:b w:val="false"/>
          <w:i w:val="false"/>
          <w:color w:val="000000"/>
          <w:sz w:val="28"/>
        </w:rPr>
        <w:t>
      1) Заявление;</w:t>
      </w:r>
    </w:p>
    <w:bookmarkEnd w:id="155"/>
    <w:bookmarkStart w:name="z1552" w:id="156"/>
    <w:p>
      <w:pPr>
        <w:spacing w:after="0"/>
        <w:ind w:left="0"/>
        <w:jc w:val="both"/>
      </w:pPr>
      <w:r>
        <w:rPr>
          <w:rFonts w:ascii="Times New Roman"/>
          <w:b w:val="false"/>
          <w:i w:val="false"/>
          <w:color w:val="000000"/>
          <w:sz w:val="28"/>
        </w:rPr>
        <w:t xml:space="preserve">
      2) послужной список кандидата на административную государственную должность корпуса "Б" с цветной фотографией размером 3х4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(далее – Послужной список);</w:t>
      </w:r>
    </w:p>
    <w:bookmarkEnd w:id="156"/>
    <w:bookmarkStart w:name="z1553" w:id="157"/>
    <w:p>
      <w:pPr>
        <w:spacing w:after="0"/>
        <w:ind w:left="0"/>
        <w:jc w:val="both"/>
      </w:pPr>
      <w:r>
        <w:rPr>
          <w:rFonts w:ascii="Times New Roman"/>
          <w:b w:val="false"/>
          <w:i w:val="false"/>
          <w:color w:val="000000"/>
          <w:sz w:val="28"/>
        </w:rPr>
        <w:t>
      3) копии документов об образовании и приложений к ним, засвидетельствованные нотариально.</w:t>
      </w:r>
    </w:p>
    <w:bookmarkEnd w:id="157"/>
    <w:bookmarkStart w:name="z1554" w:id="158"/>
    <w:p>
      <w:pPr>
        <w:spacing w:after="0"/>
        <w:ind w:left="0"/>
        <w:jc w:val="both"/>
      </w:pPr>
      <w:r>
        <w:rPr>
          <w:rFonts w:ascii="Times New Roman"/>
          <w:b w:val="false"/>
          <w:i w:val="false"/>
          <w:color w:val="000000"/>
          <w:sz w:val="28"/>
        </w:rPr>
        <w:t>
      К копиям документов об образовании, полученным гражданами Республики Казахстан в зарубежных организациях образования, прилагаются копии удостоверений о признании или нострификации данных документов об образовании, выданных уполномоченным органом в сфере образования, за исключением документов об образовании, выданных зарубежными высшими учебными заведениями, научными центрами и лабораториями гражданам Республики Казахстан – обладателям международной стипендии "Болашак", а также подпадающих под действие международного договора (соглашение) о взаимном признании и эквивалентности.</w:t>
      </w:r>
    </w:p>
    <w:bookmarkEnd w:id="158"/>
    <w:bookmarkStart w:name="z1555" w:id="159"/>
    <w:p>
      <w:pPr>
        <w:spacing w:after="0"/>
        <w:ind w:left="0"/>
        <w:jc w:val="both"/>
      </w:pPr>
      <w:r>
        <w:rPr>
          <w:rFonts w:ascii="Times New Roman"/>
          <w:b w:val="false"/>
          <w:i w:val="false"/>
          <w:color w:val="000000"/>
          <w:sz w:val="28"/>
        </w:rPr>
        <w:t>
      К копиям документов об образовании, выданных обладателям международной стипендии "Болашак", прилагается копия справки о завершении обучения по международной стипендии Президента Республики Казахстан "Болашак", выданной акционерным обществом "Центр международных программ".</w:t>
      </w:r>
    </w:p>
    <w:bookmarkEnd w:id="159"/>
    <w:bookmarkStart w:name="z1556" w:id="160"/>
    <w:p>
      <w:pPr>
        <w:spacing w:after="0"/>
        <w:ind w:left="0"/>
        <w:jc w:val="both"/>
      </w:pPr>
      <w:r>
        <w:rPr>
          <w:rFonts w:ascii="Times New Roman"/>
          <w:b w:val="false"/>
          <w:i w:val="false"/>
          <w:color w:val="000000"/>
          <w:sz w:val="28"/>
        </w:rPr>
        <w:t>
      К копиям документов об образовании, подпадающих под действие международного договора (соглашения) о взаимном признании и эквивалентности, прилагаются копии справок о признании данных документов об образовании, выданных уполномоченным органом в сфере образования.</w:t>
      </w:r>
    </w:p>
    <w:bookmarkEnd w:id="1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В пункт 76 внесено изменение на казахском языке, текст на русском языке не меняется приказом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57" w:id="161"/>
    <w:p>
      <w:pPr>
        <w:spacing w:after="0"/>
        <w:ind w:left="0"/>
        <w:jc w:val="both"/>
      </w:pPr>
      <w:r>
        <w:rPr>
          <w:rFonts w:ascii="Times New Roman"/>
          <w:b w:val="false"/>
          <w:i w:val="false"/>
          <w:color w:val="000000"/>
          <w:sz w:val="28"/>
        </w:rPr>
        <w:t xml:space="preserve">
      77. Службой управления персоналом (кадровой службой) посредством интегрированной информационной системы "Е-қызмет" проверяется наличие у кандидата (за исключением лиц, указанных в </w:t>
      </w:r>
      <w:r>
        <w:rPr>
          <w:rFonts w:ascii="Times New Roman"/>
          <w:b w:val="false"/>
          <w:i w:val="false"/>
          <w:color w:val="000000"/>
          <w:sz w:val="28"/>
        </w:rPr>
        <w:t>пункте 79</w:t>
      </w:r>
      <w:r>
        <w:rPr>
          <w:rFonts w:ascii="Times New Roman"/>
          <w:b w:val="false"/>
          <w:i w:val="false"/>
          <w:color w:val="000000"/>
          <w:sz w:val="28"/>
        </w:rPr>
        <w:t xml:space="preserve"> настоящих Правил):</w:t>
      </w:r>
    </w:p>
    <w:bookmarkEnd w:id="161"/>
    <w:bookmarkStart w:name="z1558" w:id="162"/>
    <w:p>
      <w:pPr>
        <w:spacing w:after="0"/>
        <w:ind w:left="0"/>
        <w:jc w:val="both"/>
      </w:pPr>
      <w:r>
        <w:rPr>
          <w:rFonts w:ascii="Times New Roman"/>
          <w:b w:val="false"/>
          <w:i w:val="false"/>
          <w:color w:val="000000"/>
          <w:sz w:val="28"/>
        </w:rPr>
        <w:t>
      1) сертификата о прохождении тестирования на знание законодательства с результатами не ниже пороговых значений по программе тестирования для категории объявленной должности, действительного на момент подачи документов;</w:t>
      </w:r>
    </w:p>
    <w:bookmarkEnd w:id="162"/>
    <w:bookmarkStart w:name="z1559" w:id="163"/>
    <w:p>
      <w:pPr>
        <w:spacing w:after="0"/>
        <w:ind w:left="0"/>
        <w:jc w:val="both"/>
      </w:pPr>
      <w:r>
        <w:rPr>
          <w:rFonts w:ascii="Times New Roman"/>
          <w:b w:val="false"/>
          <w:i w:val="false"/>
          <w:color w:val="000000"/>
          <w:sz w:val="28"/>
        </w:rPr>
        <w:t>
      2) заключения о прохождении оценки личных качеств в уполномоченном органе с результатами не ниже пороговых значений, действительного на момент подачи документов для участия в конкурсе.</w:t>
      </w:r>
    </w:p>
    <w:bookmarkEnd w:id="1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78. Исключен приказом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62" w:id="164"/>
    <w:p>
      <w:pPr>
        <w:spacing w:after="0"/>
        <w:ind w:left="0"/>
        <w:jc w:val="both"/>
      </w:pPr>
      <w:r>
        <w:rPr>
          <w:rFonts w:ascii="Times New Roman"/>
          <w:b w:val="false"/>
          <w:i w:val="false"/>
          <w:color w:val="000000"/>
          <w:sz w:val="28"/>
        </w:rPr>
        <w:t xml:space="preserve">
      79. Для участия в общем конкурсе государственным служащим и лицом, указанным в части первой </w:t>
      </w:r>
      <w:r>
        <w:rPr>
          <w:rFonts w:ascii="Times New Roman"/>
          <w:b w:val="false"/>
          <w:i w:val="false"/>
          <w:color w:val="000000"/>
          <w:sz w:val="28"/>
        </w:rPr>
        <w:t>пункта 8</w:t>
      </w:r>
      <w:r>
        <w:rPr>
          <w:rFonts w:ascii="Times New Roman"/>
          <w:b w:val="false"/>
          <w:i w:val="false"/>
          <w:color w:val="000000"/>
          <w:sz w:val="28"/>
        </w:rPr>
        <w:t xml:space="preserve"> статьи 27 Закона, предоставляются следующие документы:</w:t>
      </w:r>
    </w:p>
    <w:bookmarkEnd w:id="164"/>
    <w:bookmarkStart w:name="z1682" w:id="165"/>
    <w:p>
      <w:pPr>
        <w:spacing w:after="0"/>
        <w:ind w:left="0"/>
        <w:jc w:val="both"/>
      </w:pPr>
      <w:r>
        <w:rPr>
          <w:rFonts w:ascii="Times New Roman"/>
          <w:b w:val="false"/>
          <w:i w:val="false"/>
          <w:color w:val="000000"/>
          <w:sz w:val="28"/>
        </w:rPr>
        <w:t>
      1) Заявление;</w:t>
      </w:r>
    </w:p>
    <w:bookmarkEnd w:id="165"/>
    <w:bookmarkStart w:name="z1683" w:id="166"/>
    <w:p>
      <w:pPr>
        <w:spacing w:after="0"/>
        <w:ind w:left="0"/>
        <w:jc w:val="both"/>
      </w:pPr>
      <w:r>
        <w:rPr>
          <w:rFonts w:ascii="Times New Roman"/>
          <w:b w:val="false"/>
          <w:i w:val="false"/>
          <w:color w:val="000000"/>
          <w:sz w:val="28"/>
        </w:rPr>
        <w:t xml:space="preserve">
      2) послужной список государственного служащего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Председателя Агентства Республики Казахстан по делам государственной службы от 10 сентября 2021 года № 158 (зарегистрирован в Реестре государственной регистрации нормативных правовых актов за № 24350), заверенный соответствующей службой управления персоналом (кадровой службой) в течение тридцати календарных дней до дня представления документов.</w:t>
      </w:r>
    </w:p>
    <w:bookmarkEnd w:id="166"/>
    <w:bookmarkStart w:name="z1684" w:id="167"/>
    <w:p>
      <w:pPr>
        <w:spacing w:after="0"/>
        <w:ind w:left="0"/>
        <w:jc w:val="both"/>
      </w:pPr>
      <w:r>
        <w:rPr>
          <w:rFonts w:ascii="Times New Roman"/>
          <w:b w:val="false"/>
          <w:i w:val="false"/>
          <w:color w:val="000000"/>
          <w:sz w:val="28"/>
        </w:rPr>
        <w:t>
      При этом государственные служащие могут предоставлять документы через интегрированную информационную систему "Е-қызмет".</w:t>
      </w:r>
    </w:p>
    <w:bookmarkEnd w:id="1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79 -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65" w:id="168"/>
    <w:p>
      <w:pPr>
        <w:spacing w:after="0"/>
        <w:ind w:left="0"/>
        <w:jc w:val="both"/>
      </w:pPr>
      <w:r>
        <w:rPr>
          <w:rFonts w:ascii="Times New Roman"/>
          <w:b w:val="false"/>
          <w:i w:val="false"/>
          <w:color w:val="000000"/>
          <w:sz w:val="28"/>
        </w:rPr>
        <w:t xml:space="preserve">
      80. Кандидатам, представившим полный пакет документов в нарочном порядке или по почте, секретарь конкурсной комиссии выдает расписку о принятии документов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bookmarkEnd w:id="168"/>
    <w:p>
      <w:pPr>
        <w:spacing w:after="0"/>
        <w:ind w:left="0"/>
        <w:jc w:val="both"/>
      </w:pPr>
      <w:r>
        <w:rPr>
          <w:rFonts w:ascii="Times New Roman"/>
          <w:b w:val="false"/>
          <w:i w:val="false"/>
          <w:color w:val="000000"/>
          <w:sz w:val="28"/>
        </w:rPr>
        <w:t>
      Представление неполного пакета документов, либо недостоверных сведений, либо несоответствии документов предъявляемым к ним требованиям является основанием для отказа в их принятии секретарем конкурсной комиссией.</w:t>
      </w:r>
    </w:p>
    <w:p>
      <w:pPr>
        <w:spacing w:after="0"/>
        <w:ind w:left="0"/>
        <w:jc w:val="both"/>
      </w:pPr>
      <w:r>
        <w:rPr>
          <w:rFonts w:ascii="Times New Roman"/>
          <w:b w:val="false"/>
          <w:i w:val="false"/>
          <w:color w:val="000000"/>
          <w:sz w:val="28"/>
        </w:rPr>
        <w:t>
      Кандидатам, представившим полный пакет документов в электронном виде, расписка направляется в электронном виде на адреса электронной почты, объекты информатизации, по которым представлен документ.</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80 -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68" w:id="169"/>
    <w:p>
      <w:pPr>
        <w:spacing w:after="0"/>
        <w:ind w:left="0"/>
        <w:jc w:val="both"/>
      </w:pPr>
      <w:r>
        <w:rPr>
          <w:rFonts w:ascii="Times New Roman"/>
          <w:b w:val="false"/>
          <w:i w:val="false"/>
          <w:color w:val="000000"/>
          <w:sz w:val="28"/>
        </w:rPr>
        <w:t>
      81. Граждане могут предоставлять дополнительную информацию, касающуюся их образования, опыта работы, профессионального уровня и репутации (копии документов о повышении квалификации, присвоении ученых степеней и званий, характеристики, рекомендации, научные публикации, иные сведения, характеризующие их профессиональную деятельность, квалификацию).</w:t>
      </w:r>
    </w:p>
    <w:bookmarkEnd w:id="169"/>
    <w:bookmarkStart w:name="z1569" w:id="170"/>
    <w:p>
      <w:pPr>
        <w:spacing w:after="0"/>
        <w:ind w:left="0"/>
        <w:jc w:val="both"/>
      </w:pPr>
      <w:r>
        <w:rPr>
          <w:rFonts w:ascii="Times New Roman"/>
          <w:b w:val="false"/>
          <w:i w:val="false"/>
          <w:color w:val="000000"/>
          <w:sz w:val="28"/>
        </w:rPr>
        <w:t>
      82. Материалы конкурсной комиссии, документы участников конкурса, получивших положительное заключение конкурсной комиссии, а также Послужной список, заявление и документы лиц, не прошедших конкурсный отбор, хранятся в службе управления персоналом (кадровой службе) не менее одного года с момента завершения конкурса.</w:t>
      </w:r>
    </w:p>
    <w:bookmarkEnd w:id="170"/>
    <w:bookmarkStart w:name="z1570" w:id="171"/>
    <w:p>
      <w:pPr>
        <w:spacing w:after="0"/>
        <w:ind w:left="0"/>
        <w:jc w:val="both"/>
      </w:pPr>
      <w:r>
        <w:rPr>
          <w:rFonts w:ascii="Times New Roman"/>
          <w:b w:val="false"/>
          <w:i w:val="false"/>
          <w:color w:val="000000"/>
          <w:sz w:val="28"/>
        </w:rPr>
        <w:t xml:space="preserve">
      83. По заявлению лиц, не прошедших конкурсный отбор, им возвращаются документы, указанные в подпунктах 2) и 3) </w:t>
      </w:r>
      <w:r>
        <w:rPr>
          <w:rFonts w:ascii="Times New Roman"/>
          <w:b w:val="false"/>
          <w:i w:val="false"/>
          <w:color w:val="000000"/>
          <w:sz w:val="28"/>
        </w:rPr>
        <w:t>пункта 76</w:t>
      </w:r>
      <w:r>
        <w:rPr>
          <w:rFonts w:ascii="Times New Roman"/>
          <w:b w:val="false"/>
          <w:i w:val="false"/>
          <w:color w:val="000000"/>
          <w:sz w:val="28"/>
        </w:rPr>
        <w:t xml:space="preserve">, а также в подпункте 2) </w:t>
      </w:r>
      <w:r>
        <w:rPr>
          <w:rFonts w:ascii="Times New Roman"/>
          <w:b w:val="false"/>
          <w:i w:val="false"/>
          <w:color w:val="000000"/>
          <w:sz w:val="28"/>
        </w:rPr>
        <w:t>пункта 79</w:t>
      </w:r>
      <w:r>
        <w:rPr>
          <w:rFonts w:ascii="Times New Roman"/>
          <w:b w:val="false"/>
          <w:i w:val="false"/>
          <w:color w:val="000000"/>
          <w:sz w:val="28"/>
        </w:rPr>
        <w:t xml:space="preserve"> настоящих Правил. С указанных документов снимаются копии, которые хранятся в службе управления персоналом (кадровой службе).</w:t>
      </w:r>
    </w:p>
    <w:bookmarkEnd w:id="171"/>
    <w:bookmarkStart w:name="z1571" w:id="172"/>
    <w:p>
      <w:pPr>
        <w:spacing w:after="0"/>
        <w:ind w:left="0"/>
        <w:jc w:val="both"/>
      </w:pPr>
      <w:r>
        <w:rPr>
          <w:rFonts w:ascii="Times New Roman"/>
          <w:b w:val="false"/>
          <w:i w:val="false"/>
          <w:color w:val="000000"/>
          <w:sz w:val="28"/>
        </w:rPr>
        <w:t xml:space="preserve">
      Сроки хранения документов, указанных в </w:t>
      </w:r>
      <w:r>
        <w:rPr>
          <w:rFonts w:ascii="Times New Roman"/>
          <w:b w:val="false"/>
          <w:i w:val="false"/>
          <w:color w:val="000000"/>
          <w:sz w:val="28"/>
        </w:rPr>
        <w:t>пунктах 76</w:t>
      </w:r>
      <w:r>
        <w:rPr>
          <w:rFonts w:ascii="Times New Roman"/>
          <w:b w:val="false"/>
          <w:i w:val="false"/>
          <w:color w:val="000000"/>
          <w:sz w:val="28"/>
        </w:rPr>
        <w:t xml:space="preserve"> и </w:t>
      </w:r>
      <w:r>
        <w:rPr>
          <w:rFonts w:ascii="Times New Roman"/>
          <w:b w:val="false"/>
          <w:i w:val="false"/>
          <w:color w:val="000000"/>
          <w:sz w:val="28"/>
        </w:rPr>
        <w:t>79</w:t>
      </w:r>
      <w:r>
        <w:rPr>
          <w:rFonts w:ascii="Times New Roman"/>
          <w:b w:val="false"/>
          <w:i w:val="false"/>
          <w:color w:val="000000"/>
          <w:sz w:val="28"/>
        </w:rPr>
        <w:t xml:space="preserve"> настоящих Правил определяются в соответствии с </w:t>
      </w:r>
      <w:r>
        <w:rPr>
          <w:rFonts w:ascii="Times New Roman"/>
          <w:b w:val="false"/>
          <w:i w:val="false"/>
          <w:color w:val="000000"/>
          <w:sz w:val="28"/>
        </w:rPr>
        <w:t>Перечнем</w:t>
      </w:r>
      <w:r>
        <w:rPr>
          <w:rFonts w:ascii="Times New Roman"/>
          <w:b w:val="false"/>
          <w:i w:val="false"/>
          <w:color w:val="000000"/>
          <w:sz w:val="28"/>
        </w:rPr>
        <w:t xml:space="preserve"> типовых документов, образующихся в деятельности государственных и негосударственных организаций, с указанием сроков хранения, утвержденного приказом Министра культуры и спорта Республики Казахстан от 29 сентября 2017 года № 263 (зарегистрирован в Реестре государственной регистрации нормативных правовых актов за № 15997).</w:t>
      </w:r>
    </w:p>
    <w:bookmarkEnd w:id="172"/>
    <w:bookmarkStart w:name="z1572" w:id="173"/>
    <w:p>
      <w:pPr>
        <w:spacing w:after="0"/>
        <w:ind w:left="0"/>
        <w:jc w:val="left"/>
      </w:pPr>
      <w:r>
        <w:rPr>
          <w:rFonts w:ascii="Times New Roman"/>
          <w:b/>
          <w:i w:val="false"/>
          <w:color w:val="000000"/>
        </w:rPr>
        <w:t xml:space="preserve"> Параграф 3. Рассмотрение документов участников общего конкурса</w:t>
      </w:r>
    </w:p>
    <w:bookmarkEnd w:id="173"/>
    <w:bookmarkStart w:name="z1573" w:id="174"/>
    <w:p>
      <w:pPr>
        <w:spacing w:after="0"/>
        <w:ind w:left="0"/>
        <w:jc w:val="both"/>
      </w:pPr>
      <w:r>
        <w:rPr>
          <w:rFonts w:ascii="Times New Roman"/>
          <w:b w:val="false"/>
          <w:i w:val="false"/>
          <w:color w:val="000000"/>
          <w:sz w:val="28"/>
        </w:rPr>
        <w:t xml:space="preserve">
      84. Служба управления персоналом (кадровая служба) либо лицо, на которое возложено исполнение обязанностей службы управления персоналом (кадровой службы) в течение двух рабочих дней после окончания срока приема документов рассматривает представленные документы на соответствие кандидатов квалификационным требованиям, утвержденным согласно </w:t>
      </w:r>
      <w:r>
        <w:rPr>
          <w:rFonts w:ascii="Times New Roman"/>
          <w:b w:val="false"/>
          <w:i w:val="false"/>
          <w:color w:val="000000"/>
          <w:sz w:val="28"/>
        </w:rPr>
        <w:t>пункту 4</w:t>
      </w:r>
      <w:r>
        <w:rPr>
          <w:rFonts w:ascii="Times New Roman"/>
          <w:b w:val="false"/>
          <w:i w:val="false"/>
          <w:color w:val="000000"/>
          <w:sz w:val="28"/>
        </w:rPr>
        <w:t xml:space="preserve"> статьи 17 Закона, а также условиям поступления на государственную службу, предусмотренным </w:t>
      </w:r>
      <w:r>
        <w:rPr>
          <w:rFonts w:ascii="Times New Roman"/>
          <w:b w:val="false"/>
          <w:i w:val="false"/>
          <w:color w:val="000000"/>
          <w:sz w:val="28"/>
        </w:rPr>
        <w:t>статьей 16</w:t>
      </w:r>
      <w:r>
        <w:rPr>
          <w:rFonts w:ascii="Times New Roman"/>
          <w:b w:val="false"/>
          <w:i w:val="false"/>
          <w:color w:val="000000"/>
          <w:sz w:val="28"/>
        </w:rPr>
        <w:t xml:space="preserve"> Закона и принимает решение о допуске участников конкурса к собеседованию.</w:t>
      </w:r>
    </w:p>
    <w:bookmarkEnd w:id="174"/>
    <w:p>
      <w:pPr>
        <w:spacing w:after="0"/>
        <w:ind w:left="0"/>
        <w:jc w:val="both"/>
      </w:pPr>
      <w:r>
        <w:rPr>
          <w:rFonts w:ascii="Times New Roman"/>
          <w:b w:val="false"/>
          <w:i w:val="false"/>
          <w:color w:val="000000"/>
          <w:sz w:val="28"/>
        </w:rPr>
        <w:t xml:space="preserve">
      Соответствие кандидатов условиям поступления на государственную службу, предусмотренным </w:t>
      </w:r>
      <w:r>
        <w:rPr>
          <w:rFonts w:ascii="Times New Roman"/>
          <w:b w:val="false"/>
          <w:i w:val="false"/>
          <w:color w:val="000000"/>
          <w:sz w:val="28"/>
        </w:rPr>
        <w:t>статьей 16</w:t>
      </w:r>
      <w:r>
        <w:rPr>
          <w:rFonts w:ascii="Times New Roman"/>
          <w:b w:val="false"/>
          <w:i w:val="false"/>
          <w:color w:val="000000"/>
          <w:sz w:val="28"/>
        </w:rPr>
        <w:t xml:space="preserve"> Закона, рассматривается посредством базы данных "Специальные учеты" Информационного сервиса Комитета по правовой статистике и специальным учетам Генеральной прокуратуры Республики Казахстан.</w:t>
      </w:r>
    </w:p>
    <w:p>
      <w:pPr>
        <w:spacing w:after="0"/>
        <w:ind w:left="0"/>
        <w:jc w:val="both"/>
      </w:pPr>
      <w:r>
        <w:rPr>
          <w:rFonts w:ascii="Times New Roman"/>
          <w:b w:val="false"/>
          <w:i w:val="false"/>
          <w:color w:val="000000"/>
          <w:sz w:val="28"/>
        </w:rPr>
        <w:t>
      Представление участниками конкурса недостоверных сведений является основанием для отказа в их допуске к собеседованию.</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84 -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76" w:id="175"/>
    <w:p>
      <w:pPr>
        <w:spacing w:after="0"/>
        <w:ind w:left="0"/>
        <w:jc w:val="both"/>
      </w:pPr>
      <w:r>
        <w:rPr>
          <w:rFonts w:ascii="Times New Roman"/>
          <w:b w:val="false"/>
          <w:i w:val="false"/>
          <w:color w:val="000000"/>
          <w:sz w:val="28"/>
        </w:rPr>
        <w:t>
      85. Формируется Решение и подписывается секретарем конкурсной комиссии и руководителем службы управления персоналом либо лицом, на которое возложено исполнение обязанностей службы управления персоналом (кадровой службы).</w:t>
      </w:r>
    </w:p>
    <w:bookmarkEnd w:id="175"/>
    <w:p>
      <w:pPr>
        <w:spacing w:after="0"/>
        <w:ind w:left="0"/>
        <w:jc w:val="both"/>
      </w:pPr>
      <w:r>
        <w:rPr>
          <w:rFonts w:ascii="Times New Roman"/>
          <w:b w:val="false"/>
          <w:i w:val="false"/>
          <w:color w:val="000000"/>
          <w:sz w:val="28"/>
        </w:rPr>
        <w:t>
      Руководитель службы управления персоналом либо лицо, на которое возложено исполнение обязанностей службы управления персоналом (кадровой службы) может подписать решение в электронном виде посредством электронно-цифровой подписи.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85 -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78" w:id="176"/>
    <w:p>
      <w:pPr>
        <w:spacing w:after="0"/>
        <w:ind w:left="0"/>
        <w:jc w:val="both"/>
      </w:pPr>
      <w:r>
        <w:rPr>
          <w:rFonts w:ascii="Times New Roman"/>
          <w:b w:val="false"/>
          <w:i w:val="false"/>
          <w:color w:val="000000"/>
          <w:sz w:val="28"/>
        </w:rPr>
        <w:t xml:space="preserve">
      86. По итогам рассмотрения документов секретарь конкурсной комиссии формирует список кандидатов, допущенных к собеседованию, и график его проведения по форме согласно </w:t>
      </w:r>
      <w:r>
        <w:rPr>
          <w:rFonts w:ascii="Times New Roman"/>
          <w:b w:val="false"/>
          <w:i w:val="false"/>
          <w:color w:val="000000"/>
          <w:sz w:val="28"/>
        </w:rPr>
        <w:t>приложению 7</w:t>
      </w:r>
      <w:r>
        <w:rPr>
          <w:rFonts w:ascii="Times New Roman"/>
          <w:b w:val="false"/>
          <w:i w:val="false"/>
          <w:color w:val="000000"/>
          <w:sz w:val="28"/>
        </w:rPr>
        <w:t>.</w:t>
      </w:r>
    </w:p>
    <w:bookmarkEnd w:id="176"/>
    <w:p>
      <w:pPr>
        <w:spacing w:after="0"/>
        <w:ind w:left="0"/>
        <w:jc w:val="both"/>
      </w:pPr>
      <w:r>
        <w:rPr>
          <w:rFonts w:ascii="Times New Roman"/>
          <w:b w:val="false"/>
          <w:i w:val="false"/>
          <w:color w:val="000000"/>
          <w:sz w:val="28"/>
        </w:rPr>
        <w:t>
      Список кандидатов, допущенных к собеседованию, и график проведения собеседования размещаются на интернет-ресурсе государственного органа, объявившего конкурс, до истечения следующего рабочего дня со дня принятия решения службой управления персоналом (кадровой службой) либо лицом, на которое возложено исполнение обязанностей службы управления персоналом (кадровой службы) и не позднее одного рабочего дня до дня проведения собеседования.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86 -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80" w:id="177"/>
    <w:p>
      <w:pPr>
        <w:spacing w:after="0"/>
        <w:ind w:left="0"/>
        <w:jc w:val="both"/>
      </w:pPr>
      <w:r>
        <w:rPr>
          <w:rFonts w:ascii="Times New Roman"/>
          <w:b w:val="false"/>
          <w:i w:val="false"/>
          <w:color w:val="000000"/>
          <w:sz w:val="28"/>
        </w:rPr>
        <w:t>
      87. Кандидаты, допущенные к собеседованию, уведомляются секретарем конкурсной комиссии о дате проведения собеседования до истечения следующего рабочего дня после принятия решения службой управления персоналом (кадровой службой) либо лицом, на которое возложено исполнение обязанностей службы управления персоналом (кадровой службы) и не позднее одного рабочего дня до дня проведения собеседования. Уведомление осуществляется по телефону, посредством направления информации на электронные адреса и мобильные телефоны участников.</w:t>
      </w:r>
    </w:p>
    <w:bookmarkEnd w:id="1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87 -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81" w:id="178"/>
    <w:p>
      <w:pPr>
        <w:spacing w:after="0"/>
        <w:ind w:left="0"/>
        <w:jc w:val="both"/>
      </w:pPr>
      <w:r>
        <w:rPr>
          <w:rFonts w:ascii="Times New Roman"/>
          <w:b w:val="false"/>
          <w:i w:val="false"/>
          <w:color w:val="000000"/>
          <w:sz w:val="28"/>
        </w:rPr>
        <w:t>
      88. Участники конкурса, не получившие допуска, уведомляются об этом секретарем конкурсной комиссии в течение одного рабочего дня со дня принятия решения службой управления персоналом (кадровой службой) либо лицом, на которое возложено исполнение обязанностей службы управления персоналом (кадровой службы). Уведомление осуществляется по телефону либо посредством направления информации на электронные адреса и мобильные телефоны участников.</w:t>
      </w:r>
    </w:p>
    <w:bookmarkEnd w:id="1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88 -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82" w:id="179"/>
    <w:p>
      <w:pPr>
        <w:spacing w:after="0"/>
        <w:ind w:left="0"/>
        <w:jc w:val="left"/>
      </w:pPr>
      <w:r>
        <w:rPr>
          <w:rFonts w:ascii="Times New Roman"/>
          <w:b/>
          <w:i w:val="false"/>
          <w:color w:val="000000"/>
        </w:rPr>
        <w:t xml:space="preserve"> Параграф 4. Собеседование с кандидатами, участвующими в общем конкурсе</w:t>
      </w:r>
    </w:p>
    <w:bookmarkEnd w:id="179"/>
    <w:bookmarkStart w:name="z1583" w:id="180"/>
    <w:p>
      <w:pPr>
        <w:spacing w:after="0"/>
        <w:ind w:left="0"/>
        <w:jc w:val="both"/>
      </w:pPr>
      <w:r>
        <w:rPr>
          <w:rFonts w:ascii="Times New Roman"/>
          <w:b w:val="false"/>
          <w:i w:val="false"/>
          <w:color w:val="000000"/>
          <w:sz w:val="28"/>
        </w:rPr>
        <w:t>
      89. Целью собеседования является оценка профессиональных и личных качеств кандидатов.</w:t>
      </w:r>
    </w:p>
    <w:bookmarkEnd w:id="180"/>
    <w:p>
      <w:pPr>
        <w:spacing w:after="0"/>
        <w:ind w:left="0"/>
        <w:jc w:val="both"/>
      </w:pPr>
      <w:r>
        <w:rPr>
          <w:rFonts w:ascii="Times New Roman"/>
          <w:b w:val="false"/>
          <w:i w:val="false"/>
          <w:color w:val="000000"/>
          <w:sz w:val="28"/>
        </w:rPr>
        <w:t>
      Конкурсная комиссия учитывает оценку личных качеств с результатами не ниже пороговых значений.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89 -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85" w:id="181"/>
    <w:p>
      <w:pPr>
        <w:spacing w:after="0"/>
        <w:ind w:left="0"/>
        <w:jc w:val="both"/>
      </w:pPr>
      <w:r>
        <w:rPr>
          <w:rFonts w:ascii="Times New Roman"/>
          <w:b w:val="false"/>
          <w:i w:val="false"/>
          <w:color w:val="000000"/>
          <w:sz w:val="28"/>
        </w:rPr>
        <w:t>
      90. Кандидаты, участвующие в общем конкурсе и допущенные к собеседованию, проходят его в государственных органах, объявивших конкурс, в течение трех рабочих дней со дня уведомления кандидатов о допуске их к собеседованию.</w:t>
      </w:r>
    </w:p>
    <w:bookmarkEnd w:id="181"/>
    <w:bookmarkStart w:name="z1586" w:id="182"/>
    <w:p>
      <w:pPr>
        <w:spacing w:after="0"/>
        <w:ind w:left="0"/>
        <w:jc w:val="both"/>
      </w:pPr>
      <w:r>
        <w:rPr>
          <w:rFonts w:ascii="Times New Roman"/>
          <w:b w:val="false"/>
          <w:i w:val="false"/>
          <w:color w:val="000000"/>
          <w:sz w:val="28"/>
        </w:rPr>
        <w:t>
      Собеседование с кандидатами, участвующими в общем конкурсе и допущенными к собеседованию при необходимости может быть проведено посредством дистанционных средств видеосвязи.</w:t>
      </w:r>
    </w:p>
    <w:bookmarkEnd w:id="182"/>
    <w:bookmarkStart w:name="z1587" w:id="183"/>
    <w:p>
      <w:pPr>
        <w:spacing w:after="0"/>
        <w:ind w:left="0"/>
        <w:jc w:val="both"/>
      </w:pPr>
      <w:r>
        <w:rPr>
          <w:rFonts w:ascii="Times New Roman"/>
          <w:b w:val="false"/>
          <w:i w:val="false"/>
          <w:color w:val="000000"/>
          <w:sz w:val="28"/>
        </w:rPr>
        <w:t xml:space="preserve">
      91. Собеседование с участниками общего конкурса проводится в порядке, указанном в </w:t>
      </w:r>
      <w:r>
        <w:rPr>
          <w:rFonts w:ascii="Times New Roman"/>
          <w:b w:val="false"/>
          <w:i w:val="false"/>
          <w:color w:val="000000"/>
          <w:sz w:val="28"/>
        </w:rPr>
        <w:t>пункте 54</w:t>
      </w:r>
      <w:r>
        <w:rPr>
          <w:rFonts w:ascii="Times New Roman"/>
          <w:b w:val="false"/>
          <w:i w:val="false"/>
          <w:color w:val="000000"/>
          <w:sz w:val="28"/>
        </w:rPr>
        <w:t xml:space="preserve"> настоящих Правил.</w:t>
      </w:r>
    </w:p>
    <w:bookmarkEnd w:id="183"/>
    <w:bookmarkStart w:name="z1588" w:id="184"/>
    <w:p>
      <w:pPr>
        <w:spacing w:after="0"/>
        <w:ind w:left="0"/>
        <w:jc w:val="both"/>
      </w:pPr>
      <w:r>
        <w:rPr>
          <w:rFonts w:ascii="Times New Roman"/>
          <w:b w:val="false"/>
          <w:i w:val="false"/>
          <w:color w:val="000000"/>
          <w:sz w:val="28"/>
        </w:rPr>
        <w:t xml:space="preserve">
      92. Кандидаты, претендующие на должности категорий А-1, В-1, С-1, С-О-1, C-R-1, D-1, D-О-1, D-R-1, Е-1, E-R-1 пишут одно эссе, состоящее из не более двухсот слов, на одну из тем, определяемых конкурсной комиссией, в присутствии секретаря конкурсной комиссии на государственном или русском языке на выбор кандидата. Эссе оценивается Комиссией в соответствии с параметрами, определенными в </w:t>
      </w:r>
      <w:r>
        <w:rPr>
          <w:rFonts w:ascii="Times New Roman"/>
          <w:b w:val="false"/>
          <w:i w:val="false"/>
          <w:color w:val="000000"/>
          <w:sz w:val="28"/>
        </w:rPr>
        <w:t>приложении 4</w:t>
      </w:r>
      <w:r>
        <w:rPr>
          <w:rFonts w:ascii="Times New Roman"/>
          <w:b w:val="false"/>
          <w:i w:val="false"/>
          <w:color w:val="000000"/>
          <w:sz w:val="28"/>
        </w:rPr>
        <w:t xml:space="preserve"> к настоящим Правилам. На написание эссе отводится не более 45 минут.</w:t>
      </w:r>
    </w:p>
    <w:bookmarkEnd w:id="1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92 -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89" w:id="185"/>
    <w:p>
      <w:pPr>
        <w:spacing w:after="0"/>
        <w:ind w:left="0"/>
        <w:jc w:val="left"/>
      </w:pPr>
      <w:r>
        <w:rPr>
          <w:rFonts w:ascii="Times New Roman"/>
          <w:b/>
          <w:i w:val="false"/>
          <w:color w:val="000000"/>
        </w:rPr>
        <w:t xml:space="preserve"> Параграф 5. Заключительное заседание конкурсной комиссии</w:t>
      </w:r>
    </w:p>
    <w:bookmarkEnd w:id="185"/>
    <w:bookmarkStart w:name="z1590" w:id="186"/>
    <w:p>
      <w:pPr>
        <w:spacing w:after="0"/>
        <w:ind w:left="0"/>
        <w:jc w:val="both"/>
      </w:pPr>
      <w:r>
        <w:rPr>
          <w:rFonts w:ascii="Times New Roman"/>
          <w:b w:val="false"/>
          <w:i w:val="false"/>
          <w:color w:val="000000"/>
          <w:sz w:val="28"/>
        </w:rPr>
        <w:t>
      93. В день окончания проведения собеседования, конкурсная комиссия на основании представленных документов, а также по результатам проведенного собеседования, включающего результаты оценки эссе и ответов на конкурсные вопросы, осуществляет отбор из числа кандидатов для занятия вакантной должности.</w:t>
      </w:r>
    </w:p>
    <w:bookmarkEnd w:id="186"/>
    <w:bookmarkStart w:name="z1591" w:id="187"/>
    <w:p>
      <w:pPr>
        <w:spacing w:after="0"/>
        <w:ind w:left="0"/>
        <w:jc w:val="both"/>
      </w:pPr>
      <w:r>
        <w:rPr>
          <w:rFonts w:ascii="Times New Roman"/>
          <w:b w:val="false"/>
          <w:i w:val="false"/>
          <w:color w:val="000000"/>
          <w:sz w:val="28"/>
        </w:rPr>
        <w:t>
      94. Результаты оценки кандидатов заносятся в Лист оценки кандидатов по каждой претендуемой вакантной должности.</w:t>
      </w:r>
    </w:p>
    <w:bookmarkEnd w:id="1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94 - в редакции приказа Председателя Агентства РК по делам государственной службы от 16.08.2022 </w:t>
      </w:r>
      <w:r>
        <w:rPr>
          <w:rFonts w:ascii="Times New Roman"/>
          <w:b w:val="false"/>
          <w:i w:val="false"/>
          <w:color w:val="000000"/>
          <w:sz w:val="28"/>
        </w:rPr>
        <w:t>№ 181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92" w:id="188"/>
    <w:p>
      <w:pPr>
        <w:spacing w:after="0"/>
        <w:ind w:left="0"/>
        <w:jc w:val="both"/>
      </w:pPr>
      <w:r>
        <w:rPr>
          <w:rFonts w:ascii="Times New Roman"/>
          <w:b w:val="false"/>
          <w:i w:val="false"/>
          <w:color w:val="000000"/>
          <w:sz w:val="28"/>
        </w:rPr>
        <w:t>
      95. Решение конкурсной комиссии принимается на основе баллов, выставленных в листах оценки кандидатов.</w:t>
      </w:r>
    </w:p>
    <w:bookmarkEnd w:id="188"/>
    <w:bookmarkStart w:name="z1593" w:id="189"/>
    <w:p>
      <w:pPr>
        <w:spacing w:after="0"/>
        <w:ind w:left="0"/>
        <w:jc w:val="both"/>
      </w:pPr>
      <w:r>
        <w:rPr>
          <w:rFonts w:ascii="Times New Roman"/>
          <w:b w:val="false"/>
          <w:i w:val="false"/>
          <w:color w:val="000000"/>
          <w:sz w:val="28"/>
        </w:rPr>
        <w:t>
      96. Решение конкурсной комиссии считается правомочным, если листы оценки заполнили не менее двух третьих от ее состава, в том числе председатель, но не менее трех человек.</w:t>
      </w:r>
    </w:p>
    <w:bookmarkEnd w:id="189"/>
    <w:bookmarkStart w:name="z1594" w:id="190"/>
    <w:p>
      <w:pPr>
        <w:spacing w:after="0"/>
        <w:ind w:left="0"/>
        <w:jc w:val="both"/>
      </w:pPr>
      <w:r>
        <w:rPr>
          <w:rFonts w:ascii="Times New Roman"/>
          <w:b w:val="false"/>
          <w:i w:val="false"/>
          <w:color w:val="000000"/>
          <w:sz w:val="28"/>
        </w:rPr>
        <w:t>
      97. Положительное заключение конкурсной комиссии получает кандидат, получивший наибольшую среднюю сумму баллов. В случае равенства средней суммы баллов кандидат, получивший положительное заключение конкурсной комиссии, определяется председателем конкурсной комиссии.</w:t>
      </w:r>
    </w:p>
    <w:bookmarkEnd w:id="190"/>
    <w:p>
      <w:pPr>
        <w:spacing w:after="0"/>
        <w:ind w:left="0"/>
        <w:jc w:val="both"/>
      </w:pPr>
      <w:r>
        <w:rPr>
          <w:rFonts w:ascii="Times New Roman"/>
          <w:b w:val="false"/>
          <w:i w:val="false"/>
          <w:color w:val="000000"/>
          <w:sz w:val="28"/>
        </w:rPr>
        <w:t>
      Подсчет средней суммы баллов осуществляется секретарем конкурсной комиссии.</w:t>
      </w:r>
    </w:p>
    <w:p>
      <w:pPr>
        <w:spacing w:after="0"/>
        <w:ind w:left="0"/>
        <w:jc w:val="both"/>
      </w:pPr>
      <w:r>
        <w:rPr>
          <w:rFonts w:ascii="Times New Roman"/>
          <w:b w:val="false"/>
          <w:i w:val="false"/>
          <w:color w:val="000000"/>
          <w:sz w:val="28"/>
        </w:rPr>
        <w:t>
      При отказе кандидата, получившего положительное заключение конкурсной комиссии, от занятия объявленной должности, по решению конкурсной комиссии ее положительное заключение может получить кандидат, получивший следующую наибольшую сумму баллов.</w:t>
      </w:r>
    </w:p>
    <w:p>
      <w:pPr>
        <w:spacing w:after="0"/>
        <w:ind w:left="0"/>
        <w:jc w:val="both"/>
      </w:pPr>
      <w:r>
        <w:rPr>
          <w:rFonts w:ascii="Times New Roman"/>
          <w:b w:val="false"/>
          <w:i w:val="false"/>
          <w:color w:val="000000"/>
          <w:sz w:val="28"/>
        </w:rPr>
        <w:t>
      При этом конкурсная комиссия может принять решение об отсутствии кандидата, получившего положительное заключение конкурсной комиссии, за исключением случаев наличия кандидатов со средним баллом листов оценки кандидатов, заполненных всеми членами конкурсной комиссии, не менее четырех баллов.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97 -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97" w:id="191"/>
    <w:p>
      <w:pPr>
        <w:spacing w:after="0"/>
        <w:ind w:left="0"/>
        <w:jc w:val="both"/>
      </w:pPr>
      <w:r>
        <w:rPr>
          <w:rFonts w:ascii="Times New Roman"/>
          <w:b w:val="false"/>
          <w:i w:val="false"/>
          <w:color w:val="000000"/>
          <w:sz w:val="28"/>
        </w:rPr>
        <w:t>
      98. Ход обсуждения и принятое конкурсной комиссией решение оформляются в виде протокола в произвольной форме в бумажном и (или) электронном виде, который подписывается председателем и членами конкурсной комиссии, а также секретарем, осуществляющим протоколирование.</w:t>
      </w:r>
    </w:p>
    <w:bookmarkEnd w:id="191"/>
    <w:p>
      <w:pPr>
        <w:spacing w:after="0"/>
        <w:ind w:left="0"/>
        <w:jc w:val="both"/>
      </w:pPr>
      <w:r>
        <w:rPr>
          <w:rFonts w:ascii="Times New Roman"/>
          <w:b w:val="false"/>
          <w:i w:val="false"/>
          <w:color w:val="000000"/>
          <w:sz w:val="28"/>
        </w:rPr>
        <w:t>
      В случае оформления решения в электронном виде члены конкурсной комиссии подписывают решение посредством электронно-цифровой подписи.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98 -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599" w:id="192"/>
    <w:p>
      <w:pPr>
        <w:spacing w:after="0"/>
        <w:ind w:left="0"/>
        <w:jc w:val="both"/>
      </w:pPr>
      <w:r>
        <w:rPr>
          <w:rFonts w:ascii="Times New Roman"/>
          <w:b w:val="false"/>
          <w:i w:val="false"/>
          <w:color w:val="000000"/>
          <w:sz w:val="28"/>
        </w:rPr>
        <w:t>
      99. Решение конкурсной комиссии и списки кандидатов, получивших положительное заключение конкурсной комиссии, размещаются на интернет-ресурсе государственного органа в течение одного рабочего дня со дня проведения конкурса.</w:t>
      </w:r>
    </w:p>
    <w:bookmarkEnd w:id="192"/>
    <w:bookmarkStart w:name="z1600" w:id="193"/>
    <w:p>
      <w:pPr>
        <w:spacing w:after="0"/>
        <w:ind w:left="0"/>
        <w:jc w:val="both"/>
      </w:pPr>
      <w:r>
        <w:rPr>
          <w:rFonts w:ascii="Times New Roman"/>
          <w:b w:val="false"/>
          <w:i w:val="false"/>
          <w:color w:val="000000"/>
          <w:sz w:val="28"/>
        </w:rPr>
        <w:t>
      При наличии согласия кандидата на интернет-ресурсе государственного органа также размещается видеозапись его собеседования с конкурсной комиссией.</w:t>
      </w:r>
    </w:p>
    <w:bookmarkEnd w:id="193"/>
    <w:bookmarkStart w:name="z1601" w:id="194"/>
    <w:p>
      <w:pPr>
        <w:spacing w:after="0"/>
        <w:ind w:left="0"/>
        <w:jc w:val="both"/>
      </w:pPr>
      <w:r>
        <w:rPr>
          <w:rFonts w:ascii="Times New Roman"/>
          <w:b w:val="false"/>
          <w:i w:val="false"/>
          <w:color w:val="000000"/>
          <w:sz w:val="28"/>
        </w:rPr>
        <w:t>
      100. Секретарь конкурсной комиссии извещает кандидатов, успешно прошедших собеседование, о результатах конкурса в течение двух рабочих дней со дня решения конкурсной комиссии.</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100 - в редакции приказа Председателя Агентства РК по делам государственной службы от 19.05.2020 </w:t>
      </w:r>
      <w:r>
        <w:rPr>
          <w:rFonts w:ascii="Times New Roman"/>
          <w:b w:val="false"/>
          <w:i w:val="false"/>
          <w:color w:val="000000"/>
          <w:sz w:val="28"/>
        </w:rPr>
        <w:t>№ 81</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02" w:id="195"/>
    <w:p>
      <w:pPr>
        <w:spacing w:after="0"/>
        <w:ind w:left="0"/>
        <w:jc w:val="left"/>
      </w:pPr>
      <w:r>
        <w:rPr>
          <w:rFonts w:ascii="Times New Roman"/>
          <w:b/>
          <w:i w:val="false"/>
          <w:color w:val="000000"/>
        </w:rPr>
        <w:t xml:space="preserve"> Глава 7. Занятие должности кандидатом</w:t>
      </w:r>
    </w:p>
    <w:bookmarkEnd w:id="195"/>
    <w:bookmarkStart w:name="z1603" w:id="196"/>
    <w:p>
      <w:pPr>
        <w:spacing w:after="0"/>
        <w:ind w:left="0"/>
        <w:jc w:val="both"/>
      </w:pPr>
      <w:r>
        <w:rPr>
          <w:rFonts w:ascii="Times New Roman"/>
          <w:b w:val="false"/>
          <w:i w:val="false"/>
          <w:color w:val="000000"/>
          <w:sz w:val="28"/>
        </w:rPr>
        <w:t>
      101. По истечении пяти рабочих дней, но не позднее десяти рабочих дней со дня принятия решения конкурсной комиссией, за исключением случаев занятия должности в порядке, предусмотренном частью четвертой настоящего пункта, а также если предыдущий работодатель установил согласно трудовому законодательству месячный срок отработки либо по договоренности сторон установлен иной срок, лицо, имеющее право назначения на государственную должность, принимает на объявленную должность кандидата, получившего положительное заключение конкурсной комиссии.</w:t>
      </w:r>
    </w:p>
    <w:bookmarkEnd w:id="196"/>
    <w:p>
      <w:pPr>
        <w:spacing w:after="0"/>
        <w:ind w:left="0"/>
        <w:jc w:val="both"/>
      </w:pPr>
      <w:r>
        <w:rPr>
          <w:rFonts w:ascii="Times New Roman"/>
          <w:b w:val="false"/>
          <w:i w:val="false"/>
          <w:color w:val="000000"/>
          <w:sz w:val="28"/>
        </w:rPr>
        <w:t>
      В случае участия в собеседовании одного кандидата и получения им положительного заключения конкурсной комиссии, его назначение может осуществляться со дня заседания конкурсной комиссии.</w:t>
      </w:r>
    </w:p>
    <w:p>
      <w:pPr>
        <w:spacing w:after="0"/>
        <w:ind w:left="0"/>
        <w:jc w:val="both"/>
      </w:pPr>
      <w:r>
        <w:rPr>
          <w:rFonts w:ascii="Times New Roman"/>
          <w:b w:val="false"/>
          <w:i w:val="false"/>
          <w:color w:val="000000"/>
          <w:sz w:val="28"/>
        </w:rPr>
        <w:t>
      Государственный орган в течение тридцати календарных дней со дня принятия на объявленную должность граждан, впервые поступающих на государственную службу или вновь поступающих на государственную службу после ее прекращения, направляет их документы в органы национальной безопасности Республики Казахстан для проведения специальной проверки.</w:t>
      </w:r>
    </w:p>
    <w:p>
      <w:pPr>
        <w:spacing w:after="0"/>
        <w:ind w:left="0"/>
        <w:jc w:val="both"/>
      </w:pPr>
      <w:r>
        <w:rPr>
          <w:rFonts w:ascii="Times New Roman"/>
          <w:b w:val="false"/>
          <w:i w:val="false"/>
          <w:color w:val="000000"/>
          <w:sz w:val="28"/>
        </w:rPr>
        <w:t xml:space="preserve">
      В случаях, предусмотренных </w:t>
      </w:r>
      <w:r>
        <w:rPr>
          <w:rFonts w:ascii="Times New Roman"/>
          <w:b w:val="false"/>
          <w:i w:val="false"/>
          <w:color w:val="000000"/>
          <w:sz w:val="28"/>
        </w:rPr>
        <w:t>Указом</w:t>
      </w:r>
      <w:r>
        <w:rPr>
          <w:rFonts w:ascii="Times New Roman"/>
          <w:b w:val="false"/>
          <w:i w:val="false"/>
          <w:color w:val="000000"/>
          <w:sz w:val="28"/>
        </w:rPr>
        <w:t xml:space="preserve"> Президента Республики Казахстан от 29 марта 2002 года № 828,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16 июля 2002 года № 784, и иными законодательными актами Республики Казахстан, лицо, имеющее право назначения на государственную должность, принимает на должность кандидата по согласованию с вышестоящим должностным лицом (органом).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101 - в редакции приказа Председателя Агентства РК по делам государственной службы от 10.12.2021 </w:t>
      </w:r>
      <w:r>
        <w:rPr>
          <w:rFonts w:ascii="Times New Roman"/>
          <w:b w:val="false"/>
          <w:i w:val="false"/>
          <w:color w:val="000000"/>
          <w:sz w:val="28"/>
        </w:rPr>
        <w:t>№ 230</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58" w:id="197"/>
    <w:p>
      <w:pPr>
        <w:spacing w:after="0"/>
        <w:ind w:left="0"/>
        <w:jc w:val="both"/>
      </w:pPr>
      <w:r>
        <w:rPr>
          <w:rFonts w:ascii="Times New Roman"/>
          <w:b w:val="false"/>
          <w:i w:val="false"/>
          <w:color w:val="000000"/>
          <w:sz w:val="28"/>
        </w:rPr>
        <w:t>
      101-1. В случае введения ограничительных мероприятий, в том числе карантина в соответствии с Кодексом Республики Казахстан от 7 июля 2020 года "О здоровье народа и системе здравоохранения", назначение кандидата, получившего положительное заключение конкурсной комиссии на назначение вакантных должностей уполномоченных органов в области здравоохранения, социально-трудовой сферы и образования, их ведомств, территориальных подразделений их ведомств, а также исполнительных органов, финансируемых из местного бюджета, в области здравоохранения, занятости населения и образования, может осуществляться со дня заседания конкурсной комиссии.</w:t>
      </w:r>
    </w:p>
    <w:bookmarkEnd w:id="1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101-1 в соответствии с приказом Председателя Агентства РК по делам государственной службы от 22.07.2020 </w:t>
      </w:r>
      <w:r>
        <w:rPr>
          <w:rFonts w:ascii="Times New Roman"/>
          <w:b w:val="false"/>
          <w:i w:val="false"/>
          <w:color w:val="000000"/>
          <w:sz w:val="28"/>
        </w:rPr>
        <w:t>№ 119</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07" w:id="198"/>
    <w:p>
      <w:pPr>
        <w:spacing w:after="0"/>
        <w:ind w:left="0"/>
        <w:jc w:val="both"/>
      </w:pPr>
      <w:r>
        <w:rPr>
          <w:rFonts w:ascii="Times New Roman"/>
          <w:b w:val="false"/>
          <w:i w:val="false"/>
          <w:color w:val="000000"/>
          <w:sz w:val="28"/>
        </w:rPr>
        <w:t>
      102. Кандидат, получивший положительное заключение конкурсной комиссии по итогам общего конкурса (за исключением лиц, указанных в пункте 79 настоящих Правил), в течение десяти календарных дней со дня принятия решения конкурсной комиссией предоставляет в службу управления персоналом (кадровую службу), либо лицу, на которое возложено исполнение обязанностей службы управления персоналом (кадровой службы) следующие документы:</w:t>
      </w:r>
    </w:p>
    <w:bookmarkEnd w:id="198"/>
    <w:bookmarkStart w:name="z1685" w:id="199"/>
    <w:p>
      <w:pPr>
        <w:spacing w:after="0"/>
        <w:ind w:left="0"/>
        <w:jc w:val="both"/>
      </w:pPr>
      <w:r>
        <w:rPr>
          <w:rFonts w:ascii="Times New Roman"/>
          <w:b w:val="false"/>
          <w:i w:val="false"/>
          <w:color w:val="000000"/>
          <w:sz w:val="28"/>
        </w:rPr>
        <w:t>
      1) документ, подтверждающий трудовую деятельность (либо нотариально засвидетельствованная копия или удостоверенная кадровой службой с места работы);</w:t>
      </w:r>
    </w:p>
    <w:bookmarkEnd w:id="199"/>
    <w:bookmarkStart w:name="z1686" w:id="200"/>
    <w:p>
      <w:pPr>
        <w:spacing w:after="0"/>
        <w:ind w:left="0"/>
        <w:jc w:val="both"/>
      </w:pPr>
      <w:r>
        <w:rPr>
          <w:rFonts w:ascii="Times New Roman"/>
          <w:b w:val="false"/>
          <w:i w:val="false"/>
          <w:color w:val="000000"/>
          <w:sz w:val="28"/>
        </w:rPr>
        <w:t xml:space="preserve">
      2) медицинскую справку (врачебное профессионально-консультативное заключение) по форме № 075/у, согласно формам медицинской учетной документации, используемые в амбулаторно – поликлинических организациях, утвержденным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за № 21579), выданная не более чем за один год до дня представления документа (либо нотариально засвидетельствованная копия);</w:t>
      </w:r>
    </w:p>
    <w:bookmarkEnd w:id="200"/>
    <w:bookmarkStart w:name="z1687" w:id="201"/>
    <w:p>
      <w:pPr>
        <w:spacing w:after="0"/>
        <w:ind w:left="0"/>
        <w:jc w:val="both"/>
      </w:pPr>
      <w:r>
        <w:rPr>
          <w:rFonts w:ascii="Times New Roman"/>
          <w:b w:val="false"/>
          <w:i w:val="false"/>
          <w:color w:val="000000"/>
          <w:sz w:val="28"/>
        </w:rPr>
        <w:t xml:space="preserve">
      3) сведения, предоставленные в срок не более десяти календарных дней до сдачи документа по форме перечня государственной услуги "Предоставление сведений с Центра Психического здоровья "Психиатрия"",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18 мая 2020 года № ҚР ДСМ-49/2020 (зарегистрирован в Реестре государственной регистрации нормативных правовых актов за № 20665) (далее – приказ ҚР ДСМ-49/2020);</w:t>
      </w:r>
    </w:p>
    <w:bookmarkEnd w:id="201"/>
    <w:bookmarkStart w:name="z1688" w:id="202"/>
    <w:p>
      <w:pPr>
        <w:spacing w:after="0"/>
        <w:ind w:left="0"/>
        <w:jc w:val="both"/>
      </w:pPr>
      <w:r>
        <w:rPr>
          <w:rFonts w:ascii="Times New Roman"/>
          <w:b w:val="false"/>
          <w:i w:val="false"/>
          <w:color w:val="000000"/>
          <w:sz w:val="28"/>
        </w:rPr>
        <w:t xml:space="preserve">
      4) сведения, предоставленные в срок не более десяти календарных дней до сдачи документа по форме перечня государственной услуги "Предоставление сведений с Центра психического здоровья "Наркология"" утвержденной </w:t>
      </w:r>
      <w:r>
        <w:rPr>
          <w:rFonts w:ascii="Times New Roman"/>
          <w:b w:val="false"/>
          <w:i w:val="false"/>
          <w:color w:val="000000"/>
          <w:sz w:val="28"/>
        </w:rPr>
        <w:t>приказом ҚР ДСМ-49/2020</w:t>
      </w:r>
      <w:r>
        <w:rPr>
          <w:rFonts w:ascii="Times New Roman"/>
          <w:b w:val="false"/>
          <w:i w:val="false"/>
          <w:color w:val="000000"/>
          <w:sz w:val="28"/>
        </w:rPr>
        <w:t>;</w:t>
      </w:r>
    </w:p>
    <w:bookmarkEnd w:id="202"/>
    <w:bookmarkStart w:name="z1689" w:id="203"/>
    <w:p>
      <w:pPr>
        <w:spacing w:after="0"/>
        <w:ind w:left="0"/>
        <w:jc w:val="both"/>
      </w:pPr>
      <w:r>
        <w:rPr>
          <w:rFonts w:ascii="Times New Roman"/>
          <w:b w:val="false"/>
          <w:i w:val="false"/>
          <w:color w:val="000000"/>
          <w:sz w:val="28"/>
        </w:rPr>
        <w:t>
      5) нотариально засвидетельствованные копии документов об образовании и приложения к ним в случае сдачи электронной копии документа в соответствии с пунктом 75 Правил.</w:t>
      </w:r>
    </w:p>
    <w:bookmarkEnd w:id="203"/>
    <w:bookmarkStart w:name="z1690" w:id="204"/>
    <w:p>
      <w:pPr>
        <w:spacing w:after="0"/>
        <w:ind w:left="0"/>
        <w:jc w:val="both"/>
      </w:pPr>
      <w:r>
        <w:rPr>
          <w:rFonts w:ascii="Times New Roman"/>
          <w:b w:val="false"/>
          <w:i w:val="false"/>
          <w:color w:val="000000"/>
          <w:sz w:val="28"/>
        </w:rPr>
        <w:t>
      При этом служба управления персоналом (кадровая служба) либо лицо, на которое возложено исполнение обязанностей службы управления персоналом (кадровой службы) сверяет копии документов, прилагаемых к документам об образовании в соответствии с подпунктом 3) пункта 76 настоящих Правил, с оригиналами.</w:t>
      </w:r>
    </w:p>
    <w:bookmarkEnd w:id="20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102 -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13" w:id="205"/>
    <w:p>
      <w:pPr>
        <w:spacing w:after="0"/>
        <w:ind w:left="0"/>
        <w:jc w:val="left"/>
      </w:pPr>
      <w:r>
        <w:rPr>
          <w:rFonts w:ascii="Times New Roman"/>
          <w:b/>
          <w:i w:val="false"/>
          <w:color w:val="000000"/>
        </w:rPr>
        <w:t xml:space="preserve"> Глава 8. Порядок обжалования</w:t>
      </w:r>
    </w:p>
    <w:bookmarkEnd w:id="205"/>
    <w:bookmarkStart w:name="z1614" w:id="206"/>
    <w:p>
      <w:pPr>
        <w:spacing w:after="0"/>
        <w:ind w:left="0"/>
        <w:jc w:val="both"/>
      </w:pPr>
      <w:r>
        <w:rPr>
          <w:rFonts w:ascii="Times New Roman"/>
          <w:b w:val="false"/>
          <w:i w:val="false"/>
          <w:color w:val="000000"/>
          <w:sz w:val="28"/>
        </w:rPr>
        <w:t>
      103. Участники конкурса и кандидаты вправе обжаловать административный акт, административное действие (бездействие) конкурсной комиссии, службы управления персоналом (кадровой службы), либо лица, на которое возложено исполнение обязанностей службы управления персоналом (кадровой службы) в досудебном порядке.</w:t>
      </w:r>
    </w:p>
    <w:bookmarkEnd w:id="2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103 -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91" w:id="207"/>
    <w:p>
      <w:pPr>
        <w:spacing w:after="0"/>
        <w:ind w:left="0"/>
        <w:jc w:val="both"/>
      </w:pPr>
      <w:r>
        <w:rPr>
          <w:rFonts w:ascii="Times New Roman"/>
          <w:b w:val="false"/>
          <w:i w:val="false"/>
          <w:color w:val="000000"/>
          <w:sz w:val="28"/>
        </w:rPr>
        <w:t>
      103-1. Жалоба подается в административный орган, должностному лицу, чьи административный акт, административное действие (бездействие) обжалуются.</w:t>
      </w:r>
    </w:p>
    <w:bookmarkEnd w:id="207"/>
    <w:bookmarkStart w:name="z1692" w:id="208"/>
    <w:p>
      <w:pPr>
        <w:spacing w:after="0"/>
        <w:ind w:left="0"/>
        <w:jc w:val="both"/>
      </w:pPr>
      <w:r>
        <w:rPr>
          <w:rFonts w:ascii="Times New Roman"/>
          <w:b w:val="false"/>
          <w:i w:val="false"/>
          <w:color w:val="000000"/>
          <w:sz w:val="28"/>
        </w:rPr>
        <w:t>
      Административный орган, должностное лицо, чьи административный акт, административное действие (бездействие) обжалуются, не позднее трех рабочих дней со дня поступления жалобы направляет ее и административное дело в уполномоченный орган или его территориальное подразделение.</w:t>
      </w:r>
    </w:p>
    <w:bookmarkEnd w:id="208"/>
    <w:bookmarkStart w:name="z1693" w:id="209"/>
    <w:p>
      <w:pPr>
        <w:spacing w:after="0"/>
        <w:ind w:left="0"/>
        <w:jc w:val="both"/>
      </w:pPr>
      <w:r>
        <w:rPr>
          <w:rFonts w:ascii="Times New Roman"/>
          <w:b w:val="false"/>
          <w:i w:val="false"/>
          <w:color w:val="000000"/>
          <w:sz w:val="28"/>
        </w:rPr>
        <w:t>
      При этом административный орган, должностное лицо, чьи административный акт, административное действие (бездействие) обжалуются, вправе не направлять жалобу в уполномоченный орган или его территориальное подразделение, если он в течение трех рабочих дней примет благоприятный административный акт, совершит административное действие, полностью удовлетворяющие требования, указанные в жалобе.</w:t>
      </w:r>
    </w:p>
    <w:bookmarkEnd w:id="2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103-1 в соответствии с приказом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15" w:id="210"/>
    <w:p>
      <w:pPr>
        <w:spacing w:after="0"/>
        <w:ind w:left="0"/>
        <w:jc w:val="both"/>
      </w:pPr>
      <w:r>
        <w:rPr>
          <w:rFonts w:ascii="Times New Roman"/>
          <w:b w:val="false"/>
          <w:i w:val="false"/>
          <w:color w:val="000000"/>
          <w:sz w:val="28"/>
        </w:rPr>
        <w:t>
      104. Обжалование административного акта конкурсной комиссии не позднее пяти рабочих дней со дня его принятия или обжалование административного акта службы управления персоналом (кадровой службы), либо лица, на которое возложено исполнение обязанностей службы управления персоналом (кадровой службы) является основанием для приостановления действия административного акта, до принятия уполномоченным органом или его территориальным подразделением соответствующего решения по жалобе, поступившей в соответствии с пунктом 103-1 Правил.</w:t>
      </w:r>
    </w:p>
    <w:bookmarkEnd w:id="2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104 - в редакции приказа Председателя Агентства РК по делам государственной службы от 11.02.2023 </w:t>
      </w:r>
      <w:r>
        <w:rPr>
          <w:rFonts w:ascii="Times New Roman"/>
          <w:b w:val="false"/>
          <w:i w:val="false"/>
          <w:color w:val="000000"/>
          <w:sz w:val="28"/>
        </w:rPr>
        <w:t>№ 37</w:t>
      </w:r>
      <w:r>
        <w:rPr>
          <w:rFonts w:ascii="Times New Roman"/>
          <w:b w:val="false"/>
          <w:i w:val="false"/>
          <w:color w:val="ff0000"/>
          <w:sz w:val="28"/>
        </w:rPr>
        <w:t xml:space="preserve"> (вводится в действие со дня его первого официального опубликования).</w:t>
      </w:r>
      <w:r>
        <w:br/>
      </w:r>
      <w:r>
        <w:rPr>
          <w:rFonts w:ascii="Times New Roman"/>
          <w:b w:val="false"/>
          <w:i w:val="false"/>
          <w:color w:val="000000"/>
          <w:sz w:val="28"/>
        </w:rPr>
        <w:t>
</w:t>
      </w:r>
    </w:p>
    <w:bookmarkStart w:name="z1616" w:id="211"/>
    <w:p>
      <w:pPr>
        <w:spacing w:after="0"/>
        <w:ind w:left="0"/>
        <w:jc w:val="both"/>
      </w:pPr>
      <w:r>
        <w:rPr>
          <w:rFonts w:ascii="Times New Roman"/>
          <w:b w:val="false"/>
          <w:i w:val="false"/>
          <w:color w:val="000000"/>
          <w:sz w:val="28"/>
        </w:rPr>
        <w:t>
      105. Уполномоченный орган или его территориальное подразделение рассматривает поступившую жалобу и на ее основе проводит проверку.</w:t>
      </w:r>
    </w:p>
    <w:bookmarkEnd w:id="211"/>
    <w:bookmarkStart w:name="z1617" w:id="212"/>
    <w:p>
      <w:pPr>
        <w:spacing w:after="0"/>
        <w:ind w:left="0"/>
        <w:jc w:val="both"/>
      </w:pPr>
      <w:r>
        <w:rPr>
          <w:rFonts w:ascii="Times New Roman"/>
          <w:b w:val="false"/>
          <w:i w:val="false"/>
          <w:color w:val="000000"/>
          <w:sz w:val="28"/>
        </w:rPr>
        <w:t xml:space="preserve">
      106. По итогам проведенной проверки, в случае обнаружения нарушений требований настоящих Правил, уполномоченный орган или его территориальное подразделение вносит в государственный орган, проводивший конкурс, представление об устранении нарушений в соответствии с подпунктом 17)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212"/>
    <w:bookmarkStart w:name="z1618" w:id="213"/>
    <w:p>
      <w:pPr>
        <w:spacing w:after="0"/>
        <w:ind w:left="0"/>
        <w:jc w:val="both"/>
      </w:pPr>
      <w:r>
        <w:rPr>
          <w:rFonts w:ascii="Times New Roman"/>
          <w:b w:val="false"/>
          <w:i w:val="false"/>
          <w:color w:val="000000"/>
          <w:sz w:val="28"/>
        </w:rPr>
        <w:t>
      107. Представление уполномоченного органа или его территориального подразделения рассматривается конкурсной комиссией на ее заседании в прежнем составе либо службой управления персоналом (кадровой службы).</w:t>
      </w:r>
    </w:p>
    <w:bookmarkEnd w:id="213"/>
    <w:bookmarkStart w:name="z1619" w:id="214"/>
    <w:p>
      <w:pPr>
        <w:spacing w:after="0"/>
        <w:ind w:left="0"/>
        <w:jc w:val="both"/>
      </w:pPr>
      <w:r>
        <w:rPr>
          <w:rFonts w:ascii="Times New Roman"/>
          <w:b w:val="false"/>
          <w:i w:val="false"/>
          <w:color w:val="000000"/>
          <w:sz w:val="28"/>
        </w:rPr>
        <w:t>
      Конкурсная комиссия или служба управления персоналом (кадровой службы) извещает о принятом решении уполномоченный орган или его территориальное подразделение и участника конкурса или кандидата, подавшего жалобу, в течение пяти рабочих дней со дня его принятия.</w:t>
      </w:r>
    </w:p>
    <w:bookmarkEnd w:id="214"/>
    <w:bookmarkStart w:name="z1620" w:id="215"/>
    <w:p>
      <w:pPr>
        <w:spacing w:after="0"/>
        <w:ind w:left="0"/>
        <w:jc w:val="both"/>
      </w:pPr>
      <w:r>
        <w:rPr>
          <w:rFonts w:ascii="Times New Roman"/>
          <w:b w:val="false"/>
          <w:i w:val="false"/>
          <w:color w:val="000000"/>
          <w:sz w:val="28"/>
        </w:rPr>
        <w:t>
      108. Участники конкурса и кандидаты в части их касающейся, а также уполномоченный орган и его территориальные подразделения могут знакомиться с конкурсными документами, результатами тестирования и собеседования.</w:t>
      </w:r>
    </w:p>
    <w:bookmarkEnd w:id="21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проведения</w:t>
            </w:r>
            <w:r>
              <w:br/>
            </w:r>
            <w:r>
              <w:rPr>
                <w:rFonts w:ascii="Times New Roman"/>
                <w:b w:val="false"/>
                <w:i w:val="false"/>
                <w:color w:val="000000"/>
                <w:sz w:val="20"/>
              </w:rPr>
              <w:t>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bl>
    <w:bookmarkStart w:name="z1622" w:id="216"/>
    <w:p>
      <w:pPr>
        <w:spacing w:after="0"/>
        <w:ind w:left="0"/>
        <w:jc w:val="left"/>
      </w:pPr>
      <w:r>
        <w:rPr>
          <w:rFonts w:ascii="Times New Roman"/>
          <w:b/>
          <w:i w:val="false"/>
          <w:color w:val="000000"/>
        </w:rPr>
        <w:t xml:space="preserve"> Памятка для наблюдателя</w:t>
      </w:r>
    </w:p>
    <w:bookmarkEnd w:id="216"/>
    <w:p>
      <w:pPr>
        <w:spacing w:after="0"/>
        <w:ind w:left="0"/>
        <w:jc w:val="both"/>
      </w:pPr>
      <w:r>
        <w:rPr>
          <w:rFonts w:ascii="Times New Roman"/>
          <w:b w:val="false"/>
          <w:i w:val="false"/>
          <w:color w:val="ff0000"/>
          <w:sz w:val="28"/>
        </w:rPr>
        <w:t xml:space="preserve">
      Сноска. В приложение 1 внесено изменение на казахском языке, текст на русском языке не меняется приказом Председателя Агентства РК по делам государственной службы от 11.02.2023 </w:t>
      </w:r>
      <w:r>
        <w:rPr>
          <w:rFonts w:ascii="Times New Roman"/>
          <w:b w:val="false"/>
          <w:i w:val="false"/>
          <w:color w:val="ff0000"/>
          <w:sz w:val="28"/>
        </w:rPr>
        <w:t>№ 37</w:t>
      </w:r>
      <w:r>
        <w:rPr>
          <w:rFonts w:ascii="Times New Roman"/>
          <w:b w:val="false"/>
          <w:i w:val="false"/>
          <w:color w:val="ff0000"/>
          <w:sz w:val="28"/>
        </w:rPr>
        <w:t xml:space="preserve"> (вводится в действие со дня его первого официального опубликования).</w:t>
      </w:r>
    </w:p>
    <w:p>
      <w:pPr>
        <w:spacing w:after="0"/>
        <w:ind w:left="0"/>
        <w:jc w:val="both"/>
      </w:pPr>
      <w:r>
        <w:rPr>
          <w:rFonts w:ascii="Times New Roman"/>
          <w:b w:val="false"/>
          <w:i w:val="false"/>
          <w:color w:val="000000"/>
          <w:sz w:val="28"/>
        </w:rPr>
        <w:t>
      Уважаемый наблюдатель, Вас пригласили для обеспечения прозрачности и объективности работы конкурсной комиссии.</w:t>
      </w:r>
    </w:p>
    <w:p>
      <w:pPr>
        <w:spacing w:after="0"/>
        <w:ind w:left="0"/>
        <w:jc w:val="both"/>
      </w:pPr>
      <w:r>
        <w:rPr>
          <w:rFonts w:ascii="Times New Roman"/>
          <w:b w:val="false"/>
          <w:i w:val="false"/>
          <w:color w:val="000000"/>
          <w:sz w:val="28"/>
        </w:rPr>
        <w:t>
      В этой связи, для наиболее полной работы наблюдателя просим Вас ознакомиться с данной памяткой.</w:t>
      </w:r>
    </w:p>
    <w:p>
      <w:pPr>
        <w:spacing w:after="0"/>
        <w:ind w:left="0"/>
        <w:jc w:val="both"/>
      </w:pPr>
      <w:r>
        <w:rPr>
          <w:rFonts w:ascii="Times New Roman"/>
          <w:b w:val="false"/>
          <w:i w:val="false"/>
          <w:color w:val="000000"/>
          <w:sz w:val="28"/>
        </w:rPr>
        <w:t>
      Памятка предоставляется на государственном либо русском языках, по Вашему усмотрению.</w:t>
      </w:r>
    </w:p>
    <w:p>
      <w:pPr>
        <w:spacing w:after="0"/>
        <w:ind w:left="0"/>
        <w:jc w:val="both"/>
      </w:pPr>
      <w:r>
        <w:rPr>
          <w:rFonts w:ascii="Times New Roman"/>
          <w:b w:val="false"/>
          <w:i w:val="false"/>
          <w:color w:val="000000"/>
          <w:sz w:val="28"/>
        </w:rPr>
        <w:t>
      Вы, как наблюдатель, имеете возможность:</w:t>
      </w:r>
    </w:p>
    <w:p>
      <w:pPr>
        <w:spacing w:after="0"/>
        <w:ind w:left="0"/>
        <w:jc w:val="both"/>
      </w:pPr>
      <w:r>
        <w:rPr>
          <w:rFonts w:ascii="Times New Roman"/>
          <w:b w:val="false"/>
          <w:i w:val="false"/>
          <w:color w:val="000000"/>
          <w:sz w:val="28"/>
        </w:rPr>
        <w:t>
      знакомиться с документами участников конкурса;</w:t>
      </w:r>
    </w:p>
    <w:p>
      <w:pPr>
        <w:spacing w:after="0"/>
        <w:ind w:left="0"/>
        <w:jc w:val="both"/>
      </w:pPr>
      <w:r>
        <w:rPr>
          <w:rFonts w:ascii="Times New Roman"/>
          <w:b w:val="false"/>
          <w:i w:val="false"/>
          <w:color w:val="000000"/>
          <w:sz w:val="28"/>
        </w:rPr>
        <w:t>
      присутствовать при собеседовании с конкурсантами;</w:t>
      </w:r>
    </w:p>
    <w:p>
      <w:pPr>
        <w:spacing w:after="0"/>
        <w:ind w:left="0"/>
        <w:jc w:val="both"/>
      </w:pPr>
      <w:r>
        <w:rPr>
          <w:rFonts w:ascii="Times New Roman"/>
          <w:b w:val="false"/>
          <w:i w:val="false"/>
          <w:color w:val="000000"/>
          <w:sz w:val="28"/>
        </w:rPr>
        <w:t>
      давать оценку о ходе проведения собеседования;</w:t>
      </w:r>
    </w:p>
    <w:p>
      <w:pPr>
        <w:spacing w:after="0"/>
        <w:ind w:left="0"/>
        <w:jc w:val="both"/>
      </w:pPr>
      <w:r>
        <w:rPr>
          <w:rFonts w:ascii="Times New Roman"/>
          <w:b w:val="false"/>
          <w:i w:val="false"/>
          <w:color w:val="000000"/>
          <w:sz w:val="28"/>
        </w:rPr>
        <w:t>
      представлять свое мнение о работе конкурсной комиссии в письменной форме руководству государственного органа или Агентству по делам государственной службы и его территориальным подразделениям.</w:t>
      </w:r>
    </w:p>
    <w:p>
      <w:pPr>
        <w:spacing w:after="0"/>
        <w:ind w:left="0"/>
        <w:jc w:val="both"/>
      </w:pPr>
      <w:r>
        <w:rPr>
          <w:rFonts w:ascii="Times New Roman"/>
          <w:b w:val="false"/>
          <w:i w:val="false"/>
          <w:color w:val="000000"/>
          <w:sz w:val="28"/>
        </w:rPr>
        <w:t>
      При этом, наблюдатель не может:</w:t>
      </w:r>
    </w:p>
    <w:p>
      <w:pPr>
        <w:spacing w:after="0"/>
        <w:ind w:left="0"/>
        <w:jc w:val="both"/>
      </w:pPr>
      <w:r>
        <w:rPr>
          <w:rFonts w:ascii="Times New Roman"/>
          <w:b w:val="false"/>
          <w:i w:val="false"/>
          <w:color w:val="000000"/>
          <w:sz w:val="28"/>
        </w:rPr>
        <w:t>
      задавать кандидатам вопросы;</w:t>
      </w:r>
    </w:p>
    <w:p>
      <w:pPr>
        <w:spacing w:after="0"/>
        <w:ind w:left="0"/>
        <w:jc w:val="both"/>
      </w:pPr>
      <w:r>
        <w:rPr>
          <w:rFonts w:ascii="Times New Roman"/>
          <w:b w:val="false"/>
          <w:i w:val="false"/>
          <w:color w:val="000000"/>
          <w:sz w:val="28"/>
        </w:rPr>
        <w:t>
      разглашать персональные данные участников конкурса;</w:t>
      </w:r>
    </w:p>
    <w:p>
      <w:pPr>
        <w:spacing w:after="0"/>
        <w:ind w:left="0"/>
        <w:jc w:val="both"/>
      </w:pPr>
      <w:r>
        <w:rPr>
          <w:rFonts w:ascii="Times New Roman"/>
          <w:b w:val="false"/>
          <w:i w:val="false"/>
          <w:color w:val="000000"/>
          <w:sz w:val="28"/>
        </w:rPr>
        <w:t>
      вмешиваться в процесс проведения собеседования, препятствовать ходу заседания конкурсной комиссии;</w:t>
      </w:r>
    </w:p>
    <w:p>
      <w:pPr>
        <w:spacing w:after="0"/>
        <w:ind w:left="0"/>
        <w:jc w:val="both"/>
      </w:pPr>
      <w:r>
        <w:rPr>
          <w:rFonts w:ascii="Times New Roman"/>
          <w:b w:val="false"/>
          <w:i w:val="false"/>
          <w:color w:val="000000"/>
          <w:sz w:val="28"/>
        </w:rPr>
        <w:t>
      оказывать какое-либо содействие участникам конкурса;</w:t>
      </w:r>
    </w:p>
    <w:p>
      <w:pPr>
        <w:spacing w:after="0"/>
        <w:ind w:left="0"/>
        <w:jc w:val="both"/>
      </w:pPr>
      <w:r>
        <w:rPr>
          <w:rFonts w:ascii="Times New Roman"/>
          <w:b w:val="false"/>
          <w:i w:val="false"/>
          <w:color w:val="000000"/>
          <w:sz w:val="28"/>
        </w:rPr>
        <w:t>
      воздействовать на членов конкурсной комиссии при принятии ими решений;</w:t>
      </w:r>
    </w:p>
    <w:p>
      <w:pPr>
        <w:spacing w:after="0"/>
        <w:ind w:left="0"/>
        <w:jc w:val="both"/>
      </w:pPr>
      <w:r>
        <w:rPr>
          <w:rFonts w:ascii="Times New Roman"/>
          <w:b w:val="false"/>
          <w:i w:val="false"/>
          <w:color w:val="000000"/>
          <w:sz w:val="28"/>
        </w:rPr>
        <w:t>
      публично выражать мнение о конкретных участниках конкурса, их личных качествах;</w:t>
      </w:r>
    </w:p>
    <w:p>
      <w:pPr>
        <w:spacing w:after="0"/>
        <w:ind w:left="0"/>
        <w:jc w:val="both"/>
      </w:pPr>
      <w:r>
        <w:rPr>
          <w:rFonts w:ascii="Times New Roman"/>
          <w:b w:val="false"/>
          <w:i w:val="false"/>
          <w:color w:val="000000"/>
          <w:sz w:val="28"/>
        </w:rPr>
        <w:t>
      использовать технические средства записи.</w:t>
      </w:r>
    </w:p>
    <w:p>
      <w:pPr>
        <w:spacing w:after="0"/>
        <w:ind w:left="0"/>
        <w:jc w:val="both"/>
      </w:pPr>
      <w:r>
        <w:rPr>
          <w:rFonts w:ascii="Times New Roman"/>
          <w:b w:val="false"/>
          <w:i w:val="false"/>
          <w:color w:val="000000"/>
          <w:sz w:val="28"/>
        </w:rPr>
        <w:t>
      Во время собеседования обратите внимание на соблюдение конкурсной комиссией Правил проведения конкурса на административные государственные должности корпуса "Б".</w:t>
      </w:r>
    </w:p>
    <w:p>
      <w:pPr>
        <w:spacing w:after="0"/>
        <w:ind w:left="0"/>
        <w:jc w:val="both"/>
      </w:pPr>
      <w:r>
        <w:rPr>
          <w:rFonts w:ascii="Times New Roman"/>
          <w:b w:val="false"/>
          <w:i w:val="false"/>
          <w:color w:val="000000"/>
          <w:sz w:val="28"/>
        </w:rPr>
        <w:t xml:space="preserve">
      Согласно вышеуказанным Правилам: </w:t>
      </w:r>
    </w:p>
    <w:p>
      <w:pPr>
        <w:spacing w:after="0"/>
        <w:ind w:left="0"/>
        <w:jc w:val="both"/>
      </w:pPr>
      <w:r>
        <w:rPr>
          <w:rFonts w:ascii="Times New Roman"/>
          <w:b w:val="false"/>
          <w:i w:val="false"/>
          <w:color w:val="000000"/>
          <w:sz w:val="28"/>
        </w:rPr>
        <w:t xml:space="preserve">
      в собеседовании участвуют не менее трех членов конкурсной комиссии; </w:t>
      </w:r>
    </w:p>
    <w:p>
      <w:pPr>
        <w:spacing w:after="0"/>
        <w:ind w:left="0"/>
        <w:jc w:val="both"/>
      </w:pPr>
      <w:r>
        <w:rPr>
          <w:rFonts w:ascii="Times New Roman"/>
          <w:b w:val="false"/>
          <w:i w:val="false"/>
          <w:color w:val="000000"/>
          <w:sz w:val="28"/>
        </w:rPr>
        <w:t>
      секретарь конкурсной комиссии должен ознакомить кандидатов с составом конкурсной комиссии, наблюдателями и экспертами;</w:t>
      </w:r>
    </w:p>
    <w:p>
      <w:pPr>
        <w:spacing w:after="0"/>
        <w:ind w:left="0"/>
        <w:jc w:val="both"/>
      </w:pPr>
      <w:r>
        <w:rPr>
          <w:rFonts w:ascii="Times New Roman"/>
          <w:b w:val="false"/>
          <w:i w:val="false"/>
          <w:color w:val="000000"/>
          <w:sz w:val="28"/>
        </w:rPr>
        <w:t>
      конкурсная комиссия должна предоставить конкурсантам возможность прохождения собеседования на государственном или русском языках;</w:t>
      </w:r>
    </w:p>
    <w:p>
      <w:pPr>
        <w:spacing w:after="0"/>
        <w:ind w:left="0"/>
        <w:jc w:val="both"/>
      </w:pPr>
      <w:r>
        <w:rPr>
          <w:rFonts w:ascii="Times New Roman"/>
          <w:b w:val="false"/>
          <w:i w:val="false"/>
          <w:color w:val="000000"/>
          <w:sz w:val="28"/>
        </w:rPr>
        <w:t>
      в ходе собеседования не допускается неэтичное либо неуважительное поведение членами конкурсной комиссии по отношению к кандидатам;</w:t>
      </w:r>
    </w:p>
    <w:p>
      <w:pPr>
        <w:spacing w:after="0"/>
        <w:ind w:left="0"/>
        <w:jc w:val="both"/>
      </w:pPr>
      <w:r>
        <w:rPr>
          <w:rFonts w:ascii="Times New Roman"/>
          <w:b w:val="false"/>
          <w:i w:val="false"/>
          <w:color w:val="000000"/>
          <w:sz w:val="28"/>
        </w:rPr>
        <w:t>
      собеседование должно проходить в доброжелательной обстановке;</w:t>
      </w:r>
    </w:p>
    <w:p>
      <w:pPr>
        <w:spacing w:after="0"/>
        <w:ind w:left="0"/>
        <w:jc w:val="both"/>
      </w:pPr>
      <w:r>
        <w:rPr>
          <w:rFonts w:ascii="Times New Roman"/>
          <w:b w:val="false"/>
          <w:i w:val="false"/>
          <w:color w:val="000000"/>
          <w:sz w:val="28"/>
        </w:rPr>
        <w:t>
      ход собеседования с каждым кандидатом фиксируется с помощью видеозаписи.</w:t>
      </w:r>
    </w:p>
    <w:p>
      <w:pPr>
        <w:spacing w:after="0"/>
        <w:ind w:left="0"/>
        <w:jc w:val="both"/>
      </w:pPr>
      <w:r>
        <w:rPr>
          <w:rFonts w:ascii="Times New Roman"/>
          <w:b w:val="false"/>
          <w:i w:val="false"/>
          <w:color w:val="000000"/>
          <w:sz w:val="28"/>
        </w:rPr>
        <w:t>
      Во время собеседования кандидат также может использовать технические средства записи, если это не мешает ходу заседания конкурсной комиссии.</w:t>
      </w:r>
    </w:p>
    <w:p>
      <w:pPr>
        <w:spacing w:after="0"/>
        <w:ind w:left="0"/>
        <w:jc w:val="both"/>
      </w:pPr>
      <w:r>
        <w:rPr>
          <w:rFonts w:ascii="Times New Roman"/>
          <w:b w:val="false"/>
          <w:i w:val="false"/>
          <w:color w:val="000000"/>
          <w:sz w:val="28"/>
        </w:rPr>
        <w:t>
      В случае если нарушены требования Правил проведения конкурса на занятие административной государственной должности корпуса "Б" просим Вас сообщить об этом в Агентство по делам государственной службы или его территориальный департамент.</w:t>
      </w:r>
    </w:p>
    <w:p>
      <w:pPr>
        <w:spacing w:after="0"/>
        <w:ind w:left="0"/>
        <w:jc w:val="both"/>
      </w:pPr>
      <w:r>
        <w:rPr>
          <w:rFonts w:ascii="Times New Roman"/>
          <w:b w:val="false"/>
          <w:i w:val="false"/>
          <w:color w:val="000000"/>
          <w:sz w:val="28"/>
        </w:rPr>
        <w:t>
      Ознакомлен: ______________________________________________________________</w:t>
      </w:r>
    </w:p>
    <w:p>
      <w:pPr>
        <w:spacing w:after="0"/>
        <w:ind w:left="0"/>
        <w:jc w:val="both"/>
      </w:pPr>
      <w:r>
        <w:rPr>
          <w:rFonts w:ascii="Times New Roman"/>
          <w:b w:val="false"/>
          <w:i w:val="false"/>
          <w:color w:val="000000"/>
          <w:sz w:val="28"/>
        </w:rPr>
        <w:t xml:space="preserve">                         (подпись) (Фамилия, имя, отчество (при его наличии)</w:t>
      </w:r>
    </w:p>
    <w:p>
      <w:pPr>
        <w:spacing w:after="0"/>
        <w:ind w:left="0"/>
        <w:jc w:val="both"/>
      </w:pPr>
      <w:r>
        <w:rPr>
          <w:rFonts w:ascii="Times New Roman"/>
          <w:b w:val="false"/>
          <w:i w:val="false"/>
          <w:color w:val="000000"/>
          <w:sz w:val="28"/>
        </w:rPr>
        <w:t>
      "____"_______________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проведения</w:t>
            </w:r>
            <w:r>
              <w:br/>
            </w:r>
            <w:r>
              <w:rPr>
                <w:rFonts w:ascii="Times New Roman"/>
                <w:b w:val="false"/>
                <w:i w:val="false"/>
                <w:color w:val="000000"/>
                <w:sz w:val="20"/>
              </w:rPr>
              <w:t>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p>
        </w:tc>
      </w:tr>
    </w:tbl>
    <w:bookmarkStart w:name="z1695" w:id="217"/>
    <w:p>
      <w:pPr>
        <w:spacing w:after="0"/>
        <w:ind w:left="0"/>
        <w:jc w:val="left"/>
      </w:pPr>
      <w:r>
        <w:rPr>
          <w:rFonts w:ascii="Times New Roman"/>
          <w:b/>
          <w:i w:val="false"/>
          <w:color w:val="000000"/>
        </w:rPr>
        <w:t xml:space="preserve"> Заявление</w:t>
      </w:r>
    </w:p>
    <w:bookmarkEnd w:id="217"/>
    <w:p>
      <w:pPr>
        <w:spacing w:after="0"/>
        <w:ind w:left="0"/>
        <w:jc w:val="both"/>
      </w:pPr>
      <w:r>
        <w:rPr>
          <w:rFonts w:ascii="Times New Roman"/>
          <w:b w:val="false"/>
          <w:i w:val="false"/>
          <w:color w:val="ff0000"/>
          <w:sz w:val="28"/>
        </w:rPr>
        <w:t xml:space="preserve">
      Сноска. Приложение 2 - в редакции приказа Председателя Агентства РК по делам государственной службы от 11.02.2023 </w:t>
      </w:r>
      <w:r>
        <w:rPr>
          <w:rFonts w:ascii="Times New Roman"/>
          <w:b w:val="false"/>
          <w:i w:val="false"/>
          <w:color w:val="ff0000"/>
          <w:sz w:val="28"/>
        </w:rPr>
        <w:t>№ 37</w:t>
      </w:r>
      <w:r>
        <w:rPr>
          <w:rFonts w:ascii="Times New Roman"/>
          <w:b w:val="false"/>
          <w:i w:val="false"/>
          <w:color w:val="ff0000"/>
          <w:sz w:val="28"/>
        </w:rPr>
        <w:t xml:space="preserve"> (вводится в действие со дня его первого официального опубликования).</w:t>
      </w:r>
    </w:p>
    <w:p>
      <w:pPr>
        <w:spacing w:after="0"/>
        <w:ind w:left="0"/>
        <w:jc w:val="both"/>
      </w:pPr>
      <w:r>
        <w:rPr>
          <w:rFonts w:ascii="Times New Roman"/>
          <w:b w:val="false"/>
          <w:i w:val="false"/>
          <w:color w:val="000000"/>
          <w:sz w:val="28"/>
        </w:rPr>
        <w:t>
      Прошу допустить меня к участию в конкурсах на занятие вакантных</w:t>
      </w:r>
    </w:p>
    <w:p>
      <w:pPr>
        <w:spacing w:after="0"/>
        <w:ind w:left="0"/>
        <w:jc w:val="both"/>
      </w:pPr>
      <w:r>
        <w:rPr>
          <w:rFonts w:ascii="Times New Roman"/>
          <w:b w:val="false"/>
          <w:i w:val="false"/>
          <w:color w:val="000000"/>
          <w:sz w:val="28"/>
        </w:rPr>
        <w:t>административных государственных должностей:</w:t>
      </w:r>
    </w:p>
    <w:p>
      <w:pPr>
        <w:spacing w:after="0"/>
        <w:ind w:left="0"/>
        <w:jc w:val="both"/>
      </w:pPr>
      <w:r>
        <w:rPr>
          <w:rFonts w:ascii="Times New Roman"/>
          <w:b w:val="false"/>
          <w:i w:val="false"/>
          <w:color w:val="000000"/>
          <w:sz w:val="28"/>
        </w:rPr>
        <w:t>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w:t>
      </w:r>
    </w:p>
    <w:p>
      <w:pPr>
        <w:spacing w:after="0"/>
        <w:ind w:left="0"/>
        <w:jc w:val="both"/>
      </w:pPr>
      <w:r>
        <w:rPr>
          <w:rFonts w:ascii="Times New Roman"/>
          <w:b w:val="false"/>
          <w:i w:val="false"/>
          <w:color w:val="000000"/>
          <w:sz w:val="28"/>
        </w:rPr>
        <w:t>С основными требованиями Правил проведения конкурса на занятие</w:t>
      </w:r>
    </w:p>
    <w:p>
      <w:pPr>
        <w:spacing w:after="0"/>
        <w:ind w:left="0"/>
        <w:jc w:val="both"/>
      </w:pPr>
      <w:r>
        <w:rPr>
          <w:rFonts w:ascii="Times New Roman"/>
          <w:b w:val="false"/>
          <w:i w:val="false"/>
          <w:color w:val="000000"/>
          <w:sz w:val="28"/>
        </w:rPr>
        <w:t>административной государственной должности корпуса "Б" ознакомлен</w:t>
      </w:r>
    </w:p>
    <w:p>
      <w:pPr>
        <w:spacing w:after="0"/>
        <w:ind w:left="0"/>
        <w:jc w:val="both"/>
      </w:pPr>
      <w:r>
        <w:rPr>
          <w:rFonts w:ascii="Times New Roman"/>
          <w:b w:val="false"/>
          <w:i w:val="false"/>
          <w:color w:val="000000"/>
          <w:sz w:val="28"/>
        </w:rPr>
        <w:t>(ознакомлена), согласен (согласна) и обязуюсь их выполнять.</w:t>
      </w:r>
    </w:p>
    <w:p>
      <w:pPr>
        <w:spacing w:after="0"/>
        <w:ind w:left="0"/>
        <w:jc w:val="both"/>
      </w:pPr>
      <w:r>
        <w:rPr>
          <w:rFonts w:ascii="Times New Roman"/>
          <w:b w:val="false"/>
          <w:i w:val="false"/>
          <w:color w:val="000000"/>
          <w:sz w:val="28"/>
        </w:rPr>
        <w:t>Выражаю свое согласие на сбор и обработку моих персональных данных,</w:t>
      </w:r>
    </w:p>
    <w:p>
      <w:pPr>
        <w:spacing w:after="0"/>
        <w:ind w:left="0"/>
        <w:jc w:val="both"/>
      </w:pPr>
      <w:r>
        <w:rPr>
          <w:rFonts w:ascii="Times New Roman"/>
          <w:b w:val="false"/>
          <w:i w:val="false"/>
          <w:color w:val="000000"/>
          <w:sz w:val="28"/>
        </w:rPr>
        <w:t>в том числе с психоневрологических и наркологических организаций.</w:t>
      </w:r>
    </w:p>
    <w:p>
      <w:pPr>
        <w:spacing w:after="0"/>
        <w:ind w:left="0"/>
        <w:jc w:val="both"/>
      </w:pPr>
      <w:r>
        <w:rPr>
          <w:rFonts w:ascii="Times New Roman"/>
          <w:b w:val="false"/>
          <w:i w:val="false"/>
          <w:color w:val="000000"/>
          <w:sz w:val="28"/>
        </w:rPr>
        <w:t>С требованием о том, что государственный служащий не может занимать</w:t>
      </w:r>
    </w:p>
    <w:p>
      <w:pPr>
        <w:spacing w:after="0"/>
        <w:ind w:left="0"/>
        <w:jc w:val="both"/>
      </w:pPr>
      <w:r>
        <w:rPr>
          <w:rFonts w:ascii="Times New Roman"/>
          <w:b w:val="false"/>
          <w:i w:val="false"/>
          <w:color w:val="000000"/>
          <w:sz w:val="28"/>
        </w:rPr>
        <w:t>государственную должность, находящуюся в непосредственной подчиненности</w:t>
      </w:r>
    </w:p>
    <w:p>
      <w:pPr>
        <w:spacing w:after="0"/>
        <w:ind w:left="0"/>
        <w:jc w:val="both"/>
      </w:pPr>
      <w:r>
        <w:rPr>
          <w:rFonts w:ascii="Times New Roman"/>
          <w:b w:val="false"/>
          <w:i w:val="false"/>
          <w:color w:val="000000"/>
          <w:sz w:val="28"/>
        </w:rPr>
        <w:t>должности, занимаемой его близкими родственниками (родителями (родителем),</w:t>
      </w:r>
    </w:p>
    <w:p>
      <w:pPr>
        <w:spacing w:after="0"/>
        <w:ind w:left="0"/>
        <w:jc w:val="both"/>
      </w:pPr>
      <w:r>
        <w:rPr>
          <w:rFonts w:ascii="Times New Roman"/>
          <w:b w:val="false"/>
          <w:i w:val="false"/>
          <w:color w:val="000000"/>
          <w:sz w:val="28"/>
        </w:rPr>
        <w:t>детьми, усыновителями (удочерителями), усыновленными (удочеренными),</w:t>
      </w:r>
    </w:p>
    <w:p>
      <w:pPr>
        <w:spacing w:after="0"/>
        <w:ind w:left="0"/>
        <w:jc w:val="both"/>
      </w:pPr>
      <w:r>
        <w:rPr>
          <w:rFonts w:ascii="Times New Roman"/>
          <w:b w:val="false"/>
          <w:i w:val="false"/>
          <w:color w:val="000000"/>
          <w:sz w:val="28"/>
        </w:rPr>
        <w:t>полнородными и неполнородными братьями и сестрами, дедушками, бабушками,</w:t>
      </w:r>
    </w:p>
    <w:p>
      <w:pPr>
        <w:spacing w:after="0"/>
        <w:ind w:left="0"/>
        <w:jc w:val="both"/>
      </w:pPr>
      <w:r>
        <w:rPr>
          <w:rFonts w:ascii="Times New Roman"/>
          <w:b w:val="false"/>
          <w:i w:val="false"/>
          <w:color w:val="000000"/>
          <w:sz w:val="28"/>
        </w:rPr>
        <w:t>внуками), супругом (супругой) и (или) свойственниками (полнородными</w:t>
      </w:r>
    </w:p>
    <w:p>
      <w:pPr>
        <w:spacing w:after="0"/>
        <w:ind w:left="0"/>
        <w:jc w:val="both"/>
      </w:pPr>
      <w:r>
        <w:rPr>
          <w:rFonts w:ascii="Times New Roman"/>
          <w:b w:val="false"/>
          <w:i w:val="false"/>
          <w:color w:val="000000"/>
          <w:sz w:val="28"/>
        </w:rPr>
        <w:t>и неполнородными братьями и сестрами, родителями и детьми супруга (супруги),</w:t>
      </w:r>
    </w:p>
    <w:p>
      <w:pPr>
        <w:spacing w:after="0"/>
        <w:ind w:left="0"/>
        <w:jc w:val="both"/>
      </w:pPr>
      <w:r>
        <w:rPr>
          <w:rFonts w:ascii="Times New Roman"/>
          <w:b w:val="false"/>
          <w:i w:val="false"/>
          <w:color w:val="000000"/>
          <w:sz w:val="28"/>
        </w:rPr>
        <w:t>а также иметь в непосредственном подчинении близких родственников, супруга</w:t>
      </w:r>
    </w:p>
    <w:p>
      <w:pPr>
        <w:spacing w:after="0"/>
        <w:ind w:left="0"/>
        <w:jc w:val="both"/>
      </w:pPr>
      <w:r>
        <w:rPr>
          <w:rFonts w:ascii="Times New Roman"/>
          <w:b w:val="false"/>
          <w:i w:val="false"/>
          <w:color w:val="000000"/>
          <w:sz w:val="28"/>
        </w:rPr>
        <w:t>(супругу) и (или) свойственников ознакомлен (ознакомлена).</w:t>
      </w:r>
    </w:p>
    <w:p>
      <w:pPr>
        <w:spacing w:after="0"/>
        <w:ind w:left="0"/>
        <w:jc w:val="both"/>
      </w:pPr>
      <w:r>
        <w:rPr>
          <w:rFonts w:ascii="Times New Roman"/>
          <w:b w:val="false"/>
          <w:i w:val="false"/>
          <w:color w:val="000000"/>
          <w:sz w:val="28"/>
        </w:rPr>
        <w:t>С трансляцией и размещением на интернет-ресурсе государственного органа</w:t>
      </w:r>
    </w:p>
    <w:p>
      <w:pPr>
        <w:spacing w:after="0"/>
        <w:ind w:left="0"/>
        <w:jc w:val="both"/>
      </w:pPr>
      <w:r>
        <w:rPr>
          <w:rFonts w:ascii="Times New Roman"/>
          <w:b w:val="false"/>
          <w:i w:val="false"/>
          <w:color w:val="000000"/>
          <w:sz w:val="28"/>
        </w:rPr>
        <w:t>видеозаписи моего собеседования согласен ________________________ (да/нет)</w:t>
      </w:r>
    </w:p>
    <w:p>
      <w:pPr>
        <w:spacing w:after="0"/>
        <w:ind w:left="0"/>
        <w:jc w:val="both"/>
      </w:pPr>
      <w:r>
        <w:rPr>
          <w:rFonts w:ascii="Times New Roman"/>
          <w:b w:val="false"/>
          <w:i w:val="false"/>
          <w:color w:val="000000"/>
          <w:sz w:val="28"/>
        </w:rPr>
        <w:t>Отвечаю за подлинность представленных документов.</w:t>
      </w:r>
    </w:p>
    <w:p>
      <w:pPr>
        <w:spacing w:after="0"/>
        <w:ind w:left="0"/>
        <w:jc w:val="both"/>
      </w:pPr>
      <w:r>
        <w:rPr>
          <w:rFonts w:ascii="Times New Roman"/>
          <w:b w:val="false"/>
          <w:i w:val="false"/>
          <w:color w:val="000000"/>
          <w:sz w:val="28"/>
        </w:rPr>
        <w:t>Прилагаемые документы:</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Адрес _______________________________________________________________</w:t>
      </w:r>
    </w:p>
    <w:p>
      <w:pPr>
        <w:spacing w:after="0"/>
        <w:ind w:left="0"/>
        <w:jc w:val="both"/>
      </w:pPr>
      <w:r>
        <w:rPr>
          <w:rFonts w:ascii="Times New Roman"/>
          <w:b w:val="false"/>
          <w:i w:val="false"/>
          <w:color w:val="000000"/>
          <w:sz w:val="28"/>
        </w:rPr>
        <w:t>Номера контактных телефонов: _________________________________________</w:t>
      </w:r>
    </w:p>
    <w:p>
      <w:pPr>
        <w:spacing w:after="0"/>
        <w:ind w:left="0"/>
        <w:jc w:val="both"/>
      </w:pPr>
      <w:r>
        <w:rPr>
          <w:rFonts w:ascii="Times New Roman"/>
          <w:b w:val="false"/>
          <w:i w:val="false"/>
          <w:color w:val="000000"/>
          <w:sz w:val="28"/>
        </w:rPr>
        <w:t>e-mail: ______________________________________________________________</w:t>
      </w:r>
    </w:p>
    <w:p>
      <w:pPr>
        <w:spacing w:after="0"/>
        <w:ind w:left="0"/>
        <w:jc w:val="both"/>
      </w:pPr>
      <w:r>
        <w:rPr>
          <w:rFonts w:ascii="Times New Roman"/>
          <w:b w:val="false"/>
          <w:i w:val="false"/>
          <w:color w:val="000000"/>
          <w:sz w:val="28"/>
        </w:rPr>
        <w:t>ИИН ________________________________________________________________</w:t>
      </w:r>
    </w:p>
    <w:p>
      <w:pPr>
        <w:spacing w:after="0"/>
        <w:ind w:left="0"/>
        <w:jc w:val="both"/>
      </w:pPr>
      <w:r>
        <w:rPr>
          <w:rFonts w:ascii="Times New Roman"/>
          <w:b w:val="false"/>
          <w:i w:val="false"/>
          <w:color w:val="000000"/>
          <w:sz w:val="28"/>
        </w:rPr>
        <w:t>_________ ___________________________________________________________</w:t>
      </w:r>
    </w:p>
    <w:p>
      <w:pPr>
        <w:spacing w:after="0"/>
        <w:ind w:left="0"/>
        <w:jc w:val="both"/>
      </w:pPr>
      <w:r>
        <w:rPr>
          <w:rFonts w:ascii="Times New Roman"/>
          <w:b w:val="false"/>
          <w:i w:val="false"/>
          <w:color w:val="000000"/>
          <w:sz w:val="28"/>
        </w:rPr>
        <w:t>(подпись) (Фамилия, имя, отчество (при его наличии))</w:t>
      </w:r>
    </w:p>
    <w:p>
      <w:pPr>
        <w:spacing w:after="0"/>
        <w:ind w:left="0"/>
        <w:jc w:val="both"/>
      </w:pPr>
      <w:r>
        <w:rPr>
          <w:rFonts w:ascii="Times New Roman"/>
          <w:b w:val="false"/>
          <w:i w:val="false"/>
          <w:color w:val="000000"/>
          <w:sz w:val="28"/>
        </w:rPr>
        <w:t>"____"_______________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Правилам</w:t>
            </w:r>
            <w:r>
              <w:br/>
            </w:r>
            <w:r>
              <w:rPr>
                <w:rFonts w:ascii="Times New Roman"/>
                <w:b w:val="false"/>
                <w:i w:val="false"/>
                <w:color w:val="000000"/>
                <w:sz w:val="20"/>
              </w:rPr>
              <w:t>проведения 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"Б" КОРПУСЫНЫҢ ӘКІМШІЛІК МЕМЛЕКЕТТІК ЛАУАЗЫМЫНА КАНДИДАТТЫҢ ҚЫЗМЕТТIК ТIЗIМІ</w:t>
      </w:r>
    </w:p>
    <w:bookmarkStart w:name="z1628" w:id="218"/>
    <w:p>
      <w:pPr>
        <w:spacing w:after="0"/>
        <w:ind w:left="0"/>
        <w:jc w:val="left"/>
      </w:pPr>
      <w:r>
        <w:rPr>
          <w:rFonts w:ascii="Times New Roman"/>
          <w:b/>
          <w:i w:val="false"/>
          <w:color w:val="000000"/>
        </w:rPr>
        <w:t xml:space="preserve"> ПОСЛУЖНОЙ СПИСОК КАНДИДАТА НА АДМИНИСТРАТИВНУЮ ГОСУДАРСТВЕННУЮ ДОЛЖНОСТЬ КОРПУСА "Б"</w:t>
      </w:r>
    </w:p>
    <w:bookmarkEnd w:id="2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________________________________________</w:t>
            </w:r>
          </w:p>
          <w:p>
            <w:pPr>
              <w:spacing w:after="20"/>
              <w:ind w:left="20"/>
              <w:jc w:val="both"/>
            </w:pPr>
            <w:r>
              <w:rPr>
                <w:rFonts w:ascii="Times New Roman"/>
                <w:b w:val="false"/>
                <w:i w:val="false"/>
                <w:color w:val="000000"/>
                <w:sz w:val="20"/>
              </w:rPr>
              <w:t>
тегі, аты және әкесінің аты (болған жағдайда) /</w:t>
            </w:r>
          </w:p>
          <w:p>
            <w:pPr>
              <w:spacing w:after="20"/>
              <w:ind w:left="20"/>
              <w:jc w:val="both"/>
            </w:pPr>
            <w:r>
              <w:rPr>
                <w:rFonts w:ascii="Times New Roman"/>
                <w:b w:val="false"/>
                <w:i w:val="false"/>
                <w:color w:val="000000"/>
                <w:sz w:val="20"/>
              </w:rPr>
              <w:t>
фамилия, имя, отчество (при наличии)</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w:t>
                  </w:r>
                </w:p>
                <w:p>
                  <w:pPr>
                    <w:spacing w:after="20"/>
                    <w:ind w:left="20"/>
                    <w:jc w:val="both"/>
                  </w:pPr>
                  <w:r>
                    <w:rPr>
                      <w:rFonts w:ascii="Times New Roman"/>
                      <w:b w:val="false"/>
                      <w:i w:val="false"/>
                      <w:color w:val="000000"/>
                      <w:sz w:val="20"/>
                    </w:rPr>
                    <w:t>
(түрлі түсті/ цветное,</w:t>
                  </w:r>
                </w:p>
                <w:p>
                  <w:pPr>
                    <w:spacing w:after="20"/>
                    <w:ind w:left="20"/>
                    <w:jc w:val="both"/>
                  </w:pPr>
                  <w:r>
                    <w:rPr>
                      <w:rFonts w:ascii="Times New Roman"/>
                      <w:b w:val="false"/>
                      <w:i w:val="false"/>
                      <w:color w:val="000000"/>
                      <w:sz w:val="20"/>
                    </w:rPr>
                    <w:t>
3х4)</w:t>
                  </w:r>
                </w:p>
              </w:tc>
            </w:tr>
          </w:tbl>
          <w:p/>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w:t>
            </w:r>
          </w:p>
          <w:p>
            <w:pPr>
              <w:spacing w:after="20"/>
              <w:ind w:left="20"/>
              <w:jc w:val="both"/>
            </w:pPr>
            <w:r>
              <w:rPr>
                <w:rFonts w:ascii="Times New Roman"/>
                <w:b w:val="false"/>
                <w:i w:val="false"/>
                <w:color w:val="000000"/>
                <w:sz w:val="20"/>
              </w:rPr>
              <w:t>
лауазымы/должность, санаты/категория</w:t>
            </w:r>
          </w:p>
          <w:p>
            <w:pPr>
              <w:spacing w:after="20"/>
              <w:ind w:left="20"/>
              <w:jc w:val="both"/>
            </w:pPr>
            <w:r>
              <w:rPr>
                <w:rFonts w:ascii="Times New Roman"/>
                <w:b w:val="false"/>
                <w:i w:val="false"/>
                <w:color w:val="000000"/>
                <w:sz w:val="20"/>
              </w:rPr>
              <w:t>
(болған жағдайда/при наличии)</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_______________________________________ </w:t>
            </w:r>
          </w:p>
          <w:p>
            <w:pPr>
              <w:spacing w:after="20"/>
              <w:ind w:left="20"/>
              <w:jc w:val="both"/>
            </w:pPr>
            <w:r>
              <w:rPr>
                <w:rFonts w:ascii="Times New Roman"/>
                <w:b w:val="false"/>
                <w:i w:val="false"/>
                <w:color w:val="000000"/>
                <w:sz w:val="20"/>
              </w:rPr>
              <w:t>
(жеке сәйкестендіру нөмірі / индивидуальный</w:t>
            </w:r>
          </w:p>
          <w:p>
            <w:pPr>
              <w:spacing w:after="20"/>
              <w:ind w:left="20"/>
              <w:jc w:val="both"/>
            </w:pPr>
            <w:r>
              <w:rPr>
                <w:rFonts w:ascii="Times New Roman"/>
                <w:b w:val="false"/>
                <w:i w:val="false"/>
                <w:color w:val="000000"/>
                <w:sz w:val="20"/>
              </w:rPr>
              <w:t>
идентификационный номер)</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МӘЛІМЕТТЕР / ЛИЧНЫЕ ДАННЫЕ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 және жері /</w:t>
            </w:r>
          </w:p>
          <w:p>
            <w:pPr>
              <w:spacing w:after="20"/>
              <w:ind w:left="20"/>
              <w:jc w:val="both"/>
            </w:pPr>
            <w:r>
              <w:rPr>
                <w:rFonts w:ascii="Times New Roman"/>
                <w:b w:val="false"/>
                <w:i w:val="false"/>
                <w:color w:val="000000"/>
                <w:sz w:val="20"/>
              </w:rPr>
              <w:t>
Дата и место рождения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Ұлты (қалауы бойынша) /</w:t>
            </w:r>
          </w:p>
          <w:p>
            <w:pPr>
              <w:spacing w:after="20"/>
              <w:ind w:left="20"/>
              <w:jc w:val="both"/>
            </w:pPr>
            <w:r>
              <w:rPr>
                <w:rFonts w:ascii="Times New Roman"/>
                <w:b w:val="false"/>
                <w:i w:val="false"/>
                <w:color w:val="000000"/>
                <w:sz w:val="20"/>
              </w:rPr>
              <w:t>
Национальность (по желанию)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жағдайы, балалардың бар болуы /</w:t>
            </w:r>
          </w:p>
          <w:p>
            <w:pPr>
              <w:spacing w:after="20"/>
              <w:ind w:left="20"/>
              <w:jc w:val="both"/>
            </w:pPr>
            <w:r>
              <w:rPr>
                <w:rFonts w:ascii="Times New Roman"/>
                <w:b w:val="false"/>
                <w:i w:val="false"/>
                <w:color w:val="000000"/>
                <w:sz w:val="20"/>
              </w:rPr>
              <w:t>
Семейное положение, наличие детей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 бітірген жылы және оныңатауы /</w:t>
            </w:r>
          </w:p>
          <w:p>
            <w:pPr>
              <w:spacing w:after="20"/>
              <w:ind w:left="20"/>
              <w:jc w:val="both"/>
            </w:pPr>
            <w:r>
              <w:rPr>
                <w:rFonts w:ascii="Times New Roman"/>
                <w:b w:val="false"/>
                <w:i w:val="false"/>
                <w:color w:val="000000"/>
                <w:sz w:val="20"/>
              </w:rPr>
              <w:t>
Год окончания и наименование учебного заведения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Мамандығы бойынша біліктілігі, ғылыми дәрежесі, ғылыми атағы (болған жағдайда) /</w:t>
            </w:r>
          </w:p>
          <w:p>
            <w:pPr>
              <w:spacing w:after="20"/>
              <w:ind w:left="20"/>
              <w:jc w:val="both"/>
            </w:pPr>
            <w:r>
              <w:rPr>
                <w:rFonts w:ascii="Times New Roman"/>
                <w:b w:val="false"/>
                <w:i w:val="false"/>
                <w:color w:val="000000"/>
                <w:sz w:val="20"/>
              </w:rPr>
              <w:t>
Квалификация по специальности, ученая степень, ученое звание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тілдерін білуі /</w:t>
            </w:r>
          </w:p>
          <w:p>
            <w:pPr>
              <w:spacing w:after="20"/>
              <w:ind w:left="20"/>
              <w:jc w:val="both"/>
            </w:pPr>
            <w:r>
              <w:rPr>
                <w:rFonts w:ascii="Times New Roman"/>
                <w:b w:val="false"/>
                <w:i w:val="false"/>
                <w:color w:val="000000"/>
                <w:sz w:val="20"/>
              </w:rPr>
              <w:t>
Владение иностранными языками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наградалары, құрметті атақтары (болған жағдайда) /</w:t>
            </w:r>
          </w:p>
          <w:p>
            <w:pPr>
              <w:spacing w:after="20"/>
              <w:ind w:left="20"/>
              <w:jc w:val="both"/>
            </w:pPr>
            <w:r>
              <w:rPr>
                <w:rFonts w:ascii="Times New Roman"/>
                <w:b w:val="false"/>
                <w:i w:val="false"/>
                <w:color w:val="000000"/>
                <w:sz w:val="20"/>
              </w:rPr>
              <w:t>
Государственные награды, почетные звания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Дипломатиялық дәрежесі, әскери, арнайы атақтары, сыныптық шені (болған жағдайда) /</w:t>
            </w:r>
          </w:p>
          <w:p>
            <w:pPr>
              <w:spacing w:after="20"/>
              <w:ind w:left="20"/>
              <w:jc w:val="both"/>
            </w:pPr>
            <w:r>
              <w:rPr>
                <w:rFonts w:ascii="Times New Roman"/>
                <w:b w:val="false"/>
                <w:i w:val="false"/>
                <w:color w:val="000000"/>
                <w:sz w:val="20"/>
              </w:rPr>
              <w:t>
Дипломатический ранг, воинское, специальное звание, классный чин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Жаза түрі, оны тағайындау күні мен негізі (болған жағдайда) /</w:t>
            </w:r>
          </w:p>
          <w:p>
            <w:pPr>
              <w:spacing w:after="20"/>
              <w:ind w:left="20"/>
              <w:jc w:val="both"/>
            </w:pPr>
            <w:r>
              <w:rPr>
                <w:rFonts w:ascii="Times New Roman"/>
                <w:b w:val="false"/>
                <w:i w:val="false"/>
                <w:color w:val="000000"/>
                <w:sz w:val="20"/>
              </w:rPr>
              <w:t>
Вид взыскания, дата и основания его наложения (при наличии)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жылдағы қызметінің тиімділігін жыл сайынғы бағалау күні мен нәтижесі, егер үш жылдан кем жұмыс істеген жағдайда, нақты жұмыс істеген кезеңіндегі бағасы көрсетіледі (мемлекеттік әкімшілік қызметшілер толтырады) /</w:t>
            </w:r>
          </w:p>
          <w:p>
            <w:pPr>
              <w:spacing w:after="20"/>
              <w:ind w:left="20"/>
              <w:jc w:val="both"/>
            </w:pPr>
            <w:r>
              <w:rPr>
                <w:rFonts w:ascii="Times New Roman"/>
                <w:b w:val="false"/>
                <w:i w:val="false"/>
                <w:color w:val="000000"/>
                <w:sz w:val="20"/>
              </w:rPr>
              <w:t>
Дата и результаты ежегодной оценки эффективности деятельности за последние три года, в случае, если проработал менее трех лет, указываются оценки за фактически отработанный период (заполняется государственными служащими)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ЖОЛЫ/ТРУДОВАЯ ДЕЯТЕЛЬНОСТЬ</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 Дата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қызметі, жұмыс орны, мекеменің орналасқан жері / </w:t>
            </w:r>
          </w:p>
          <w:p>
            <w:pPr>
              <w:spacing w:after="20"/>
              <w:ind w:left="20"/>
              <w:jc w:val="both"/>
            </w:pPr>
            <w:r>
              <w:rPr>
                <w:rFonts w:ascii="Times New Roman"/>
                <w:b w:val="false"/>
                <w:i w:val="false"/>
                <w:color w:val="000000"/>
                <w:sz w:val="20"/>
              </w:rPr>
              <w:t>
должность*, место работы, местонахождение организации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қабылданған /</w:t>
            </w:r>
          </w:p>
          <w:p>
            <w:pPr>
              <w:spacing w:after="20"/>
              <w:ind w:left="20"/>
              <w:jc w:val="both"/>
            </w:pPr>
            <w:r>
              <w:rPr>
                <w:rFonts w:ascii="Times New Roman"/>
                <w:b w:val="false"/>
                <w:i w:val="false"/>
                <w:color w:val="000000"/>
                <w:sz w:val="20"/>
              </w:rPr>
              <w:t>
приема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босатылған /</w:t>
            </w:r>
          </w:p>
          <w:p>
            <w:pPr>
              <w:spacing w:after="20"/>
              <w:ind w:left="20"/>
              <w:jc w:val="both"/>
            </w:pPr>
            <w:r>
              <w:rPr>
                <w:rFonts w:ascii="Times New Roman"/>
                <w:b w:val="false"/>
                <w:i w:val="false"/>
                <w:color w:val="000000"/>
                <w:sz w:val="20"/>
              </w:rPr>
              <w:t>
увольнения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w:t>
            </w:r>
          </w:p>
          <w:p>
            <w:pPr>
              <w:spacing w:after="20"/>
              <w:ind w:left="20"/>
              <w:jc w:val="both"/>
            </w:pPr>
            <w:r>
              <w:rPr>
                <w:rFonts w:ascii="Times New Roman"/>
                <w:b w:val="false"/>
                <w:i w:val="false"/>
                <w:color w:val="000000"/>
                <w:sz w:val="20"/>
              </w:rPr>
              <w:t>
Кандидаттың қолы /</w:t>
            </w:r>
          </w:p>
          <w:p>
            <w:pPr>
              <w:spacing w:after="20"/>
              <w:ind w:left="20"/>
              <w:jc w:val="both"/>
            </w:pPr>
            <w:r>
              <w:rPr>
                <w:rFonts w:ascii="Times New Roman"/>
                <w:b w:val="false"/>
                <w:i w:val="false"/>
                <w:color w:val="000000"/>
                <w:sz w:val="20"/>
              </w:rPr>
              <w:t>
Подпись кандидата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w:t>
            </w:r>
          </w:p>
          <w:p>
            <w:pPr>
              <w:spacing w:after="20"/>
              <w:ind w:left="20"/>
              <w:jc w:val="both"/>
            </w:pPr>
            <w:r>
              <w:rPr>
                <w:rFonts w:ascii="Times New Roman"/>
                <w:b w:val="false"/>
                <w:i w:val="false"/>
                <w:color w:val="000000"/>
                <w:sz w:val="20"/>
              </w:rPr>
              <w:t>
күні / дата</w:t>
            </w:r>
          </w:p>
        </w:tc>
      </w:tr>
    </w:tbl>
    <w:p>
      <w:pPr>
        <w:spacing w:after="0"/>
        <w:ind w:left="0"/>
        <w:jc w:val="both"/>
      </w:pPr>
      <w:r>
        <w:rPr>
          <w:rFonts w:ascii="Times New Roman"/>
          <w:b w:val="false"/>
          <w:i w:val="false"/>
          <w:color w:val="000000"/>
          <w:sz w:val="28"/>
        </w:rPr>
        <w:t>
      * Примечание: в послужном списке каждая занимаемая должность заполняется в отдельной графе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проведения</w:t>
            </w:r>
            <w:r>
              <w:br/>
            </w:r>
            <w:r>
              <w:rPr>
                <w:rFonts w:ascii="Times New Roman"/>
                <w:b w:val="false"/>
                <w:i w:val="false"/>
                <w:color w:val="000000"/>
                <w:sz w:val="20"/>
              </w:rPr>
              <w:t>конкурса на занятие</w:t>
            </w:r>
            <w:r>
              <w:br/>
            </w:r>
            <w:r>
              <w:rPr>
                <w:rFonts w:ascii="Times New Roman"/>
                <w:b w:val="false"/>
                <w:i w:val="false"/>
                <w:color w:val="000000"/>
                <w:sz w:val="20"/>
              </w:rPr>
              <w:t>административной</w:t>
            </w:r>
            <w:r>
              <w:br/>
            </w:r>
            <w:r>
              <w:rPr>
                <w:rFonts w:ascii="Times New Roman"/>
                <w:b w:val="false"/>
                <w:i w:val="false"/>
                <w:color w:val="000000"/>
                <w:sz w:val="20"/>
              </w:rPr>
              <w:t>государственной</w:t>
            </w:r>
            <w:r>
              <w:br/>
            </w:r>
            <w:r>
              <w:rPr>
                <w:rFonts w:ascii="Times New Roman"/>
                <w:b w:val="false"/>
                <w:i w:val="false"/>
                <w:color w:val="000000"/>
                <w:sz w:val="20"/>
              </w:rPr>
              <w:t>должности корпуса "Б"</w:t>
            </w:r>
          </w:p>
        </w:tc>
      </w:tr>
    </w:tbl>
    <w:bookmarkStart w:name="z1679" w:id="219"/>
    <w:p>
      <w:pPr>
        <w:spacing w:after="0"/>
        <w:ind w:left="0"/>
        <w:jc w:val="both"/>
      </w:pPr>
      <w:r>
        <w:rPr>
          <w:rFonts w:ascii="Times New Roman"/>
          <w:b w:val="false"/>
          <w:i w:val="false"/>
          <w:color w:val="000000"/>
          <w:sz w:val="28"/>
        </w:rPr>
        <w:t>
                                                                               Форма</w:t>
      </w:r>
    </w:p>
    <w:bookmarkEnd w:id="219"/>
    <w:bookmarkStart w:name="z1680" w:id="220"/>
    <w:p>
      <w:pPr>
        <w:spacing w:after="0"/>
        <w:ind w:left="0"/>
        <w:jc w:val="left"/>
      </w:pPr>
      <w:r>
        <w:rPr>
          <w:rFonts w:ascii="Times New Roman"/>
          <w:b/>
          <w:i w:val="false"/>
          <w:color w:val="000000"/>
        </w:rPr>
        <w:t xml:space="preserve">                                      Лист оценки кандидатов</w:t>
      </w:r>
    </w:p>
    <w:bookmarkEnd w:id="220"/>
    <w:p>
      <w:pPr>
        <w:spacing w:after="0"/>
        <w:ind w:left="0"/>
        <w:jc w:val="both"/>
      </w:pPr>
      <w:r>
        <w:rPr>
          <w:rFonts w:ascii="Times New Roman"/>
          <w:b w:val="false"/>
          <w:i w:val="false"/>
          <w:color w:val="ff0000"/>
          <w:sz w:val="28"/>
        </w:rPr>
        <w:t xml:space="preserve">
      Сноска. Приложение 4 - в редакции приказа Председателя Агентства РК по делам государственной службы от 16.08.2022 </w:t>
      </w:r>
      <w:r>
        <w:rPr>
          <w:rFonts w:ascii="Times New Roman"/>
          <w:b w:val="false"/>
          <w:i w:val="false"/>
          <w:color w:val="ff0000"/>
          <w:sz w:val="28"/>
        </w:rPr>
        <w:t>№ 181</w:t>
      </w:r>
      <w:r>
        <w:rPr>
          <w:rFonts w:ascii="Times New Roman"/>
          <w:b w:val="false"/>
          <w:i w:val="false"/>
          <w:color w:val="ff0000"/>
          <w:sz w:val="28"/>
        </w:rPr>
        <w:t xml:space="preserve"> (вводится в действие со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Фамилия, имя, отчество (при его наличии) кандидата конкурса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Наименование должности</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Оценка ответов на вопросы</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Общ. балл**</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проф. опыт</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уровень образования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коммуник. навыки</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Управл. навыки****</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эссе***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Иные методы отбора (в случае применения)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Профильный* /№ вопроса</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"__"______20__ г. (00.00ч.)</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 кандидата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 кандидата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должности, </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
категория</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xml:space="preserve">                          (подпись члена конкурсной комиссии) ____________________________________________________________________________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 члена конкурсной комиссии)</w:t>
      </w:r>
    </w:p>
    <w:p>
      <w:pPr>
        <w:spacing w:after="0"/>
        <w:ind w:left="0"/>
        <w:jc w:val="both"/>
      </w:pPr>
      <w:r>
        <w:rPr>
          <w:rFonts w:ascii="Times New Roman"/>
          <w:b w:val="false"/>
          <w:i w:val="false"/>
          <w:color w:val="000000"/>
          <w:sz w:val="28"/>
        </w:rPr>
        <w:t>
      "__" _______ 20__ г.</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p>
            <w:pPr>
              <w:spacing w:after="20"/>
              <w:ind w:left="20"/>
              <w:jc w:val="both"/>
            </w:pPr>
            <w:r>
              <w:rPr>
                <w:rFonts w:ascii="Times New Roman"/>
                <w:b w:val="false"/>
                <w:i w:val="false"/>
                <w:color w:val="000000"/>
                <w:sz w:val="20"/>
              </w:rPr>
              <w:t>
* количество вопросов и при необходимости дополнительные критерии определяются государственным органом самостоятельно</w:t>
            </w:r>
          </w:p>
          <w:p>
            <w:pPr>
              <w:spacing w:after="20"/>
              <w:ind w:left="20"/>
              <w:jc w:val="both"/>
            </w:pPr>
            <w:r>
              <w:rPr>
                <w:rFonts w:ascii="Times New Roman"/>
                <w:b w:val="false"/>
                <w:i w:val="false"/>
                <w:color w:val="000000"/>
                <w:sz w:val="20"/>
              </w:rPr>
              <w:t>
** выставляется от 0 до 5 баллов</w:t>
            </w:r>
          </w:p>
          <w:p>
            <w:pPr>
              <w:spacing w:after="20"/>
              <w:ind w:left="20"/>
              <w:jc w:val="both"/>
            </w:pPr>
            <w:r>
              <w:rPr>
                <w:rFonts w:ascii="Times New Roman"/>
                <w:b w:val="false"/>
                <w:i w:val="false"/>
                <w:color w:val="000000"/>
                <w:sz w:val="20"/>
              </w:rPr>
              <w:t>
*** для должностей категорий А-1, В-1, С-1, С-О-1, C-R-1, D-1, D-О-1, Е-1, E-R-1</w:t>
            </w:r>
          </w:p>
          <w:p>
            <w:pPr>
              <w:spacing w:after="20"/>
              <w:ind w:left="20"/>
              <w:jc w:val="both"/>
            </w:pPr>
            <w:r>
              <w:rPr>
                <w:rFonts w:ascii="Times New Roman"/>
                <w:b w:val="false"/>
                <w:i w:val="false"/>
                <w:color w:val="000000"/>
                <w:sz w:val="20"/>
              </w:rPr>
              <w:t>
**** применяется для руководящих должностей</w:t>
            </w:r>
          </w:p>
          <w:p>
            <w:pPr>
              <w:spacing w:after="20"/>
              <w:ind w:left="20"/>
              <w:jc w:val="both"/>
            </w:pPr>
            <w:r>
              <w:rPr>
                <w:rFonts w:ascii="Times New Roman"/>
                <w:b w:val="false"/>
                <w:i w:val="false"/>
                <w:color w:val="000000"/>
                <w:sz w:val="20"/>
              </w:rPr>
              <w:t>
Профессиональный опыт:</w:t>
            </w:r>
          </w:p>
          <w:p>
            <w:pPr>
              <w:spacing w:after="20"/>
              <w:ind w:left="20"/>
              <w:jc w:val="both"/>
            </w:pPr>
            <w:r>
              <w:rPr>
                <w:rFonts w:ascii="Times New Roman"/>
                <w:b w:val="false"/>
                <w:i w:val="false"/>
                <w:color w:val="000000"/>
                <w:sz w:val="20"/>
              </w:rPr>
              <w:t>
      0 баллов – профессиональный опыт в областях, соответствующих функциональным направлениям должности, отсутствует</w:t>
            </w:r>
          </w:p>
          <w:p>
            <w:pPr>
              <w:spacing w:after="20"/>
              <w:ind w:left="20"/>
              <w:jc w:val="both"/>
            </w:pPr>
            <w:r>
              <w:rPr>
                <w:rFonts w:ascii="Times New Roman"/>
                <w:b w:val="false"/>
                <w:i w:val="false"/>
                <w:color w:val="000000"/>
                <w:sz w:val="20"/>
              </w:rPr>
              <w:t>
      1 балл – соответствующий профессиональный опыт до года</w:t>
            </w:r>
          </w:p>
          <w:p>
            <w:pPr>
              <w:spacing w:after="20"/>
              <w:ind w:left="20"/>
              <w:jc w:val="both"/>
            </w:pPr>
            <w:r>
              <w:rPr>
                <w:rFonts w:ascii="Times New Roman"/>
                <w:b w:val="false"/>
                <w:i w:val="false"/>
                <w:color w:val="000000"/>
                <w:sz w:val="20"/>
              </w:rPr>
              <w:t>
      2 балла – соответствующий профессиональный опыт от года до двух лет</w:t>
            </w:r>
          </w:p>
          <w:p>
            <w:pPr>
              <w:spacing w:after="20"/>
              <w:ind w:left="20"/>
              <w:jc w:val="both"/>
            </w:pPr>
            <w:r>
              <w:rPr>
                <w:rFonts w:ascii="Times New Roman"/>
                <w:b w:val="false"/>
                <w:i w:val="false"/>
                <w:color w:val="000000"/>
                <w:sz w:val="20"/>
              </w:rPr>
              <w:t>
      3 балла – соответствующий профессиональный опыт от двух до трех лет</w:t>
            </w:r>
          </w:p>
          <w:p>
            <w:pPr>
              <w:spacing w:after="20"/>
              <w:ind w:left="20"/>
              <w:jc w:val="both"/>
            </w:pPr>
            <w:r>
              <w:rPr>
                <w:rFonts w:ascii="Times New Roman"/>
                <w:b w:val="false"/>
                <w:i w:val="false"/>
                <w:color w:val="000000"/>
                <w:sz w:val="20"/>
              </w:rPr>
              <w:t>
      4 балла – соответствующий профессиональный опыт от трех до пяти лет</w:t>
            </w:r>
          </w:p>
          <w:p>
            <w:pPr>
              <w:spacing w:after="20"/>
              <w:ind w:left="20"/>
              <w:jc w:val="both"/>
            </w:pPr>
            <w:r>
              <w:rPr>
                <w:rFonts w:ascii="Times New Roman"/>
                <w:b w:val="false"/>
                <w:i w:val="false"/>
                <w:color w:val="000000"/>
                <w:sz w:val="20"/>
              </w:rPr>
              <w:t>
      5 баллов – соответствующий профессиональный опыт пять и более лет</w:t>
            </w:r>
          </w:p>
          <w:p>
            <w:pPr>
              <w:spacing w:after="20"/>
              <w:ind w:left="20"/>
              <w:jc w:val="both"/>
            </w:pPr>
            <w:r>
              <w:rPr>
                <w:rFonts w:ascii="Times New Roman"/>
                <w:b w:val="false"/>
                <w:i w:val="false"/>
                <w:color w:val="000000"/>
                <w:sz w:val="20"/>
              </w:rPr>
              <w:t>
Уровень образования:</w:t>
            </w:r>
          </w:p>
          <w:p>
            <w:pPr>
              <w:spacing w:after="20"/>
              <w:ind w:left="20"/>
              <w:jc w:val="both"/>
            </w:pPr>
            <w:r>
              <w:rPr>
                <w:rFonts w:ascii="Times New Roman"/>
                <w:b w:val="false"/>
                <w:i w:val="false"/>
                <w:color w:val="000000"/>
                <w:sz w:val="20"/>
              </w:rPr>
              <w:t>
      1 балл – соответствует образованию</w:t>
            </w:r>
          </w:p>
          <w:p>
            <w:pPr>
              <w:spacing w:after="20"/>
              <w:ind w:left="20"/>
              <w:jc w:val="both"/>
            </w:pPr>
            <w:r>
              <w:rPr>
                <w:rFonts w:ascii="Times New Roman"/>
                <w:b w:val="false"/>
                <w:i w:val="false"/>
                <w:color w:val="000000"/>
                <w:sz w:val="20"/>
              </w:rPr>
              <w:t>
      2 балла – магистр в соответствующей сфере</w:t>
            </w:r>
          </w:p>
          <w:p>
            <w:pPr>
              <w:spacing w:after="20"/>
              <w:ind w:left="20"/>
              <w:jc w:val="both"/>
            </w:pPr>
            <w:r>
              <w:rPr>
                <w:rFonts w:ascii="Times New Roman"/>
                <w:b w:val="false"/>
                <w:i w:val="false"/>
                <w:color w:val="000000"/>
                <w:sz w:val="20"/>
              </w:rPr>
              <w:t>
      3 балла – доктор PhD в соответствующей сфере</w:t>
            </w:r>
          </w:p>
          <w:p>
            <w:pPr>
              <w:spacing w:after="20"/>
              <w:ind w:left="20"/>
              <w:jc w:val="both"/>
            </w:pPr>
            <w:r>
              <w:rPr>
                <w:rFonts w:ascii="Times New Roman"/>
                <w:b w:val="false"/>
                <w:i w:val="false"/>
                <w:color w:val="000000"/>
                <w:sz w:val="20"/>
              </w:rPr>
              <w:t>
      4 балла – есть научная степень кандидата наук в соответствующей сфере</w:t>
            </w:r>
          </w:p>
          <w:p>
            <w:pPr>
              <w:spacing w:after="20"/>
              <w:ind w:left="20"/>
              <w:jc w:val="both"/>
            </w:pPr>
            <w:r>
              <w:rPr>
                <w:rFonts w:ascii="Times New Roman"/>
                <w:b w:val="false"/>
                <w:i w:val="false"/>
                <w:color w:val="000000"/>
                <w:sz w:val="20"/>
              </w:rPr>
              <w:t>
      5 баллов – есть научная степень доктора наук в соответствующей сфере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Коммуникативные навыки:</w:t>
            </w:r>
          </w:p>
          <w:p>
            <w:pPr>
              <w:spacing w:after="20"/>
              <w:ind w:left="20"/>
              <w:jc w:val="both"/>
            </w:pPr>
            <w:r>
              <w:rPr>
                <w:rFonts w:ascii="Times New Roman"/>
                <w:b w:val="false"/>
                <w:i w:val="false"/>
                <w:color w:val="000000"/>
                <w:sz w:val="20"/>
              </w:rPr>
              <w:t>
      0 баллов – кандидат не показал способности вести беседу</w:t>
            </w:r>
          </w:p>
          <w:p>
            <w:pPr>
              <w:spacing w:after="20"/>
              <w:ind w:left="20"/>
              <w:jc w:val="both"/>
            </w:pPr>
            <w:r>
              <w:rPr>
                <w:rFonts w:ascii="Times New Roman"/>
                <w:b w:val="false"/>
                <w:i w:val="false"/>
                <w:color w:val="000000"/>
                <w:sz w:val="20"/>
              </w:rPr>
              <w:t>
      1 балл – кандидат ведет беседу скованно, не реагирует на наводящие вопросы</w:t>
            </w:r>
          </w:p>
          <w:p>
            <w:pPr>
              <w:spacing w:after="20"/>
              <w:ind w:left="20"/>
              <w:jc w:val="both"/>
            </w:pPr>
            <w:r>
              <w:rPr>
                <w:rFonts w:ascii="Times New Roman"/>
                <w:b w:val="false"/>
                <w:i w:val="false"/>
                <w:color w:val="000000"/>
                <w:sz w:val="20"/>
              </w:rPr>
              <w:t>
      2 – 3 балла – кандидат ведет беседу скованно, но реагирует на наводящие вопросы</w:t>
            </w:r>
          </w:p>
          <w:p>
            <w:pPr>
              <w:spacing w:after="20"/>
              <w:ind w:left="20"/>
              <w:jc w:val="both"/>
            </w:pPr>
            <w:r>
              <w:rPr>
                <w:rFonts w:ascii="Times New Roman"/>
                <w:b w:val="false"/>
                <w:i w:val="false"/>
                <w:color w:val="000000"/>
                <w:sz w:val="20"/>
              </w:rPr>
              <w:t>
      4 балла – кандидат достаточно легко ведет беседу по профессиональной тематике</w:t>
            </w:r>
          </w:p>
          <w:p>
            <w:pPr>
              <w:spacing w:after="20"/>
              <w:ind w:left="20"/>
              <w:jc w:val="both"/>
            </w:pPr>
            <w:r>
              <w:rPr>
                <w:rFonts w:ascii="Times New Roman"/>
                <w:b w:val="false"/>
                <w:i w:val="false"/>
                <w:color w:val="000000"/>
                <w:sz w:val="20"/>
              </w:rPr>
              <w:t>
      5 баллов – кандидат свободно ведет беседу по профессиональной тематике, легко реагирует на вопросы на любую тему</w:t>
            </w:r>
          </w:p>
          <w:p>
            <w:pPr>
              <w:spacing w:after="20"/>
              <w:ind w:left="20"/>
              <w:jc w:val="both"/>
            </w:pPr>
            <w:r>
              <w:rPr>
                <w:rFonts w:ascii="Times New Roman"/>
                <w:b w:val="false"/>
                <w:i w:val="false"/>
                <w:color w:val="000000"/>
                <w:sz w:val="20"/>
              </w:rPr>
              <w:t>
      Управленческие навыки:</w:t>
            </w:r>
          </w:p>
          <w:p>
            <w:pPr>
              <w:spacing w:after="20"/>
              <w:ind w:left="20"/>
              <w:jc w:val="both"/>
            </w:pPr>
            <w:r>
              <w:rPr>
                <w:rFonts w:ascii="Times New Roman"/>
                <w:b w:val="false"/>
                <w:i w:val="false"/>
                <w:color w:val="000000"/>
                <w:sz w:val="20"/>
              </w:rPr>
              <w:t>
      0 баллов – опыт работы на руководящих должностях отсутствует</w:t>
            </w:r>
          </w:p>
          <w:p>
            <w:pPr>
              <w:spacing w:after="20"/>
              <w:ind w:left="20"/>
              <w:jc w:val="both"/>
            </w:pPr>
            <w:r>
              <w:rPr>
                <w:rFonts w:ascii="Times New Roman"/>
                <w:b w:val="false"/>
                <w:i w:val="false"/>
                <w:color w:val="000000"/>
                <w:sz w:val="20"/>
              </w:rPr>
              <w:t>
      1 балл – опыт работы на руководящих должностях составляет до трех лет</w:t>
            </w:r>
          </w:p>
          <w:p>
            <w:pPr>
              <w:spacing w:after="20"/>
              <w:ind w:left="20"/>
              <w:jc w:val="both"/>
            </w:pPr>
            <w:r>
              <w:rPr>
                <w:rFonts w:ascii="Times New Roman"/>
                <w:b w:val="false"/>
                <w:i w:val="false"/>
                <w:color w:val="000000"/>
                <w:sz w:val="20"/>
              </w:rPr>
              <w:t>
      2 балла – опыт работы на руководящих должностях составляет от трех до четырех лет</w:t>
            </w:r>
          </w:p>
          <w:p>
            <w:pPr>
              <w:spacing w:after="20"/>
              <w:ind w:left="20"/>
              <w:jc w:val="both"/>
            </w:pPr>
            <w:r>
              <w:rPr>
                <w:rFonts w:ascii="Times New Roman"/>
                <w:b w:val="false"/>
                <w:i w:val="false"/>
                <w:color w:val="000000"/>
                <w:sz w:val="20"/>
              </w:rPr>
              <w:t>
      3 балла – опыт работы на руководящих должностях составляет от четырех до пяти лет</w:t>
            </w:r>
          </w:p>
          <w:p>
            <w:pPr>
              <w:spacing w:after="20"/>
              <w:ind w:left="20"/>
              <w:jc w:val="both"/>
            </w:pPr>
            <w:r>
              <w:rPr>
                <w:rFonts w:ascii="Times New Roman"/>
                <w:b w:val="false"/>
                <w:i w:val="false"/>
                <w:color w:val="000000"/>
                <w:sz w:val="20"/>
              </w:rPr>
              <w:t>
      4 балла – опыт работы на руководящих должностях составляет от пяти до шести лет</w:t>
            </w:r>
          </w:p>
          <w:p>
            <w:pPr>
              <w:spacing w:after="20"/>
              <w:ind w:left="20"/>
              <w:jc w:val="both"/>
            </w:pPr>
            <w:r>
              <w:rPr>
                <w:rFonts w:ascii="Times New Roman"/>
                <w:b w:val="false"/>
                <w:i w:val="false"/>
                <w:color w:val="000000"/>
                <w:sz w:val="20"/>
              </w:rPr>
              <w:t>
      5 баллов – опыт работы на руководящих должностях составляет шесть и более лет</w:t>
            </w:r>
          </w:p>
          <w:p>
            <w:pPr>
              <w:spacing w:after="20"/>
              <w:ind w:left="20"/>
              <w:jc w:val="both"/>
            </w:pPr>
            <w:r>
              <w:rPr>
                <w:rFonts w:ascii="Times New Roman"/>
                <w:b w:val="false"/>
                <w:i w:val="false"/>
                <w:color w:val="000000"/>
                <w:sz w:val="20"/>
              </w:rPr>
              <w:t>
Параметры оценки эссе (не более двухсот слов):</w:t>
            </w:r>
          </w:p>
          <w:p>
            <w:pPr>
              <w:spacing w:after="20"/>
              <w:ind w:left="20"/>
              <w:jc w:val="both"/>
            </w:pPr>
            <w:r>
              <w:rPr>
                <w:rFonts w:ascii="Times New Roman"/>
                <w:b w:val="false"/>
                <w:i w:val="false"/>
                <w:color w:val="000000"/>
                <w:sz w:val="20"/>
              </w:rPr>
              <w:t>
      0 баллов – кандидат не написал либо не раскрыл тему эссе (показывает незнание вопроса)</w:t>
            </w:r>
          </w:p>
          <w:p>
            <w:pPr>
              <w:spacing w:after="20"/>
              <w:ind w:left="20"/>
              <w:jc w:val="both"/>
            </w:pPr>
            <w:r>
              <w:rPr>
                <w:rFonts w:ascii="Times New Roman"/>
                <w:b w:val="false"/>
                <w:i w:val="false"/>
                <w:color w:val="000000"/>
                <w:sz w:val="20"/>
              </w:rPr>
              <w:t>
      1 – 2 балла – кандидат частично раскрыл тему эссе (обладает общими знаниями и пониманием соответствующей отрасли)</w:t>
            </w:r>
          </w:p>
          <w:p>
            <w:pPr>
              <w:spacing w:after="20"/>
              <w:ind w:left="20"/>
              <w:jc w:val="both"/>
            </w:pPr>
            <w:r>
              <w:rPr>
                <w:rFonts w:ascii="Times New Roman"/>
                <w:b w:val="false"/>
                <w:i w:val="false"/>
                <w:color w:val="000000"/>
                <w:sz w:val="20"/>
              </w:rPr>
              <w:t>
      3 – 4 балла – кандидат хорошо раскрыл тему эссе (обладает широкими знаниями и пониманием соответствующей отрасли, очень хорошим уровнем независимого и критического анализа)</w:t>
            </w:r>
          </w:p>
          <w:p>
            <w:pPr>
              <w:spacing w:after="20"/>
              <w:ind w:left="20"/>
              <w:jc w:val="both"/>
            </w:pPr>
            <w:r>
              <w:rPr>
                <w:rFonts w:ascii="Times New Roman"/>
                <w:b w:val="false"/>
                <w:i w:val="false"/>
                <w:color w:val="000000"/>
                <w:sz w:val="20"/>
              </w:rPr>
              <w:t>
      5 баллов – кандидат полностью раскрыл тему эссе (обладает глубокими знаниями и пониманием соответствующей отрасли, высоким уровнем независимого и критического анализа, предлагает меры по совершенствованию отрасли)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Правилам</w:t>
            </w:r>
            <w:r>
              <w:br/>
            </w:r>
            <w:r>
              <w:rPr>
                <w:rFonts w:ascii="Times New Roman"/>
                <w:b w:val="false"/>
                <w:i w:val="false"/>
                <w:color w:val="000000"/>
                <w:sz w:val="20"/>
              </w:rPr>
              <w:t>проведения 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p>
        </w:tc>
      </w:tr>
    </w:tbl>
    <w:bookmarkStart w:name="z1634" w:id="221"/>
    <w:p>
      <w:pPr>
        <w:spacing w:after="0"/>
        <w:ind w:left="0"/>
        <w:jc w:val="left"/>
      </w:pPr>
      <w:r>
        <w:rPr>
          <w:rFonts w:ascii="Times New Roman"/>
          <w:b/>
          <w:i w:val="false"/>
          <w:color w:val="000000"/>
        </w:rPr>
        <w:t xml:space="preserve">                                            РАСПИСКА</w:t>
      </w:r>
    </w:p>
    <w:bookmarkEnd w:id="221"/>
    <w:p>
      <w:pPr>
        <w:spacing w:after="0"/>
        <w:ind w:left="0"/>
        <w:jc w:val="both"/>
      </w:pPr>
      <w:r>
        <w:rPr>
          <w:rFonts w:ascii="Times New Roman"/>
          <w:b w:val="false"/>
          <w:i w:val="false"/>
          <w:color w:val="000000"/>
          <w:sz w:val="28"/>
        </w:rPr>
        <w:t>
      Принято заявление от кандидата ___________________________________________</w:t>
      </w:r>
    </w:p>
    <w:p>
      <w:pPr>
        <w:spacing w:after="0"/>
        <w:ind w:left="0"/>
        <w:jc w:val="both"/>
      </w:pPr>
      <w:r>
        <w:rPr>
          <w:rFonts w:ascii="Times New Roman"/>
          <w:b w:val="false"/>
          <w:i w:val="false"/>
          <w:color w:val="000000"/>
          <w:sz w:val="28"/>
        </w:rPr>
        <w:t xml:space="preserve">                               (фамилия, имя и отчество (при наличии))</w:t>
      </w:r>
    </w:p>
    <w:p>
      <w:pPr>
        <w:spacing w:after="0"/>
        <w:ind w:left="0"/>
        <w:jc w:val="both"/>
      </w:pPr>
      <w:r>
        <w:rPr>
          <w:rFonts w:ascii="Times New Roman"/>
          <w:b w:val="false"/>
          <w:i w:val="false"/>
          <w:color w:val="000000"/>
          <w:sz w:val="28"/>
        </w:rPr>
        <w:t>к участию в конкурсах на занятие вакантных административных государственных должностей:</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Прилагаемые документы к принятому заявлению:</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 работника службы управления персоналом)</w:t>
      </w:r>
    </w:p>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xml:space="preserve">                         (подпись)</w:t>
      </w:r>
    </w:p>
    <w:p>
      <w:pPr>
        <w:spacing w:after="0"/>
        <w:ind w:left="0"/>
        <w:jc w:val="both"/>
      </w:pPr>
      <w:r>
        <w:rPr>
          <w:rFonts w:ascii="Times New Roman"/>
          <w:b w:val="false"/>
          <w:i w:val="false"/>
          <w:color w:val="000000"/>
          <w:sz w:val="28"/>
        </w:rPr>
        <w:t>
      "____" 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Правилам</w:t>
            </w:r>
            <w:r>
              <w:br/>
            </w:r>
            <w:r>
              <w:rPr>
                <w:rFonts w:ascii="Times New Roman"/>
                <w:b w:val="false"/>
                <w:i w:val="false"/>
                <w:color w:val="000000"/>
                <w:sz w:val="20"/>
              </w:rPr>
              <w:t>проведения 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37" w:id="222"/>
    <w:p>
      <w:pPr>
        <w:spacing w:after="0"/>
        <w:ind w:left="0"/>
        <w:jc w:val="left"/>
      </w:pPr>
      <w:r>
        <w:rPr>
          <w:rFonts w:ascii="Times New Roman"/>
          <w:b/>
          <w:i w:val="false"/>
          <w:color w:val="000000"/>
        </w:rPr>
        <w:t xml:space="preserve"> РЕШЕНИЕ</w:t>
      </w:r>
      <w:r>
        <w:br/>
      </w:r>
      <w:r>
        <w:rPr>
          <w:rFonts w:ascii="Times New Roman"/>
          <w:b/>
          <w:i w:val="false"/>
          <w:color w:val="000000"/>
        </w:rPr>
        <w:t>о допуске участников конкурса к собеседованию</w:t>
      </w:r>
    </w:p>
    <w:bookmarkEnd w:id="2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 кандидата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 (допущен (а) /  не допущен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Причины недопущения</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______________________________________________________________________________</w:t>
      </w:r>
    </w:p>
    <w:p>
      <w:pPr>
        <w:spacing w:after="0"/>
        <w:ind w:left="0"/>
        <w:jc w:val="both"/>
      </w:pPr>
      <w:r>
        <w:rPr>
          <w:rFonts w:ascii="Times New Roman"/>
          <w:b w:val="false"/>
          <w:i w:val="false"/>
          <w:color w:val="000000"/>
          <w:sz w:val="28"/>
        </w:rPr>
        <w:t>
      (Фамилия, имя, отчество (при его наличии) руководителя службы управления персоналом)</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Правилам</w:t>
            </w:r>
            <w:r>
              <w:br/>
            </w:r>
            <w:r>
              <w:rPr>
                <w:rFonts w:ascii="Times New Roman"/>
                <w:b w:val="false"/>
                <w:i w:val="false"/>
                <w:color w:val="000000"/>
                <w:sz w:val="20"/>
              </w:rPr>
              <w:t>проведения конкурса на занятие</w:t>
            </w:r>
            <w:r>
              <w:br/>
            </w:r>
            <w:r>
              <w:rPr>
                <w:rFonts w:ascii="Times New Roman"/>
                <w:b w:val="false"/>
                <w:i w:val="false"/>
                <w:color w:val="000000"/>
                <w:sz w:val="20"/>
              </w:rPr>
              <w:t>административной государственной</w:t>
            </w:r>
            <w:r>
              <w:br/>
            </w:r>
            <w:r>
              <w:rPr>
                <w:rFonts w:ascii="Times New Roman"/>
                <w:b w:val="false"/>
                <w:i w:val="false"/>
                <w:color w:val="000000"/>
                <w:sz w:val="20"/>
              </w:rPr>
              <w:t>должности корпуса "Б"</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40" w:id="223"/>
    <w:p>
      <w:pPr>
        <w:spacing w:after="0"/>
        <w:ind w:left="0"/>
        <w:jc w:val="left"/>
      </w:pPr>
      <w:r>
        <w:rPr>
          <w:rFonts w:ascii="Times New Roman"/>
          <w:b/>
          <w:i w:val="false"/>
          <w:color w:val="000000"/>
        </w:rPr>
        <w:t xml:space="preserve"> ГРАФИК</w:t>
      </w:r>
      <w:r>
        <w:br/>
      </w:r>
      <w:r>
        <w:rPr>
          <w:rFonts w:ascii="Times New Roman"/>
          <w:b/>
          <w:i w:val="false"/>
          <w:color w:val="000000"/>
        </w:rPr>
        <w:t>проведения собеседования и эссе</w:t>
      </w:r>
    </w:p>
    <w:bookmarkEnd w:id="2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 кандидата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дата и время проведения собеседования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дата и время проведения эссе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______________________________________________________________________________</w:t>
      </w:r>
    </w:p>
    <w:p>
      <w:pPr>
        <w:spacing w:after="0"/>
        <w:ind w:left="0"/>
        <w:jc w:val="both"/>
      </w:pPr>
      <w:r>
        <w:rPr>
          <w:rFonts w:ascii="Times New Roman"/>
          <w:b w:val="false"/>
          <w:i w:val="false"/>
          <w:color w:val="000000"/>
          <w:sz w:val="28"/>
        </w:rPr>
        <w:t>
      (Фамилия, имя, отчество (при его наличии) руководителя службы управления персоналом</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приказу Председателя Агентства</w:t>
            </w:r>
            <w:r>
              <w:br/>
            </w:r>
            <w:r>
              <w:rPr>
                <w:rFonts w:ascii="Times New Roman"/>
                <w:b w:val="false"/>
                <w:i w:val="false"/>
                <w:color w:val="000000"/>
                <w:sz w:val="20"/>
              </w:rPr>
              <w:t>Республики Казахстан</w:t>
            </w:r>
            <w:r>
              <w:br/>
            </w:r>
            <w:r>
              <w:rPr>
                <w:rFonts w:ascii="Times New Roman"/>
                <w:b w:val="false"/>
                <w:i w:val="false"/>
                <w:color w:val="000000"/>
                <w:sz w:val="20"/>
              </w:rPr>
              <w:t>по делам государственной службы</w:t>
            </w:r>
            <w:r>
              <w:br/>
            </w:r>
            <w:r>
              <w:rPr>
                <w:rFonts w:ascii="Times New Roman"/>
                <w:b w:val="false"/>
                <w:i w:val="false"/>
                <w:color w:val="000000"/>
                <w:sz w:val="20"/>
              </w:rPr>
              <w:t>и противодействию коррупции</w:t>
            </w:r>
            <w:r>
              <w:br/>
            </w:r>
            <w:r>
              <w:rPr>
                <w:rFonts w:ascii="Times New Roman"/>
                <w:b w:val="false"/>
                <w:i w:val="false"/>
                <w:color w:val="000000"/>
                <w:sz w:val="20"/>
              </w:rPr>
              <w:t>от 21 февраля 2017 года № 40</w:t>
            </w:r>
          </w:p>
        </w:tc>
      </w:tr>
    </w:tbl>
    <w:bookmarkStart w:name="z310" w:id="224"/>
    <w:p>
      <w:pPr>
        <w:spacing w:after="0"/>
        <w:ind w:left="0"/>
        <w:jc w:val="left"/>
      </w:pPr>
      <w:r>
        <w:rPr>
          <w:rFonts w:ascii="Times New Roman"/>
          <w:b/>
          <w:i w:val="false"/>
          <w:color w:val="000000"/>
        </w:rPr>
        <w:t xml:space="preserve"> Правила, программы и организация тестирования административных государственных служащих, кандидатов на занятие административных государственных должностей</w:t>
      </w:r>
    </w:p>
    <w:bookmarkEnd w:id="224"/>
    <w:p>
      <w:pPr>
        <w:spacing w:after="0"/>
        <w:ind w:left="0"/>
        <w:jc w:val="both"/>
      </w:pPr>
      <w:r>
        <w:rPr>
          <w:rFonts w:ascii="Times New Roman"/>
          <w:b w:val="false"/>
          <w:i w:val="false"/>
          <w:color w:val="ff0000"/>
          <w:sz w:val="28"/>
        </w:rPr>
        <w:t xml:space="preserve">
      Сноска. Приложение 2 действовало с 01.03.2023 по 31.12.2023 в соответствии с приказом Председателя Агентства РК по делам государственной службы от 27.02.2023 </w:t>
      </w:r>
      <w:r>
        <w:rPr>
          <w:rFonts w:ascii="Times New Roman"/>
          <w:b w:val="false"/>
          <w:i w:val="false"/>
          <w:color w:val="ff0000"/>
          <w:sz w:val="28"/>
        </w:rPr>
        <w:t>№ 49</w:t>
      </w:r>
      <w:r>
        <w:rPr>
          <w:rFonts w:ascii="Times New Roman"/>
          <w:b w:val="false"/>
          <w:i w:val="false"/>
          <w:color w:val="ff0000"/>
          <w:sz w:val="28"/>
        </w:rPr>
        <w:t>.</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 к приказу</w:t>
            </w:r>
            <w:r>
              <w:br/>
            </w:r>
            <w:r>
              <w:rPr>
                <w:rFonts w:ascii="Times New Roman"/>
                <w:b w:val="false"/>
                <w:i w:val="false"/>
                <w:color w:val="000000"/>
                <w:sz w:val="20"/>
              </w:rPr>
              <w:t>Председателя Агентства</w:t>
            </w:r>
            <w:r>
              <w:br/>
            </w:r>
            <w:r>
              <w:rPr>
                <w:rFonts w:ascii="Times New Roman"/>
                <w:b w:val="false"/>
                <w:i w:val="false"/>
                <w:color w:val="000000"/>
                <w:sz w:val="20"/>
              </w:rPr>
              <w:t>Республики Казахстан</w:t>
            </w:r>
            <w:r>
              <w:br/>
            </w:r>
            <w:r>
              <w:rPr>
                <w:rFonts w:ascii="Times New Roman"/>
                <w:b w:val="false"/>
                <w:i w:val="false"/>
                <w:color w:val="000000"/>
                <w:sz w:val="20"/>
              </w:rPr>
              <w:t>по делам государственной службы</w:t>
            </w:r>
            <w:r>
              <w:br/>
            </w:r>
            <w:r>
              <w:rPr>
                <w:rFonts w:ascii="Times New Roman"/>
                <w:b w:val="false"/>
                <w:i w:val="false"/>
                <w:color w:val="000000"/>
                <w:sz w:val="20"/>
              </w:rPr>
              <w:t>и противодействию коррупции</w:t>
            </w:r>
            <w:r>
              <w:br/>
            </w:r>
            <w:r>
              <w:rPr>
                <w:rFonts w:ascii="Times New Roman"/>
                <w:b w:val="false"/>
                <w:i w:val="false"/>
                <w:color w:val="000000"/>
                <w:sz w:val="20"/>
              </w:rPr>
              <w:t>от 21 февраля 2017 года № 40</w:t>
            </w:r>
          </w:p>
        </w:tc>
      </w:tr>
    </w:tbl>
    <w:bookmarkStart w:name="z1709" w:id="225"/>
    <w:p>
      <w:pPr>
        <w:spacing w:after="0"/>
        <w:ind w:left="0"/>
        <w:jc w:val="left"/>
      </w:pPr>
      <w:r>
        <w:rPr>
          <w:rFonts w:ascii="Times New Roman"/>
          <w:b/>
          <w:i w:val="false"/>
          <w:color w:val="000000"/>
        </w:rPr>
        <w:t xml:space="preserve"> Временные правила отбора и проведения конкурса на занятие административной государственной должности корпуса "Б" в интегрированной информационной системе</w:t>
      </w:r>
    </w:p>
    <w:bookmarkEnd w:id="225"/>
    <w:p>
      <w:pPr>
        <w:spacing w:after="0"/>
        <w:ind w:left="0"/>
        <w:jc w:val="both"/>
      </w:pPr>
      <w:r>
        <w:rPr>
          <w:rFonts w:ascii="Times New Roman"/>
          <w:b w:val="false"/>
          <w:i w:val="false"/>
          <w:color w:val="ff0000"/>
          <w:sz w:val="28"/>
        </w:rPr>
        <w:t xml:space="preserve">
      Сноска. Приказ дополнен приложением 2-1 в соответствии с приказом Председателя Агентства РК по делам государственной службы от 27.02.2023 </w:t>
      </w:r>
      <w:r>
        <w:rPr>
          <w:rFonts w:ascii="Times New Roman"/>
          <w:b w:val="false"/>
          <w:i w:val="false"/>
          <w:color w:val="ff0000"/>
          <w:sz w:val="28"/>
        </w:rPr>
        <w:t>№ 49</w:t>
      </w:r>
      <w:r>
        <w:rPr>
          <w:rFonts w:ascii="Times New Roman"/>
          <w:b w:val="false"/>
          <w:i w:val="false"/>
          <w:color w:val="ff0000"/>
          <w:sz w:val="28"/>
        </w:rPr>
        <w:t xml:space="preserve"> (вводится в действие с 01.03.2023 по 31.12.2023); действовало с 01.03.2023 по 31.12.2023 в соответствии с приказом Председателя Агентства РК по делам государственной службы от 27.02.2023 </w:t>
      </w:r>
      <w:r>
        <w:rPr>
          <w:rFonts w:ascii="Times New Roman"/>
          <w:b w:val="false"/>
          <w:i w:val="false"/>
          <w:color w:val="ff0000"/>
          <w:sz w:val="28"/>
        </w:rPr>
        <w:t>№ 49</w:t>
      </w:r>
      <w:r>
        <w:rPr>
          <w:rFonts w:ascii="Times New Roman"/>
          <w:b w:val="false"/>
          <w:i w:val="false"/>
          <w:color w:val="ff0000"/>
          <w:sz w:val="28"/>
        </w:rPr>
        <w:t>.</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приказу Председателя Агентства</w:t>
            </w:r>
            <w:r>
              <w:br/>
            </w:r>
            <w:r>
              <w:rPr>
                <w:rFonts w:ascii="Times New Roman"/>
                <w:b w:val="false"/>
                <w:i w:val="false"/>
                <w:color w:val="000000"/>
                <w:sz w:val="20"/>
              </w:rPr>
              <w:t>Республики Казахстан</w:t>
            </w:r>
            <w:r>
              <w:br/>
            </w:r>
            <w:r>
              <w:rPr>
                <w:rFonts w:ascii="Times New Roman"/>
                <w:b w:val="false"/>
                <w:i w:val="false"/>
                <w:color w:val="000000"/>
                <w:sz w:val="20"/>
              </w:rPr>
              <w:t>по делам государственной службы</w:t>
            </w:r>
            <w:r>
              <w:br/>
            </w:r>
            <w:r>
              <w:rPr>
                <w:rFonts w:ascii="Times New Roman"/>
                <w:b w:val="false"/>
                <w:i w:val="false"/>
                <w:color w:val="000000"/>
                <w:sz w:val="20"/>
              </w:rPr>
              <w:t>и противодействию коррупции</w:t>
            </w:r>
            <w:r>
              <w:br/>
            </w:r>
            <w:r>
              <w:rPr>
                <w:rFonts w:ascii="Times New Roman"/>
                <w:b w:val="false"/>
                <w:i w:val="false"/>
                <w:color w:val="000000"/>
                <w:sz w:val="20"/>
              </w:rPr>
              <w:t>от 21 февраля 2017 года № 40</w:t>
            </w:r>
          </w:p>
        </w:tc>
      </w:tr>
    </w:tbl>
    <w:bookmarkStart w:name="z527" w:id="226"/>
    <w:p>
      <w:pPr>
        <w:spacing w:after="0"/>
        <w:ind w:left="0"/>
        <w:jc w:val="left"/>
      </w:pPr>
      <w:r>
        <w:rPr>
          <w:rFonts w:ascii="Times New Roman"/>
          <w:b/>
          <w:i w:val="false"/>
          <w:color w:val="000000"/>
        </w:rPr>
        <w:t xml:space="preserve"> Перечень</w:t>
      </w:r>
      <w:r>
        <w:br/>
      </w:r>
      <w:r>
        <w:rPr>
          <w:rFonts w:ascii="Times New Roman"/>
          <w:b/>
          <w:i w:val="false"/>
          <w:color w:val="000000"/>
        </w:rPr>
        <w:t>утративших силу некоторых приказов Министра</w:t>
      </w:r>
      <w:r>
        <w:br/>
      </w:r>
      <w:r>
        <w:rPr>
          <w:rFonts w:ascii="Times New Roman"/>
          <w:b/>
          <w:i w:val="false"/>
          <w:color w:val="000000"/>
        </w:rPr>
        <w:t>по делам государственной службы Республики Казахстан</w:t>
      </w:r>
    </w:p>
    <w:bookmarkEnd w:id="226"/>
    <w:bookmarkStart w:name="z528" w:id="22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по делам государственной службы Республики Казахстан от 29 декабря 2015 года № 12 "О некоторых вопросах занятия административной государственной должности корпуса "Б" (зарегистрированный в Реестре государственной регистрации нормативных правовых актов Республики Казахстан за № 12639).</w:t>
      </w:r>
    </w:p>
    <w:bookmarkEnd w:id="227"/>
    <w:bookmarkStart w:name="z529" w:id="22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по делам государственной службы Республики Казахстан от 19 апреля 2016 года № 81 "О внесении изменений в приказ Министра по делам государственной службы Республики Казахстан от 29 декабря 2015 года № 12 "О некоторых вопросах занятия административной государственной должности корпуса "Б" (зарегистрированный в Реестре государственной регистрации нормативных правовых актов Республики Казахстан за № 13720).</w:t>
      </w:r>
    </w:p>
    <w:bookmarkEnd w:id="228"/>
    <w:bookmarkStart w:name="z530" w:id="22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по делам государственной службы Республики Казахстан от 19 мая 2016 года № 104 "О внесении изменений в приказ Министра по делам государственной службы Республики Казахстан от 29 декабря 2015 года № 12 "О некоторых вопросах занятия административной государственной должности корпуса "Б" (зарегистрированный в Реестре государственной регистрации нормативных правовых актов Республики Казахстан за № 13817).</w:t>
      </w:r>
    </w:p>
    <w:bookmarkEnd w:id="229"/>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