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804a00" w14:textId="e804a0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 корпусының мемлекеттік әкімшілік лауазымдарына Үлгілік біліктілік талаптарын бекіту туралы" Қазақстан Республикасының Мемлекеттік қызмет істері агенттігі Төрағасының 2023 жылғы 5 сәуірдегі № 71 бұйрығына өзгеріс енгізу туралы</w:t>
      </w:r>
    </w:p>
    <w:p>
      <w:pPr>
        <w:spacing w:after="0"/>
        <w:ind w:left="0"/>
        <w:jc w:val="both"/>
      </w:pPr>
      <w:r>
        <w:rPr>
          <w:rFonts w:ascii="Times New Roman"/>
          <w:b w:val="false"/>
          <w:i w:val="false"/>
          <w:color w:val="000000"/>
          <w:sz w:val="28"/>
        </w:rPr>
        <w:t>Қазақстан Республикасының Мемлекеттік қызмет істері агенттігі Төрағасының м.а. 2023 жылғы 30 қарашадағы № 231 бұйрығы. Қазақстан Республикасының Әділет министрлігінде 2023 жылғы 4 желтоқсанда № 33711 болып тіркелді</w:t>
      </w:r>
    </w:p>
    <w:p>
      <w:pPr>
        <w:spacing w:after="0"/>
        <w:ind w:left="0"/>
        <w:jc w:val="both"/>
      </w:pPr>
      <w:bookmarkStart w:name="z4" w:id="0"/>
      <w:r>
        <w:rPr>
          <w:rFonts w:ascii="Times New Roman"/>
          <w:b w:val="false"/>
          <w:i w:val="false"/>
          <w:color w:val="000000"/>
          <w:sz w:val="28"/>
        </w:rPr>
        <w:t>
      БҰЙЫРАМЫН:</w:t>
      </w:r>
    </w:p>
    <w:bookmarkEnd w:id="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 "Б" корпусының мемлекеттік әкімшілік лауазымдарына Үлгілік біліктілік талаптарын бекіту туралы" Қазақстан Республикасының Мемлекеттік қызмет істері агенттігі Төрағасының 2023 жылғы 5 сәуірдегі № 71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32237 болып тіркелген) мынадай өзгеріс енгізілсін: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жоғарыда көрсетілген бұйрықпен бекітілген "Б" корпусының мемлекеттік әкімшілік лауазымдарына қойылатын Үлгілік біліктілік </w:t>
      </w:r>
      <w:r>
        <w:rPr>
          <w:rFonts w:ascii="Times New Roman"/>
          <w:b w:val="false"/>
          <w:i w:val="false"/>
          <w:color w:val="000000"/>
          <w:sz w:val="28"/>
        </w:rPr>
        <w:t>талаптары</w:t>
      </w:r>
      <w:r>
        <w:rPr>
          <w:rFonts w:ascii="Times New Roman"/>
          <w:b w:val="false"/>
          <w:i w:val="false"/>
          <w:color w:val="000000"/>
          <w:sz w:val="28"/>
        </w:rPr>
        <w:t xml:space="preserve">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жаңа редакцияда жазылсын.</w:t>
      </w:r>
    </w:p>
    <w:bookmarkStart w:name="z7" w:id="1"/>
    <w:p>
      <w:pPr>
        <w:spacing w:after="0"/>
        <w:ind w:left="0"/>
        <w:jc w:val="both"/>
      </w:pPr>
      <w:r>
        <w:rPr>
          <w:rFonts w:ascii="Times New Roman"/>
          <w:b w:val="false"/>
          <w:i w:val="false"/>
          <w:color w:val="000000"/>
          <w:sz w:val="28"/>
        </w:rPr>
        <w:t>
      2. Қазақстан Республикасы Мемлекеттік қызмет істері агенттігінің Мемлекеттік қызметке іріктеу департаменті заңнамада белгіленген тәртіппен:</w:t>
      </w:r>
    </w:p>
    <w:bookmarkEnd w:id="1"/>
    <w:bookmarkStart w:name="z8" w:id="2"/>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2"/>
    <w:bookmarkStart w:name="z9" w:id="3"/>
    <w:p>
      <w:pPr>
        <w:spacing w:after="0"/>
        <w:ind w:left="0"/>
        <w:jc w:val="both"/>
      </w:pPr>
      <w:r>
        <w:rPr>
          <w:rFonts w:ascii="Times New Roman"/>
          <w:b w:val="false"/>
          <w:i w:val="false"/>
          <w:color w:val="000000"/>
          <w:sz w:val="28"/>
        </w:rPr>
        <w:t>
      2) осы бұйрықтың Қазақстан Республикасы Мемлекеттік қызмет істері агенттігінің интернет-ресурсында орналастырылуын қамтамасыз етсін.</w:t>
      </w:r>
    </w:p>
    <w:bookmarkEnd w:id="3"/>
    <w:bookmarkStart w:name="z10" w:id="4"/>
    <w:p>
      <w:pPr>
        <w:spacing w:after="0"/>
        <w:ind w:left="0"/>
        <w:jc w:val="both"/>
      </w:pPr>
      <w:r>
        <w:rPr>
          <w:rFonts w:ascii="Times New Roman"/>
          <w:b w:val="false"/>
          <w:i w:val="false"/>
          <w:color w:val="000000"/>
          <w:sz w:val="28"/>
        </w:rPr>
        <w:t>
      3. Осы бұйрықтың орындалуын бақылау Қазақстан Республикасының Мемлекеттік қызмет істері агенттігі Төрағасының мемлекеттік қызмет мәселелеріне жетекшілік ететін орынбасарына жүктелсін.</w:t>
      </w:r>
    </w:p>
    <w:bookmarkEnd w:id="4"/>
    <w:bookmarkStart w:name="z11" w:id="5"/>
    <w:p>
      <w:pPr>
        <w:spacing w:after="0"/>
        <w:ind w:left="0"/>
        <w:jc w:val="both"/>
      </w:pPr>
      <w:r>
        <w:rPr>
          <w:rFonts w:ascii="Times New Roman"/>
          <w:b w:val="false"/>
          <w:i w:val="false"/>
          <w:color w:val="000000"/>
          <w:sz w:val="28"/>
        </w:rPr>
        <w:t>
      4. Осы бұйрық алғашқы ресми жарияланған күнінен бастап қолданысқа енгізіледі.</w:t>
      </w:r>
    </w:p>
    <w:bookmarkEnd w:id="5"/>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Төрағаның м.а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 Муксимов</w:t>
            </w:r>
            <w:r>
              <w:rPr>
                <w:rFonts w:ascii="Times New Roman"/>
                <w:b w:val="false"/>
                <w:i w:val="false"/>
                <w:color w:val="000000"/>
                <w:sz w:val="20"/>
              </w:rPr>
              <w:t>
</w:t>
            </w:r>
          </w:p>
        </w:tc>
      </w:tr>
    </w:tbl>
    <w:p>
      <w:pPr>
        <w:spacing w:after="0"/>
        <w:ind w:left="0"/>
        <w:jc w:val="left"/>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Мемлекеттік қызмет істері</w:t>
            </w:r>
            <w:r>
              <w:br/>
            </w:r>
            <w:r>
              <w:rPr>
                <w:rFonts w:ascii="Times New Roman"/>
                <w:b w:val="false"/>
                <w:i w:val="false"/>
                <w:color w:val="000000"/>
                <w:sz w:val="20"/>
              </w:rPr>
              <w:t xml:space="preserve">агенттігі төрағасының </w:t>
            </w:r>
            <w:r>
              <w:br/>
            </w:r>
            <w:r>
              <w:rPr>
                <w:rFonts w:ascii="Times New Roman"/>
                <w:b w:val="false"/>
                <w:i w:val="false"/>
                <w:color w:val="000000"/>
                <w:sz w:val="20"/>
              </w:rPr>
              <w:t>орынбасары</w:t>
            </w:r>
            <w:r>
              <w:br/>
            </w:r>
            <w:r>
              <w:rPr>
                <w:rFonts w:ascii="Times New Roman"/>
                <w:b w:val="false"/>
                <w:i w:val="false"/>
                <w:color w:val="000000"/>
                <w:sz w:val="20"/>
              </w:rPr>
              <w:t>2023 жылғы 30 қарашадағы</w:t>
            </w:r>
            <w:r>
              <w:br/>
            </w:r>
            <w:r>
              <w:rPr>
                <w:rFonts w:ascii="Times New Roman"/>
                <w:b w:val="false"/>
                <w:i w:val="false"/>
                <w:color w:val="000000"/>
                <w:sz w:val="20"/>
              </w:rPr>
              <w:t>№ 231 бұйрығына</w:t>
            </w:r>
            <w:r>
              <w:br/>
            </w:r>
            <w:r>
              <w:rPr>
                <w:rFonts w:ascii="Times New Roman"/>
                <w:b w:val="false"/>
                <w:i w:val="false"/>
                <w:color w:val="000000"/>
                <w:sz w:val="20"/>
              </w:rPr>
              <w:t>қосымша</w:t>
            </w:r>
          </w:p>
        </w:tc>
      </w:tr>
    </w:tbl>
    <w:p>
      <w:pPr>
        <w:spacing w:after="0"/>
        <w:ind w:left="0"/>
        <w:jc w:val="left"/>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Мемлекеттік қызмет істері</w:t>
            </w:r>
            <w:r>
              <w:br/>
            </w:r>
            <w:r>
              <w:rPr>
                <w:rFonts w:ascii="Times New Roman"/>
                <w:b w:val="false"/>
                <w:i w:val="false"/>
                <w:color w:val="000000"/>
                <w:sz w:val="20"/>
              </w:rPr>
              <w:t xml:space="preserve">агенттігі төрағасы </w:t>
            </w:r>
            <w:r>
              <w:br/>
            </w:r>
            <w:r>
              <w:rPr>
                <w:rFonts w:ascii="Times New Roman"/>
                <w:b w:val="false"/>
                <w:i w:val="false"/>
                <w:color w:val="000000"/>
                <w:sz w:val="20"/>
              </w:rPr>
              <w:t xml:space="preserve">2023 жылғы 5 сәуірдегі </w:t>
            </w:r>
            <w:r>
              <w:br/>
            </w:r>
            <w:r>
              <w:rPr>
                <w:rFonts w:ascii="Times New Roman"/>
                <w:b w:val="false"/>
                <w:i w:val="false"/>
                <w:color w:val="000000"/>
                <w:sz w:val="20"/>
              </w:rPr>
              <w:t>№ 71 бұйрығына</w:t>
            </w:r>
            <w:r>
              <w:br/>
            </w:r>
            <w:r>
              <w:rPr>
                <w:rFonts w:ascii="Times New Roman"/>
                <w:b w:val="false"/>
                <w:i w:val="false"/>
                <w:color w:val="000000"/>
                <w:sz w:val="20"/>
              </w:rPr>
              <w:t>1-қосымша</w:t>
            </w:r>
          </w:p>
        </w:tc>
      </w:tr>
    </w:tbl>
    <w:bookmarkStart w:name="z15" w:id="6"/>
    <w:p>
      <w:pPr>
        <w:spacing w:after="0"/>
        <w:ind w:left="0"/>
        <w:jc w:val="left"/>
      </w:pPr>
      <w:r>
        <w:rPr>
          <w:rFonts w:ascii="Times New Roman"/>
          <w:b/>
          <w:i w:val="false"/>
          <w:color w:val="000000"/>
        </w:rPr>
        <w:t xml:space="preserve"> "Б" корпусының мемлекеттік әкімшілік лауазымдарына қойылатын Үлгілік біліктілік талаптары</w:t>
      </w:r>
    </w:p>
    <w:bookmarkEnd w:id="6"/>
    <w:bookmarkStart w:name="z16" w:id="7"/>
    <w:p>
      <w:pPr>
        <w:spacing w:after="0"/>
        <w:ind w:left="0"/>
        <w:jc w:val="left"/>
      </w:pPr>
      <w:r>
        <w:rPr>
          <w:rFonts w:ascii="Times New Roman"/>
          <w:b/>
          <w:i w:val="false"/>
          <w:color w:val="000000"/>
        </w:rPr>
        <w:t xml:space="preserve"> 1 – тарау. Жалпы ережелер</w:t>
      </w:r>
    </w:p>
    <w:bookmarkEnd w:id="7"/>
    <w:p>
      <w:pPr>
        <w:spacing w:after="0"/>
        <w:ind w:left="0"/>
        <w:jc w:val="left"/>
      </w:pPr>
    </w:p>
    <w:p>
      <w:pPr>
        <w:spacing w:after="0"/>
        <w:ind w:left="0"/>
        <w:jc w:val="both"/>
      </w:pPr>
      <w:r>
        <w:rPr>
          <w:rFonts w:ascii="Times New Roman"/>
          <w:b w:val="false"/>
          <w:i w:val="false"/>
          <w:color w:val="000000"/>
          <w:sz w:val="28"/>
        </w:rPr>
        <w:t xml:space="preserve">
      1. Осы "Б" корпусының мемлекеттік әкімшілік лауазымдарына Үлгілік біліктілік </w:t>
      </w:r>
      <w:r>
        <w:rPr>
          <w:rFonts w:ascii="Times New Roman"/>
          <w:b w:val="false"/>
          <w:i w:val="false"/>
          <w:color w:val="000000"/>
          <w:sz w:val="28"/>
        </w:rPr>
        <w:t>талаптары</w:t>
      </w:r>
      <w:r>
        <w:rPr>
          <w:rFonts w:ascii="Times New Roman"/>
          <w:b w:val="false"/>
          <w:i w:val="false"/>
          <w:color w:val="000000"/>
          <w:sz w:val="28"/>
        </w:rPr>
        <w:t xml:space="preserve"> (бұдан әрі – Үлгілік біліктілік талаптары) "Қазақстан Республикасының мемлекеттік қызметі туралы" Заңның (бұдан әрі - Заң) 5-бабы 2-тармағының </w:t>
      </w:r>
      <w:r>
        <w:rPr>
          <w:rFonts w:ascii="Times New Roman"/>
          <w:b w:val="false"/>
          <w:i w:val="false"/>
          <w:color w:val="000000"/>
          <w:sz w:val="28"/>
        </w:rPr>
        <w:t>2) тармақшасына</w:t>
      </w:r>
      <w:r>
        <w:rPr>
          <w:rFonts w:ascii="Times New Roman"/>
          <w:b w:val="false"/>
          <w:i w:val="false"/>
          <w:color w:val="000000"/>
          <w:sz w:val="28"/>
        </w:rPr>
        <w:t xml:space="preserve">, 17-бабының 4-тармағына сәйкес әзірленген және Қазақстан Республикасы Президентінің 2015 жылғы 29 желтоқсандағы № 150 </w:t>
      </w:r>
      <w:r>
        <w:rPr>
          <w:rFonts w:ascii="Times New Roman"/>
          <w:b w:val="false"/>
          <w:i w:val="false"/>
          <w:color w:val="000000"/>
          <w:sz w:val="28"/>
        </w:rPr>
        <w:t>Жарлығымен</w:t>
      </w:r>
      <w:r>
        <w:rPr>
          <w:rFonts w:ascii="Times New Roman"/>
          <w:b w:val="false"/>
          <w:i w:val="false"/>
          <w:color w:val="000000"/>
          <w:sz w:val="28"/>
        </w:rPr>
        <w:t xml:space="preserve"> бекітілген Мемлекеттік саяси және әкімшілік қызметшілер лауазымдарының тізілімімен (бұдан әрі – Тізілім) айқындалған "Б" корпусы мемлекеттік әкімшілік лауазымдары санаттары үшін белгіленген және оларға жатқызылған лауазымдарға орналасуға үміткер азаматтарға қойылады.</w:t>
      </w:r>
    </w:p>
    <w:bookmarkStart w:name="z18" w:id="8"/>
    <w:p>
      <w:pPr>
        <w:spacing w:after="0"/>
        <w:ind w:left="0"/>
        <w:jc w:val="both"/>
      </w:pPr>
      <w:r>
        <w:rPr>
          <w:rFonts w:ascii="Times New Roman"/>
          <w:b w:val="false"/>
          <w:i w:val="false"/>
          <w:color w:val="000000"/>
          <w:sz w:val="28"/>
        </w:rPr>
        <w:t>
      2. Үлгілік біліктілік талаптарына мыналар жатады:</w:t>
      </w:r>
    </w:p>
    <w:bookmarkEnd w:id="8"/>
    <w:bookmarkStart w:name="z19" w:id="9"/>
    <w:p>
      <w:pPr>
        <w:spacing w:after="0"/>
        <w:ind w:left="0"/>
        <w:jc w:val="both"/>
      </w:pPr>
      <w:r>
        <w:rPr>
          <w:rFonts w:ascii="Times New Roman"/>
          <w:b w:val="false"/>
          <w:i w:val="false"/>
          <w:color w:val="000000"/>
          <w:sz w:val="28"/>
        </w:rPr>
        <w:t>
      1) осы санаттағы нақты лауазымның функционалдық бағыттарына сәйкес салалардағы білім деңгейі бойынша талаптар;</w:t>
      </w:r>
    </w:p>
    <w:bookmarkEnd w:id="9"/>
    <w:bookmarkStart w:name="z20" w:id="10"/>
    <w:p>
      <w:pPr>
        <w:spacing w:after="0"/>
        <w:ind w:left="0"/>
        <w:jc w:val="both"/>
      </w:pPr>
      <w:r>
        <w:rPr>
          <w:rFonts w:ascii="Times New Roman"/>
          <w:b w:val="false"/>
          <w:i w:val="false"/>
          <w:color w:val="000000"/>
          <w:sz w:val="28"/>
        </w:rPr>
        <w:t>
      2) нақты мемлекеттік лауазымда кәсіби қызметті тиімді орындау үшін қажетті құзыреттер, оның ішінде Қазақстан Республикасының заңнамасын білуге тестілеуден өткені туралы жарамды сертификаттың, сондай-ақ қажет болған жағдайда белгілі бір саладағы біліктілікті растайтын сертификаттың болуы бойынша талаптар (бұдан әрі-құзырет).</w:t>
      </w:r>
    </w:p>
    <w:bookmarkEnd w:id="10"/>
    <w:bookmarkStart w:name="z21" w:id="11"/>
    <w:p>
      <w:pPr>
        <w:spacing w:after="0"/>
        <w:ind w:left="0"/>
        <w:jc w:val="both"/>
      </w:pPr>
      <w:r>
        <w:rPr>
          <w:rFonts w:ascii="Times New Roman"/>
          <w:b w:val="false"/>
          <w:i w:val="false"/>
          <w:color w:val="000000"/>
          <w:sz w:val="28"/>
        </w:rPr>
        <w:t xml:space="preserve">
      Персоналды басқару қызметінің (кадр қызметінің) басшысы үшін персоналды басқару жөніндегі сертификаттың (HR саласындағы сертификаттың) немесе персоналды басқару саласындағы білімі туралы құжаттың болуы талап етіледі. </w:t>
      </w:r>
    </w:p>
    <w:bookmarkEnd w:id="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Осы тармақшаның бірінші бөлігінде көзделген Қазақстан Республикасының заңнамасын білуге тестілеуден өткені туралы жарамды сертификаттың болуы жөніндегі талап мемлекеттік қызметшілерге, сондай-ақ Заңның 15-бабының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3-2</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6-тармақтарында</w:t>
      </w:r>
      <w:r>
        <w:rPr>
          <w:rFonts w:ascii="Times New Roman"/>
          <w:b w:val="false"/>
          <w:i w:val="false"/>
          <w:color w:val="000000"/>
          <w:sz w:val="28"/>
        </w:rPr>
        <w:t xml:space="preserve">, 27-бабының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8-тармақтарында</w:t>
      </w:r>
      <w:r>
        <w:rPr>
          <w:rFonts w:ascii="Times New Roman"/>
          <w:b w:val="false"/>
          <w:i w:val="false"/>
          <w:color w:val="000000"/>
          <w:sz w:val="28"/>
        </w:rPr>
        <w:t xml:space="preserve"> көрсетілген адамдарға қолданылмайды.</w:t>
      </w:r>
    </w:p>
    <w:bookmarkStart w:name="z23" w:id="12"/>
    <w:p>
      <w:pPr>
        <w:spacing w:after="0"/>
        <w:ind w:left="0"/>
        <w:jc w:val="both"/>
      </w:pPr>
      <w:r>
        <w:rPr>
          <w:rFonts w:ascii="Times New Roman"/>
          <w:b w:val="false"/>
          <w:i w:val="false"/>
          <w:color w:val="000000"/>
          <w:sz w:val="28"/>
        </w:rPr>
        <w:t>
      3) жұмыс тәжірибесі бойынша талаптар.</w:t>
      </w:r>
    </w:p>
    <w:bookmarkEnd w:id="12"/>
    <w:bookmarkStart w:name="z24" w:id="13"/>
    <w:p>
      <w:pPr>
        <w:spacing w:after="0"/>
        <w:ind w:left="0"/>
        <w:jc w:val="both"/>
      </w:pPr>
      <w:r>
        <w:rPr>
          <w:rFonts w:ascii="Times New Roman"/>
          <w:b w:val="false"/>
          <w:i w:val="false"/>
          <w:color w:val="000000"/>
          <w:sz w:val="28"/>
        </w:rPr>
        <w:t>
      3. Осы Үлгілік біліктілік талаптарында басшы лауазым ретінде өзіне бағынысты құрылымдық бөлімшенің немесе жекелеген қызметкерлердің қызметін ұйымдастыру жөніндегі өкілеттіктер берілген ұйымның құрылымдық штаттық бірлігі түсініледі.</w:t>
      </w:r>
    </w:p>
    <w:bookmarkEnd w:id="1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E-G санаттарының лауазымдарын қоспағанда, инженерлік, өңдеу және құрылыс салаларындағы "Б" корпусының мемлекеттік әкімшілік лауазымдарына Қазақстан Республикасының "Білім туралы" Заңының 5-бабының </w:t>
      </w:r>
      <w:r>
        <w:rPr>
          <w:rFonts w:ascii="Times New Roman"/>
          <w:b w:val="false"/>
          <w:i w:val="false"/>
          <w:color w:val="000000"/>
          <w:sz w:val="28"/>
        </w:rPr>
        <w:t>37) тармақшасына</w:t>
      </w:r>
      <w:r>
        <w:rPr>
          <w:rFonts w:ascii="Times New Roman"/>
          <w:b w:val="false"/>
          <w:i w:val="false"/>
          <w:color w:val="000000"/>
          <w:sz w:val="28"/>
        </w:rPr>
        <w:t xml:space="preserve"> сәйкес уәкілетті орган бекіткен Жоғары және жоғары оқу орнынан кейінгі білімі бар кадрларды даярлау бағыттарының сыныптауышына сәйкес тиісті саладағы мамандықтар бойынша білімнің болуы жөніндегі талап белгіленеді.</w:t>
      </w:r>
    </w:p>
    <w:bookmarkStart w:name="z26" w:id="14"/>
    <w:p>
      <w:pPr>
        <w:spacing w:after="0"/>
        <w:ind w:left="0"/>
        <w:jc w:val="both"/>
      </w:pPr>
      <w:r>
        <w:rPr>
          <w:rFonts w:ascii="Times New Roman"/>
          <w:b w:val="false"/>
          <w:i w:val="false"/>
          <w:color w:val="000000"/>
          <w:sz w:val="28"/>
        </w:rPr>
        <w:t>
      5. Президенттік жастар кадр резервіне қабылданған адамдар осы санаттағы нақты лауазымның функционалдық бағыттарына сәйкес облыстарда білімі болған кезде А-1, В-1, С-1, С-О-1, С-R-1, D-1, D-О-1, D-R-1, Е-1, E-R-1, E-G-1 санаттарындағы лауазымдарға қойылатын Үлгілік біліктілік талаптарына сәйкес келеді.</w:t>
      </w:r>
    </w:p>
    <w:bookmarkEnd w:id="14"/>
    <w:bookmarkStart w:name="z27" w:id="15"/>
    <w:p>
      <w:pPr>
        <w:spacing w:after="0"/>
        <w:ind w:left="0"/>
        <w:jc w:val="both"/>
      </w:pPr>
      <w:r>
        <w:rPr>
          <w:rFonts w:ascii="Times New Roman"/>
          <w:b w:val="false"/>
          <w:i w:val="false"/>
          <w:color w:val="000000"/>
          <w:sz w:val="28"/>
        </w:rPr>
        <w:t>
      5-1. Мемлекеттік органдардың бірінші басшыларының көмекшісі немесе кеңесшісі лауазымдарына жұмыс тәжірибесі талап етілмейді.</w:t>
      </w:r>
    </w:p>
    <w:bookmarkEnd w:id="1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6. Осы санаттағы нақты лауазымның функционалдық бағыттарына сәйкес салаларда "Шетелде кадрлар даярлау жөнiндегi республикалық комиссия туралы" Қазақстан Республикасы Президентінің 2000 жылғы 12 қазандағы № 470 </w:t>
      </w:r>
      <w:r>
        <w:rPr>
          <w:rFonts w:ascii="Times New Roman"/>
          <w:b w:val="false"/>
          <w:i w:val="false"/>
          <w:color w:val="000000"/>
          <w:sz w:val="28"/>
        </w:rPr>
        <w:t>Жарлығына</w:t>
      </w:r>
      <w:r>
        <w:rPr>
          <w:rFonts w:ascii="Times New Roman"/>
          <w:b w:val="false"/>
          <w:i w:val="false"/>
          <w:color w:val="000000"/>
          <w:sz w:val="28"/>
        </w:rPr>
        <w:t xml:space="preserve"> сәйкес шетелде кадрлар даярлау жөніндегі республикалық комиссияның жұмыс органы (бұдан әрі – жұмыс органы) бекітетін басым мамандықтар бойынша шетелдік жоғары оқу орындарында оқуды аяқтаған немесе шетелдік жоғары оқу орындарында басым мамандықтарға сәйкес келетін жоғары оқу орнынан кейінгі білім беру бағдарламалары бойынша оқуын дербес аяқтаған және академиялық дәреже алған, сондай-ақ Қазақстан Республикасы Президентінің жанындағы білім беру ұйымдарында жоғары оқу орнынан кейінгі білім беру бағдарламалары бойынша (магистратура) оқуды аяқтаған адамдардың жалпы өтіліне қосымша екі жыл есептеледі.</w:t>
      </w:r>
    </w:p>
    <w:bookmarkStart w:name="z29" w:id="16"/>
    <w:p>
      <w:pPr>
        <w:spacing w:after="0"/>
        <w:ind w:left="0"/>
        <w:jc w:val="both"/>
      </w:pPr>
      <w:r>
        <w:rPr>
          <w:rFonts w:ascii="Times New Roman"/>
          <w:b w:val="false"/>
          <w:i w:val="false"/>
          <w:color w:val="000000"/>
          <w:sz w:val="28"/>
        </w:rPr>
        <w:t>
      Осы тармақта көзделген адамдар жұмыс тәжірибесі болмаған жағдайда да А-4, В-4, С-3, С-О-3, С-R-2, D-3, D-О-3, D-R-2, Е-2, E-R-2, E-G-1 және олардан төмен санаттардағы лауазымдарға қойылатын Үлгілік біліктілік талаптарына сәйкес келеді деп есептеледі.</w:t>
      </w:r>
    </w:p>
    <w:bookmarkEnd w:id="16"/>
    <w:bookmarkStart w:name="z30" w:id="17"/>
    <w:p>
      <w:pPr>
        <w:spacing w:after="0"/>
        <w:ind w:left="0"/>
        <w:jc w:val="both"/>
      </w:pPr>
      <w:r>
        <w:rPr>
          <w:rFonts w:ascii="Times New Roman"/>
          <w:b w:val="false"/>
          <w:i w:val="false"/>
          <w:color w:val="000000"/>
          <w:sz w:val="28"/>
        </w:rPr>
        <w:t>
      Жыл сайын Жұмыс органы бекітетін басым мамандықтардың тізбесі оның интернет-ресурсында (жылдар бойынша) жарияланады.</w:t>
      </w:r>
    </w:p>
    <w:bookmarkEnd w:id="17"/>
    <w:bookmarkStart w:name="z31" w:id="18"/>
    <w:p>
      <w:pPr>
        <w:spacing w:after="0"/>
        <w:ind w:left="0"/>
        <w:jc w:val="both"/>
      </w:pPr>
      <w:r>
        <w:rPr>
          <w:rFonts w:ascii="Times New Roman"/>
          <w:b w:val="false"/>
          <w:i w:val="false"/>
          <w:color w:val="000000"/>
          <w:sz w:val="28"/>
        </w:rPr>
        <w:t>
      7. Осы санаттағы нақты лауазымның функционалдық бағыттарына сәйкес салаларда ғылым кандидаты, ғылым докторы ғылыми дәрежесі немесе философия докторы (PhD) академиялық дәрежесі не бейіні бойынша доктор дәрежесі бар адамдардың жалпы өтіліне қосымша үш жыл есептеледі*.</w:t>
      </w:r>
    </w:p>
    <w:bookmarkEnd w:id="18"/>
    <w:bookmarkStart w:name="z32" w:id="19"/>
    <w:p>
      <w:pPr>
        <w:spacing w:after="0"/>
        <w:ind w:left="0"/>
        <w:jc w:val="both"/>
      </w:pPr>
      <w:r>
        <w:rPr>
          <w:rFonts w:ascii="Times New Roman"/>
          <w:b w:val="false"/>
          <w:i w:val="false"/>
          <w:color w:val="000000"/>
          <w:sz w:val="28"/>
        </w:rPr>
        <w:t>
      8. Мемлекеттік органның ведомстволық біліктілік талаптарында:</w:t>
      </w:r>
    </w:p>
    <w:bookmarkEnd w:id="19"/>
    <w:bookmarkStart w:name="z33" w:id="20"/>
    <w:p>
      <w:pPr>
        <w:spacing w:after="0"/>
        <w:ind w:left="0"/>
        <w:jc w:val="both"/>
      </w:pPr>
      <w:r>
        <w:rPr>
          <w:rFonts w:ascii="Times New Roman"/>
          <w:b w:val="false"/>
          <w:i w:val="false"/>
          <w:color w:val="000000"/>
          <w:sz w:val="28"/>
        </w:rPr>
        <w:t>
      мемлекеттік орган мен оның құрылымдық бөлімшелері қызметінің негізгі бағыттарын, сондай-ақ мемлекеттік әкімшілік қызметшілердің лауазымдық өкілеттіктерін ескере отырып, нақты мемлекеттік лауазымда кәсіби қызметті тиімді орындау үшін қажетті осы Үлгілік біліктілік талаптарында көзделмеген өзге де құзыреттер (білім, икем және дағдылар) бойынша талаптар;</w:t>
      </w:r>
    </w:p>
    <w:bookmarkEnd w:id="20"/>
    <w:bookmarkStart w:name="z34" w:id="21"/>
    <w:p>
      <w:pPr>
        <w:spacing w:after="0"/>
        <w:ind w:left="0"/>
        <w:jc w:val="both"/>
      </w:pPr>
      <w:r>
        <w:rPr>
          <w:rFonts w:ascii="Times New Roman"/>
          <w:b w:val="false"/>
          <w:i w:val="false"/>
          <w:color w:val="000000"/>
          <w:sz w:val="28"/>
        </w:rPr>
        <w:t>
      А-1 және В-1 санаттарының мемлекеттік әкімшілік лауазымдарына-С-О, C-R, D, D-О, D-R, Е, E-R және E-G санаттарының лауазымдарында жұмыс тәжірибесінің міндетті түрде болуы жөніндегі талап белгіленуі мүмкін.</w:t>
      </w:r>
    </w:p>
    <w:bookmarkEnd w:id="21"/>
    <w:bookmarkStart w:name="z35" w:id="22"/>
    <w:p>
      <w:pPr>
        <w:spacing w:after="0"/>
        <w:ind w:left="0"/>
        <w:jc w:val="both"/>
      </w:pPr>
      <w:r>
        <w:rPr>
          <w:rFonts w:ascii="Times New Roman"/>
          <w:b w:val="false"/>
          <w:i w:val="false"/>
          <w:color w:val="000000"/>
          <w:sz w:val="28"/>
        </w:rPr>
        <w:t>
      9. Осы Үлгілік біліктілік талаптарында жұмыс өтілі ретінде:</w:t>
      </w:r>
    </w:p>
    <w:bookmarkEnd w:id="22"/>
    <w:bookmarkStart w:name="z36" w:id="23"/>
    <w:p>
      <w:pPr>
        <w:spacing w:after="0"/>
        <w:ind w:left="0"/>
        <w:jc w:val="both"/>
      </w:pPr>
      <w:r>
        <w:rPr>
          <w:rFonts w:ascii="Times New Roman"/>
          <w:b w:val="false"/>
          <w:i w:val="false"/>
          <w:color w:val="000000"/>
          <w:sz w:val="28"/>
        </w:rPr>
        <w:t xml:space="preserve">
      1) мемлекеттік лауазымдардағы - мемлекеттік саяси лауазымдардағы жұмыс өтілі, мемлекеттік әкімшілік лауазымдардағы жұмыс өтілі, құқық қорғау немесе арнайы мемлекеттік органдардың лауазымдарындағы жұмыс өтілі, әскери қызмет өтілі; </w:t>
      </w:r>
    </w:p>
    <w:bookmarkEnd w:id="23"/>
    <w:bookmarkStart w:name="z37" w:id="24"/>
    <w:p>
      <w:pPr>
        <w:spacing w:after="0"/>
        <w:ind w:left="0"/>
        <w:jc w:val="both"/>
      </w:pPr>
      <w:r>
        <w:rPr>
          <w:rFonts w:ascii="Times New Roman"/>
          <w:b w:val="false"/>
          <w:i w:val="false"/>
          <w:color w:val="000000"/>
          <w:sz w:val="28"/>
        </w:rPr>
        <w:t>
      2) Қазақстан Республикасының Конституциясында, конституциялық заңдарында немесе өзге де заңнамалық актiлерiнде олар үшiн өзгеше құқықтық мәртебе айқындалған өзге де лауазымдардағы – соттар лауазымындағы жұмыс өтілі, Парламент депутаттары, тұрақты негізде жұмыс істейтін маслихат депутаттарының жұмыс өтілі танылады.</w:t>
      </w:r>
    </w:p>
    <w:bookmarkEnd w:id="2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10. Осы Үлгілік біліктілік талаптарында тиісті санаттағы нақты лауазымның функционалдық бағыттарына сәйкес салалардағы жұмыс өтілі деп осы Үлгілік біліктілік талаптарының </w:t>
      </w:r>
      <w:r>
        <w:rPr>
          <w:rFonts w:ascii="Times New Roman"/>
          <w:b w:val="false"/>
          <w:i w:val="false"/>
          <w:color w:val="000000"/>
          <w:sz w:val="28"/>
        </w:rPr>
        <w:t>9 - тармағында</w:t>
      </w:r>
      <w:r>
        <w:rPr>
          <w:rFonts w:ascii="Times New Roman"/>
          <w:b w:val="false"/>
          <w:i w:val="false"/>
          <w:color w:val="000000"/>
          <w:sz w:val="28"/>
        </w:rPr>
        <w:t xml:space="preserve"> көрсетілген жұмыс өтілін қоспағанда, ұйымдардағы, оның ішінде халықаралық, шетелдік немесе трансұлттық ұйымдардағы, шетелдік мемлекеттік құрылымдардағы (бұдан әрі – ұйым) жұмыс өтілі түсініледі.</w:t>
      </w:r>
    </w:p>
    <w:bookmarkStart w:name="z39" w:id="25"/>
    <w:p>
      <w:pPr>
        <w:spacing w:after="0"/>
        <w:ind w:left="0"/>
        <w:jc w:val="both"/>
      </w:pPr>
      <w:r>
        <w:rPr>
          <w:rFonts w:ascii="Times New Roman"/>
          <w:b w:val="false"/>
          <w:i w:val="false"/>
          <w:color w:val="000000"/>
          <w:sz w:val="28"/>
        </w:rPr>
        <w:t>
      Тиісті санаттағы нақты лауазымның функционалдық бағыттарына сәйкес салаларда жұмыс өтілін айқындау кандидаттың еңбек қызметін растайтын құжаттар негізінде жүзеге асырылады.</w:t>
      </w:r>
    </w:p>
    <w:bookmarkEnd w:id="25"/>
    <w:bookmarkStart w:name="z40" w:id="26"/>
    <w:p>
      <w:pPr>
        <w:spacing w:after="0"/>
        <w:ind w:left="0"/>
        <w:jc w:val="both"/>
      </w:pPr>
      <w:r>
        <w:rPr>
          <w:rFonts w:ascii="Times New Roman"/>
          <w:b w:val="false"/>
          <w:i w:val="false"/>
          <w:color w:val="000000"/>
          <w:sz w:val="28"/>
        </w:rPr>
        <w:t>
      Еңбек қызметін растайтын құжаттар Қазақстан Республикасының еңбек заңнамасына сәйкес айқындалады.</w:t>
      </w:r>
    </w:p>
    <w:bookmarkEnd w:id="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11. Бұл ретте Үлгілік біліктілік талаптарына сәйкестікті анықтау барысында осы Үлгілік біліктілік талаптарының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 тармақтарында</w:t>
      </w:r>
      <w:r>
        <w:rPr>
          <w:rFonts w:ascii="Times New Roman"/>
          <w:b w:val="false"/>
          <w:i w:val="false"/>
          <w:color w:val="000000"/>
          <w:sz w:val="28"/>
        </w:rPr>
        <w:t xml:space="preserve"> көрсетілген жұмыс өтілінің жалпы жиынтығы ескерілуі мүмкін.</w:t>
      </w:r>
    </w:p>
    <w:bookmarkStart w:name="z42" w:id="27"/>
    <w:p>
      <w:pPr>
        <w:spacing w:after="0"/>
        <w:ind w:left="0"/>
        <w:jc w:val="both"/>
      </w:pPr>
      <w:r>
        <w:rPr>
          <w:rFonts w:ascii="Times New Roman"/>
          <w:b w:val="false"/>
          <w:i w:val="false"/>
          <w:color w:val="000000"/>
          <w:sz w:val="28"/>
        </w:rPr>
        <w:t>
      11-1. Баспасөз хатшысы лауазымына осы лауазымның функционалдық бағыттарына сәйкес салаларда кемінде бес жыл жұмыс өтілінің болуы талап етіледі.</w:t>
      </w:r>
    </w:p>
    <w:bookmarkEnd w:id="27"/>
    <w:bookmarkStart w:name="z43" w:id="28"/>
    <w:p>
      <w:pPr>
        <w:spacing w:after="0"/>
        <w:ind w:left="0"/>
        <w:jc w:val="both"/>
      </w:pPr>
      <w:r>
        <w:rPr>
          <w:rFonts w:ascii="Times New Roman"/>
          <w:b w:val="false"/>
          <w:i w:val="false"/>
          <w:color w:val="000000"/>
          <w:sz w:val="28"/>
        </w:rPr>
        <w:t>
      "Баспасөз хатшысы" арнайы қосымша атауы бұқаралық ақпарат құралдарымен өзара іс-қимыл жасауға жауапты құрылымдық бөлімшенің басшысына қолданылған жағдайда осы тармақтың бірінші бөлігінде көрсетілген біліктілік талаптарын қолдануға жол беріледі.</w:t>
      </w:r>
    </w:p>
    <w:bookmarkEnd w:id="28"/>
    <w:bookmarkStart w:name="z44" w:id="29"/>
    <w:p>
      <w:pPr>
        <w:spacing w:after="0"/>
        <w:ind w:left="0"/>
        <w:jc w:val="left"/>
      </w:pPr>
      <w:r>
        <w:rPr>
          <w:rFonts w:ascii="Times New Roman"/>
          <w:b/>
          <w:i w:val="false"/>
          <w:color w:val="000000"/>
        </w:rPr>
        <w:t xml:space="preserve"> 2-тарау. Құзыреттер бойынша талаптар</w:t>
      </w:r>
    </w:p>
    <w:bookmarkEnd w:id="29"/>
    <w:bookmarkStart w:name="z45" w:id="30"/>
    <w:p>
      <w:pPr>
        <w:spacing w:after="0"/>
        <w:ind w:left="0"/>
        <w:jc w:val="both"/>
      </w:pPr>
      <w:r>
        <w:rPr>
          <w:rFonts w:ascii="Times New Roman"/>
          <w:b w:val="false"/>
          <w:i w:val="false"/>
          <w:color w:val="000000"/>
          <w:sz w:val="28"/>
        </w:rPr>
        <w:t>
      12. Мынадай құзыреттердің болуы талап етіледі:</w:t>
      </w:r>
    </w:p>
    <w:bookmarkEnd w:id="30"/>
    <w:bookmarkStart w:name="z46" w:id="31"/>
    <w:p>
      <w:pPr>
        <w:spacing w:after="0"/>
        <w:ind w:left="0"/>
        <w:jc w:val="both"/>
      </w:pPr>
      <w:r>
        <w:rPr>
          <w:rFonts w:ascii="Times New Roman"/>
          <w:b w:val="false"/>
          <w:i w:val="false"/>
          <w:color w:val="000000"/>
          <w:sz w:val="28"/>
        </w:rPr>
        <w:t>
      1) А-1, В-1, В-2, С-1, С-2, С-О-1, С-О-2, С-R-1, D-1, D-2, D-О-1, D-О-2, D-R-1, Е-1, Е-2, E-R-1 санаттардағы лауазымдарға орналасу үшін стресске төзімділік, бастамашылдық, жауапкершілік, қызметті тұтынушыға және оны ақпараттандыруға бағдарлану, парасаттылық ынтымақтастық және өзара іс-қимыл, қызметті басқару, шешім қабылдау, көшбасшылық, стратегиялық ойлау, өзгерістерді басқару;</w:t>
      </w:r>
    </w:p>
    <w:bookmarkEnd w:id="31"/>
    <w:bookmarkStart w:name="z47" w:id="32"/>
    <w:p>
      <w:pPr>
        <w:spacing w:after="0"/>
        <w:ind w:left="0"/>
        <w:jc w:val="both"/>
      </w:pPr>
      <w:r>
        <w:rPr>
          <w:rFonts w:ascii="Times New Roman"/>
          <w:b w:val="false"/>
          <w:i w:val="false"/>
          <w:color w:val="000000"/>
          <w:sz w:val="28"/>
        </w:rPr>
        <w:t>
      2) А-2, А-3, В-3, С-3, С-О-3, С-О-4, C-R-2, C-R-3, D-3, D-О-3, D-R-2, D-R-3, Е-3, E-R-2, E-R-3, E-G-1, E-G-2 санаттардағы лауазымдарға орналасу үшін стресске орнықтылық, бастамашылдық, жауапкершілік, қызметті тұтынушыға және оны хабардар етуге бағдарлану, парасаттылық, ынтымақтастық және өзара іс-қимыл, қызметті басқару, шешім қабылдау, көшбасшылық;</w:t>
      </w:r>
    </w:p>
    <w:bookmarkEnd w:id="32"/>
    <w:bookmarkStart w:name="z48" w:id="33"/>
    <w:p>
      <w:pPr>
        <w:spacing w:after="0"/>
        <w:ind w:left="0"/>
        <w:jc w:val="both"/>
      </w:pPr>
      <w:r>
        <w:rPr>
          <w:rFonts w:ascii="Times New Roman"/>
          <w:b w:val="false"/>
          <w:i w:val="false"/>
          <w:color w:val="000000"/>
          <w:sz w:val="28"/>
        </w:rPr>
        <w:t>
      3) А-4, А-5, В-4, B-5, В-6, С-4, С-5, С-О-5, С-О-6, С-R-4, С-R-5, D-4, D-5, D-О-4, D-О-5, D-О-6, D-R-4, D-R-5, Е-4, Е-5, E-R-4, E-R-5, E-G-3, E-G-4 санаттардағы лауазымдарға орналасу үшін күйзеліске төзімділік, бастамашылдық, жауапкершілік, қызметті тұтынушыға және оны ақпараттандыруға бағдарлану, адалдық, өзін-өзі дамыту, жеделділік, ынтымақтастық және әрекеттестік, қызметті басқару.</w:t>
      </w:r>
    </w:p>
    <w:bookmarkEnd w:id="33"/>
    <w:bookmarkStart w:name="z49" w:id="34"/>
    <w:p>
      <w:pPr>
        <w:spacing w:after="0"/>
        <w:ind w:left="0"/>
        <w:jc w:val="left"/>
      </w:pPr>
      <w:r>
        <w:rPr>
          <w:rFonts w:ascii="Times New Roman"/>
          <w:b/>
          <w:i w:val="false"/>
          <w:color w:val="000000"/>
        </w:rPr>
        <w:t xml:space="preserve"> 3 - тарау. Білімі және жұмыс тәжірибесі бойынша талаптар</w:t>
      </w:r>
    </w:p>
    <w:bookmarkEnd w:id="34"/>
    <w:bookmarkStart w:name="z50" w:id="35"/>
    <w:p>
      <w:pPr>
        <w:spacing w:after="0"/>
        <w:ind w:left="0"/>
        <w:jc w:val="both"/>
      </w:pPr>
      <w:r>
        <w:rPr>
          <w:rFonts w:ascii="Times New Roman"/>
          <w:b w:val="false"/>
          <w:i w:val="false"/>
          <w:color w:val="000000"/>
          <w:sz w:val="28"/>
        </w:rPr>
        <w:t>
      13. А-1 санатының мемлекеттік әкімшілік лауазымдарына мынадай талаптар белгіленеді:</w:t>
      </w:r>
    </w:p>
    <w:bookmarkEnd w:id="35"/>
    <w:bookmarkStart w:name="z51" w:id="36"/>
    <w:p>
      <w:pPr>
        <w:spacing w:after="0"/>
        <w:ind w:left="0"/>
        <w:jc w:val="both"/>
      </w:pPr>
      <w:r>
        <w:rPr>
          <w:rFonts w:ascii="Times New Roman"/>
          <w:b w:val="false"/>
          <w:i w:val="false"/>
          <w:color w:val="000000"/>
          <w:sz w:val="28"/>
        </w:rPr>
        <w:t>
      жоғары немесе жоғары оқу орнынан кейінгі білім;</w:t>
      </w:r>
    </w:p>
    <w:bookmarkEnd w:id="36"/>
    <w:bookmarkStart w:name="z52" w:id="3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7"/>
    <w:bookmarkStart w:name="z53" w:id="38"/>
    <w:p>
      <w:pPr>
        <w:spacing w:after="0"/>
        <w:ind w:left="0"/>
        <w:jc w:val="both"/>
      </w:pPr>
      <w:r>
        <w:rPr>
          <w:rFonts w:ascii="Times New Roman"/>
          <w:b w:val="false"/>
          <w:i w:val="false"/>
          <w:color w:val="000000"/>
          <w:sz w:val="28"/>
        </w:rPr>
        <w:t>
      1) жұмыс өтілі тоғыз жылдан кем емес, оның ішінде мемлекеттік органның штат кестесінде көзделген келесі төмен тұрған санаттағы немесе В-2, C-1, C-O-1, D-2, D-O-1 санаттарынан төмен емес лауазымдарда бір жылдан кем емес;</w:t>
      </w:r>
    </w:p>
    <w:bookmarkEnd w:id="38"/>
    <w:bookmarkStart w:name="z54" w:id="39"/>
    <w:p>
      <w:pPr>
        <w:spacing w:after="0"/>
        <w:ind w:left="0"/>
        <w:jc w:val="both"/>
      </w:pPr>
      <w:r>
        <w:rPr>
          <w:rFonts w:ascii="Times New Roman"/>
          <w:b w:val="false"/>
          <w:i w:val="false"/>
          <w:color w:val="000000"/>
          <w:sz w:val="28"/>
        </w:rPr>
        <w:t>
      2) жұмыс өтілі тоғыз жылдан кем емес, оның ішінде орталық деңгейдегі құқық қорғау немесе арнайы мемлекеттік органдар департаменті бастығының орынбасарынан төмен емес немесе Қарулы Күштер немесе әскери оқу орындарының әскери басқару органының жедел-тактикалық деңгейінен төмен емес басқарма бастығы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39"/>
    <w:bookmarkStart w:name="z55" w:id="40"/>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тоғыз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40"/>
    <w:bookmarkStart w:name="z56" w:id="41"/>
    <w:p>
      <w:pPr>
        <w:spacing w:after="0"/>
        <w:ind w:left="0"/>
        <w:jc w:val="both"/>
      </w:pPr>
      <w:r>
        <w:rPr>
          <w:rFonts w:ascii="Times New Roman"/>
          <w:b w:val="false"/>
          <w:i w:val="false"/>
          <w:color w:val="000000"/>
          <w:sz w:val="28"/>
        </w:rPr>
        <w:t>
      14. А-2 санатының мемлекеттік әкімшілік лауазымдарына мынадай талаптар белгіленеді:</w:t>
      </w:r>
    </w:p>
    <w:bookmarkEnd w:id="41"/>
    <w:bookmarkStart w:name="z57" w:id="42"/>
    <w:p>
      <w:pPr>
        <w:spacing w:after="0"/>
        <w:ind w:left="0"/>
        <w:jc w:val="both"/>
      </w:pPr>
      <w:r>
        <w:rPr>
          <w:rFonts w:ascii="Times New Roman"/>
          <w:b w:val="false"/>
          <w:i w:val="false"/>
          <w:color w:val="000000"/>
          <w:sz w:val="28"/>
        </w:rPr>
        <w:t>
      жоғары немесе жоғары оқу орнынан кейінгі білім;</w:t>
      </w:r>
    </w:p>
    <w:bookmarkEnd w:id="42"/>
    <w:bookmarkStart w:name="z58" w:id="4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43"/>
    <w:bookmarkStart w:name="z59" w:id="44"/>
    <w:p>
      <w:pPr>
        <w:spacing w:after="0"/>
        <w:ind w:left="0"/>
        <w:jc w:val="both"/>
      </w:pPr>
      <w:r>
        <w:rPr>
          <w:rFonts w:ascii="Times New Roman"/>
          <w:b w:val="false"/>
          <w:i w:val="false"/>
          <w:color w:val="000000"/>
          <w:sz w:val="28"/>
        </w:rPr>
        <w:t>
      1) жұмыс өтілі сегіз жылдан кем емес, оның ішінде мемлекеттік органның штат кестесінде көзделген келесі төмен тұрған санаттағы немесе B-3, С-2, C-O-2, D-3, D-O-2 санаттарынан төмен емес лауазымдарда бір жылдан кем емес;</w:t>
      </w:r>
    </w:p>
    <w:bookmarkEnd w:id="44"/>
    <w:bookmarkStart w:name="z60" w:id="45"/>
    <w:p>
      <w:pPr>
        <w:spacing w:after="0"/>
        <w:ind w:left="0"/>
        <w:jc w:val="both"/>
      </w:pPr>
      <w:r>
        <w:rPr>
          <w:rFonts w:ascii="Times New Roman"/>
          <w:b w:val="false"/>
          <w:i w:val="false"/>
          <w:color w:val="000000"/>
          <w:sz w:val="28"/>
        </w:rPr>
        <w:t>
      2) жұмыс өтілі сегіз жылдан кем емес, оның ішінде орталық не облыстық деңгейдегі құқық қорғау немесе арнайы мемлекеттік органдар басқармасының бастығынан төмен емес немесе Қарулы Күштер немесе әскери оқу орындарының әскери басқару органының жедел-тактикалық деңгейінен төмен емес бөлім бастығы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45"/>
    <w:bookmarkStart w:name="z61" w:id="4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сегіз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46"/>
    <w:bookmarkStart w:name="z62" w:id="47"/>
    <w:p>
      <w:pPr>
        <w:spacing w:after="0"/>
        <w:ind w:left="0"/>
        <w:jc w:val="both"/>
      </w:pPr>
      <w:r>
        <w:rPr>
          <w:rFonts w:ascii="Times New Roman"/>
          <w:b w:val="false"/>
          <w:i w:val="false"/>
          <w:color w:val="000000"/>
          <w:sz w:val="28"/>
        </w:rPr>
        <w:t>
      15. А-3 санатының мемлекеттік әкімшілік лауазымдарына мынадай талаптар белгіленеді:</w:t>
      </w:r>
    </w:p>
    <w:bookmarkEnd w:id="47"/>
    <w:bookmarkStart w:name="z63" w:id="48"/>
    <w:p>
      <w:pPr>
        <w:spacing w:after="0"/>
        <w:ind w:left="0"/>
        <w:jc w:val="both"/>
      </w:pPr>
      <w:r>
        <w:rPr>
          <w:rFonts w:ascii="Times New Roman"/>
          <w:b w:val="false"/>
          <w:i w:val="false"/>
          <w:color w:val="000000"/>
          <w:sz w:val="28"/>
        </w:rPr>
        <w:t>
      жоғары немесе жоғары оқу орнынан кейінгі білім;</w:t>
      </w:r>
    </w:p>
    <w:bookmarkEnd w:id="48"/>
    <w:bookmarkStart w:name="z64" w:id="49"/>
    <w:p>
      <w:pPr>
        <w:spacing w:after="0"/>
        <w:ind w:left="0"/>
        <w:jc w:val="both"/>
      </w:pPr>
      <w:r>
        <w:rPr>
          <w:rFonts w:ascii="Times New Roman"/>
          <w:b w:val="false"/>
          <w:i w:val="false"/>
          <w:color w:val="000000"/>
          <w:sz w:val="28"/>
        </w:rPr>
        <w:t>
      жұмыс тәжірибесі келесі талаптардың біріне сәйкес келуі керек:</w:t>
      </w:r>
    </w:p>
    <w:bookmarkEnd w:id="49"/>
    <w:bookmarkStart w:name="z65" w:id="50"/>
    <w:p>
      <w:pPr>
        <w:spacing w:after="0"/>
        <w:ind w:left="0"/>
        <w:jc w:val="both"/>
      </w:pPr>
      <w:r>
        <w:rPr>
          <w:rFonts w:ascii="Times New Roman"/>
          <w:b w:val="false"/>
          <w:i w:val="false"/>
          <w:color w:val="000000"/>
          <w:sz w:val="28"/>
        </w:rPr>
        <w:t>
      1) жұмыс өтілі жеті жылдан кем емес, оның ішінде мемлекеттік органның штат кестесінде көзделген келесі төмен тұрған санаттағы немесе B-4, С-3, C-O-2, D-3, D-O-2 санаттарынан төмен емес лауазымдарда бір жылдан кем емес;</w:t>
      </w:r>
    </w:p>
    <w:bookmarkEnd w:id="50"/>
    <w:bookmarkStart w:name="z66" w:id="51"/>
    <w:p>
      <w:pPr>
        <w:spacing w:after="0"/>
        <w:ind w:left="0"/>
        <w:jc w:val="both"/>
      </w:pPr>
      <w:r>
        <w:rPr>
          <w:rFonts w:ascii="Times New Roman"/>
          <w:b w:val="false"/>
          <w:i w:val="false"/>
          <w:color w:val="000000"/>
          <w:sz w:val="28"/>
        </w:rPr>
        <w:t>
      2) жұмыс өтілі жеті жылдан кем емес, оның ішінде орталық не облыстық деңгейдегі құқық қорғау немесе арнайы мемлекеттік органдардың басшы лауазымдарында немесе Қарулы Күштердің немесе әскери оқу орындарының әскери басқару органының жедел-тактикалық деңгейінен төмен емес басшы лауазымдарда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51"/>
    <w:bookmarkStart w:name="z67" w:id="5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жеті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52"/>
    <w:bookmarkStart w:name="z68" w:id="53"/>
    <w:p>
      <w:pPr>
        <w:spacing w:after="0"/>
        <w:ind w:left="0"/>
        <w:jc w:val="both"/>
      </w:pPr>
      <w:r>
        <w:rPr>
          <w:rFonts w:ascii="Times New Roman"/>
          <w:b w:val="false"/>
          <w:i w:val="false"/>
          <w:color w:val="000000"/>
          <w:sz w:val="28"/>
        </w:rPr>
        <w:t>
      16. А-4 санатының мемлекеттік әкімшілік лауазымдарына мынадай талаптар белгіленеді:</w:t>
      </w:r>
    </w:p>
    <w:bookmarkEnd w:id="53"/>
    <w:bookmarkStart w:name="z69" w:id="54"/>
    <w:p>
      <w:pPr>
        <w:spacing w:after="0"/>
        <w:ind w:left="0"/>
        <w:jc w:val="both"/>
      </w:pPr>
      <w:r>
        <w:rPr>
          <w:rFonts w:ascii="Times New Roman"/>
          <w:b w:val="false"/>
          <w:i w:val="false"/>
          <w:color w:val="000000"/>
          <w:sz w:val="28"/>
        </w:rPr>
        <w:t>
      жоғары немесе жоғары оқу орнынан кейінгі білім;</w:t>
      </w:r>
    </w:p>
    <w:bookmarkEnd w:id="54"/>
    <w:bookmarkStart w:name="z70" w:id="55"/>
    <w:p>
      <w:pPr>
        <w:spacing w:after="0"/>
        <w:ind w:left="0"/>
        <w:jc w:val="both"/>
      </w:pPr>
      <w:r>
        <w:rPr>
          <w:rFonts w:ascii="Times New Roman"/>
          <w:b w:val="false"/>
          <w:i w:val="false"/>
          <w:color w:val="000000"/>
          <w:sz w:val="28"/>
        </w:rPr>
        <w:t>
      жұмыс тәжірибесі келесі талаптардың біріне сәйкес келуі керек:</w:t>
      </w:r>
    </w:p>
    <w:bookmarkEnd w:id="55"/>
    <w:bookmarkStart w:name="z71" w:id="56"/>
    <w:p>
      <w:pPr>
        <w:spacing w:after="0"/>
        <w:ind w:left="0"/>
        <w:jc w:val="both"/>
      </w:pPr>
      <w:r>
        <w:rPr>
          <w:rFonts w:ascii="Times New Roman"/>
          <w:b w:val="false"/>
          <w:i w:val="false"/>
          <w:color w:val="000000"/>
          <w:sz w:val="28"/>
        </w:rPr>
        <w:t>
      1) жұмыс өтілі төрт жылдан кем емес, оның ішінде мемлекеттік органның штат кестесінде көзделген келесі төмен тұрған санаттағы лауазымдарда немесе B-5, С-4, C-O-4, D-4, D-O-3 санаттарынан төмен емес лауазымдарда бір жылдан кем емес;</w:t>
      </w:r>
    </w:p>
    <w:bookmarkEnd w:id="56"/>
    <w:bookmarkStart w:name="z72" w:id="57"/>
    <w:p>
      <w:pPr>
        <w:spacing w:after="0"/>
        <w:ind w:left="0"/>
        <w:jc w:val="both"/>
      </w:pPr>
      <w:r>
        <w:rPr>
          <w:rFonts w:ascii="Times New Roman"/>
          <w:b w:val="false"/>
          <w:i w:val="false"/>
          <w:color w:val="000000"/>
          <w:sz w:val="28"/>
        </w:rPr>
        <w:t>
      2) жұмыс өтілі төрт жылдан кем емес, оның ішінде орталық не облыстық деңгейдегі құқық қорғау немесе арнайы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лауазымдарда немесе судья лауазымында;</w:t>
      </w:r>
    </w:p>
    <w:bookmarkEnd w:id="57"/>
    <w:bookmarkStart w:name="z73" w:id="58"/>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төрт жылдан кем емес.</w:t>
      </w:r>
    </w:p>
    <w:bookmarkEnd w:id="58"/>
    <w:bookmarkStart w:name="z74" w:id="59"/>
    <w:p>
      <w:pPr>
        <w:spacing w:after="0"/>
        <w:ind w:left="0"/>
        <w:jc w:val="both"/>
      </w:pPr>
      <w:r>
        <w:rPr>
          <w:rFonts w:ascii="Times New Roman"/>
          <w:b w:val="false"/>
          <w:i w:val="false"/>
          <w:color w:val="000000"/>
          <w:sz w:val="28"/>
        </w:rPr>
        <w:t>
      17. А-5 санатының мемлекеттік әкімшілік лауазымдарына мынадай талаптар белгіленеді:</w:t>
      </w:r>
    </w:p>
    <w:bookmarkEnd w:id="59"/>
    <w:bookmarkStart w:name="z75" w:id="60"/>
    <w:p>
      <w:pPr>
        <w:spacing w:after="0"/>
        <w:ind w:left="0"/>
        <w:jc w:val="both"/>
      </w:pPr>
      <w:r>
        <w:rPr>
          <w:rFonts w:ascii="Times New Roman"/>
          <w:b w:val="false"/>
          <w:i w:val="false"/>
          <w:color w:val="000000"/>
          <w:sz w:val="28"/>
        </w:rPr>
        <w:t>
      жоғары немесе жоғары оқу орнынан кейінгі білім;</w:t>
      </w:r>
    </w:p>
    <w:bookmarkEnd w:id="60"/>
    <w:bookmarkStart w:name="z76" w:id="6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61"/>
    <w:bookmarkStart w:name="z77" w:id="62"/>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 тұрған санаттағы лауазымдарда немесе B-6, С-5, C-O-5, D-4, D-O-4 санаттарынан төмен емес лауазымдарда бір жылдан кем емес;</w:t>
      </w:r>
    </w:p>
    <w:bookmarkEnd w:id="62"/>
    <w:bookmarkStart w:name="z78" w:id="63"/>
    <w:p>
      <w:pPr>
        <w:spacing w:after="0"/>
        <w:ind w:left="0"/>
        <w:jc w:val="both"/>
      </w:pPr>
      <w:r>
        <w:rPr>
          <w:rFonts w:ascii="Times New Roman"/>
          <w:b w:val="false"/>
          <w:i w:val="false"/>
          <w:color w:val="000000"/>
          <w:sz w:val="28"/>
        </w:rPr>
        <w:t>
      2) жұмыс өтілі үш жылдан кем емес, оның ішінде орталық немесе облыстық деңгейдегі құқық қорғау органдарының немесе арнайы мемлекеттік органдарының немесе Қарулы Күштер немесе әскери оқу орындарының әскери басқару органдарының жедел-тактикалық деңгейінен төмен емес лауазымдарда немесе судья лауазымында;</w:t>
      </w:r>
    </w:p>
    <w:bookmarkEnd w:id="63"/>
    <w:bookmarkStart w:name="z79" w:id="64"/>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үш жылдан кем емес.</w:t>
      </w:r>
    </w:p>
    <w:bookmarkEnd w:id="64"/>
    <w:bookmarkStart w:name="z80" w:id="65"/>
    <w:p>
      <w:pPr>
        <w:spacing w:after="0"/>
        <w:ind w:left="0"/>
        <w:jc w:val="both"/>
      </w:pPr>
      <w:r>
        <w:rPr>
          <w:rFonts w:ascii="Times New Roman"/>
          <w:b w:val="false"/>
          <w:i w:val="false"/>
          <w:color w:val="000000"/>
          <w:sz w:val="28"/>
        </w:rPr>
        <w:t>
      18.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В-1 санатының мемлекеттік әкімшілік лауазымдарына мынадай талаптар белгіленеді:</w:t>
      </w:r>
    </w:p>
    <w:bookmarkEnd w:id="65"/>
    <w:bookmarkStart w:name="z81" w:id="66"/>
    <w:p>
      <w:pPr>
        <w:spacing w:after="0"/>
        <w:ind w:left="0"/>
        <w:jc w:val="both"/>
      </w:pPr>
      <w:r>
        <w:rPr>
          <w:rFonts w:ascii="Times New Roman"/>
          <w:b w:val="false"/>
          <w:i w:val="false"/>
          <w:color w:val="000000"/>
          <w:sz w:val="28"/>
        </w:rPr>
        <w:t>
      жоғары немесе жоғары оқу орнынан кейінгі білім;</w:t>
      </w:r>
    </w:p>
    <w:bookmarkEnd w:id="66"/>
    <w:bookmarkStart w:name="z82" w:id="6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67"/>
    <w:bookmarkStart w:name="z83" w:id="68"/>
    <w:p>
      <w:pPr>
        <w:spacing w:after="0"/>
        <w:ind w:left="0"/>
        <w:jc w:val="both"/>
      </w:pPr>
      <w:r>
        <w:rPr>
          <w:rFonts w:ascii="Times New Roman"/>
          <w:b w:val="false"/>
          <w:i w:val="false"/>
          <w:color w:val="000000"/>
          <w:sz w:val="28"/>
        </w:rPr>
        <w:t>
      1) жұмыс өтілі тоғыз жылдан кем емес, оның ішінде мемлекеттік органның штат кестесімен көзделген келесі төменгі санаттағы лауазымдарда немесе А-2, B-2, C-1, C-O-1, D-2, D-O-1 санаттарынан төмен емес лауазымдарда жұмыс өтілі бір жылдан кем емес;</w:t>
      </w:r>
    </w:p>
    <w:bookmarkEnd w:id="68"/>
    <w:bookmarkStart w:name="z84" w:id="69"/>
    <w:p>
      <w:pPr>
        <w:spacing w:after="0"/>
        <w:ind w:left="0"/>
        <w:jc w:val="both"/>
      </w:pPr>
      <w:r>
        <w:rPr>
          <w:rFonts w:ascii="Times New Roman"/>
          <w:b w:val="false"/>
          <w:i w:val="false"/>
          <w:color w:val="000000"/>
          <w:sz w:val="28"/>
        </w:rPr>
        <w:t>
      2) жұмыс өтілі тоғыз жылдан кем емес, оның ішінде орталық деңгейдегі құқық қорғау органдарының немесе арнайы мемлекеттік органдардың департамент бастығының орынбасарынан немесе Қарулы Күштер немесе әскери оқу орындарының басқару органының жедел-тактикалық деңгейінен төмен емес басқарма бастығы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69"/>
    <w:bookmarkStart w:name="z85" w:id="70"/>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тоғыз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70"/>
    <w:bookmarkStart w:name="z86" w:id="71"/>
    <w:p>
      <w:pPr>
        <w:spacing w:after="0"/>
        <w:ind w:left="0"/>
        <w:jc w:val="both"/>
      </w:pPr>
      <w:r>
        <w:rPr>
          <w:rFonts w:ascii="Times New Roman"/>
          <w:b w:val="false"/>
          <w:i w:val="false"/>
          <w:color w:val="000000"/>
          <w:sz w:val="28"/>
        </w:rPr>
        <w:t>
      19.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В-2 санатының мемлекеттік әкімшілік лауазымдарына мынадай талаптар белгіленеді:</w:t>
      </w:r>
    </w:p>
    <w:bookmarkEnd w:id="71"/>
    <w:bookmarkStart w:name="z87" w:id="72"/>
    <w:p>
      <w:pPr>
        <w:spacing w:after="0"/>
        <w:ind w:left="0"/>
        <w:jc w:val="both"/>
      </w:pPr>
      <w:r>
        <w:rPr>
          <w:rFonts w:ascii="Times New Roman"/>
          <w:b w:val="false"/>
          <w:i w:val="false"/>
          <w:color w:val="000000"/>
          <w:sz w:val="28"/>
        </w:rPr>
        <w:t>
      жоғары немесе жоғары оқу орнынан кейінгі білім;</w:t>
      </w:r>
    </w:p>
    <w:bookmarkEnd w:id="72"/>
    <w:bookmarkStart w:name="z88" w:id="7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73"/>
    <w:bookmarkStart w:name="z89" w:id="74"/>
    <w:p>
      <w:pPr>
        <w:spacing w:after="0"/>
        <w:ind w:left="0"/>
        <w:jc w:val="both"/>
      </w:pPr>
      <w:r>
        <w:rPr>
          <w:rFonts w:ascii="Times New Roman"/>
          <w:b w:val="false"/>
          <w:i w:val="false"/>
          <w:color w:val="000000"/>
          <w:sz w:val="28"/>
        </w:rPr>
        <w:t>
      1) жұмыс өтілі жеті жылдан кем емес, оның ішінде мемлекеттік органның штат кестесімен көзделген келесі төменгі санаттағы лауазымдарда немесе А-3, B-3, С-2, С-О-2, D-3, D-O-2 санаттарынан төмен емес лауазымдарда бір жылдан кем емес;</w:t>
      </w:r>
    </w:p>
    <w:bookmarkEnd w:id="74"/>
    <w:bookmarkStart w:name="z90" w:id="75"/>
    <w:p>
      <w:pPr>
        <w:spacing w:after="0"/>
        <w:ind w:left="0"/>
        <w:jc w:val="both"/>
      </w:pPr>
      <w:r>
        <w:rPr>
          <w:rFonts w:ascii="Times New Roman"/>
          <w:b w:val="false"/>
          <w:i w:val="false"/>
          <w:color w:val="000000"/>
          <w:sz w:val="28"/>
        </w:rPr>
        <w:t>
      2) жұмыс өтілі жеті жылдан кем емес, оның ішінде орталық не облыстық деңгейдегі құқық қорғау органдарының немесе арнайы мемлекеттік органдардың басшылық лауазымдарында немесе Қарулы Күштер немесе әскери оқу орындарының әскери басқару органының жедел-тактикалық деңгейінен төмен емес басшылық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75"/>
    <w:bookmarkStart w:name="z91" w:id="7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жеті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76"/>
    <w:bookmarkStart w:name="z92" w:id="77"/>
    <w:p>
      <w:pPr>
        <w:spacing w:after="0"/>
        <w:ind w:left="0"/>
        <w:jc w:val="both"/>
      </w:pPr>
      <w:r>
        <w:rPr>
          <w:rFonts w:ascii="Times New Roman"/>
          <w:b w:val="false"/>
          <w:i w:val="false"/>
          <w:color w:val="000000"/>
          <w:sz w:val="28"/>
        </w:rPr>
        <w:t>
      20.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В-3 санатының мемлекеттік әкімшілік лауазымдарына мынадай талаптар белгіленеді:</w:t>
      </w:r>
    </w:p>
    <w:bookmarkEnd w:id="77"/>
    <w:bookmarkStart w:name="z93" w:id="78"/>
    <w:p>
      <w:pPr>
        <w:spacing w:after="0"/>
        <w:ind w:left="0"/>
        <w:jc w:val="both"/>
      </w:pPr>
      <w:r>
        <w:rPr>
          <w:rFonts w:ascii="Times New Roman"/>
          <w:b w:val="false"/>
          <w:i w:val="false"/>
          <w:color w:val="000000"/>
          <w:sz w:val="28"/>
        </w:rPr>
        <w:t>
      жоғары немесе жоғары оқу орнынан кейінгі білім;</w:t>
      </w:r>
    </w:p>
    <w:bookmarkEnd w:id="78"/>
    <w:bookmarkStart w:name="z94" w:id="7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79"/>
    <w:bookmarkStart w:name="z95" w:id="80"/>
    <w:p>
      <w:pPr>
        <w:spacing w:after="0"/>
        <w:ind w:left="0"/>
        <w:jc w:val="both"/>
      </w:pPr>
      <w:r>
        <w:rPr>
          <w:rFonts w:ascii="Times New Roman"/>
          <w:b w:val="false"/>
          <w:i w:val="false"/>
          <w:color w:val="000000"/>
          <w:sz w:val="28"/>
        </w:rPr>
        <w:t>
      1) жұмыс өтілі алты жылдан кем емес, оның ішінде мемлекеттік органның штат кестесімен көзделген келесі төменгі санаттағы лауазымдарда немесе А-4, B-4, С-3, C-O-3, D-3, D-O-2 санаттарынан төмен емес лауазымдарда бір жылдан кем емес;</w:t>
      </w:r>
    </w:p>
    <w:bookmarkEnd w:id="80"/>
    <w:bookmarkStart w:name="z96" w:id="81"/>
    <w:p>
      <w:pPr>
        <w:spacing w:after="0"/>
        <w:ind w:left="0"/>
        <w:jc w:val="both"/>
      </w:pPr>
      <w:r>
        <w:rPr>
          <w:rFonts w:ascii="Times New Roman"/>
          <w:b w:val="false"/>
          <w:i w:val="false"/>
          <w:color w:val="000000"/>
          <w:sz w:val="28"/>
        </w:rPr>
        <w:t>
      2) жұмыс өтілі алты жылдан кем емес, оның ішінде орталық не облыстық деңгейдегі құқық қорғау органдарының немесе арнайы мемлекеттік органдардың басшылық лауазымдарында немесе Қарулы Күштер немесе әскери оқу орындарының әскери басқару органының жедел-тактикалық деңгейінен төмен емес басшылық лауазымдарында немесе судья лауазымында бір жылдан кем емес;</w:t>
      </w:r>
    </w:p>
    <w:bookmarkEnd w:id="81"/>
    <w:bookmarkStart w:name="z97" w:id="8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алты жылдан кем емес жұмыс өтілі егер ұйымдардың басшылық лауазымдарында жұмыс өтілі бір жылдан кем емес болған жағдайда.</w:t>
      </w:r>
    </w:p>
    <w:bookmarkEnd w:id="82"/>
    <w:bookmarkStart w:name="z98" w:id="83"/>
    <w:p>
      <w:pPr>
        <w:spacing w:after="0"/>
        <w:ind w:left="0"/>
        <w:jc w:val="both"/>
      </w:pPr>
      <w:r>
        <w:rPr>
          <w:rFonts w:ascii="Times New Roman"/>
          <w:b w:val="false"/>
          <w:i w:val="false"/>
          <w:color w:val="000000"/>
          <w:sz w:val="28"/>
        </w:rPr>
        <w:t>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В-4 санатының мемлекеттік әкімшілік лауазымдарына мынадай талаптар белгіленеді:</w:t>
      </w:r>
    </w:p>
    <w:bookmarkEnd w:id="83"/>
    <w:bookmarkStart w:name="z99" w:id="84"/>
    <w:p>
      <w:pPr>
        <w:spacing w:after="0"/>
        <w:ind w:left="0"/>
        <w:jc w:val="both"/>
      </w:pPr>
      <w:r>
        <w:rPr>
          <w:rFonts w:ascii="Times New Roman"/>
          <w:b w:val="false"/>
          <w:i w:val="false"/>
          <w:color w:val="000000"/>
          <w:sz w:val="28"/>
        </w:rPr>
        <w:t>
      жоғары немесе жоғары оқу орнынан кейінгі білім;</w:t>
      </w:r>
    </w:p>
    <w:bookmarkEnd w:id="84"/>
    <w:bookmarkStart w:name="z100" w:id="8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85"/>
    <w:bookmarkStart w:name="z101" w:id="86"/>
    <w:p>
      <w:pPr>
        <w:spacing w:after="0"/>
        <w:ind w:left="0"/>
        <w:jc w:val="both"/>
      </w:pPr>
      <w:r>
        <w:rPr>
          <w:rFonts w:ascii="Times New Roman"/>
          <w:b w:val="false"/>
          <w:i w:val="false"/>
          <w:color w:val="000000"/>
          <w:sz w:val="28"/>
        </w:rPr>
        <w:t>
      1) жұмыс өтілі төрт жылдан кем емес, оның ішінде мемлекеттік органның штат кестесімен көзделген келесі төменгі санаттағы лауазымдарда немесе А-5, B-5, С-4, C-O-4, D-4, D-O-3 санаттарынан төмен емес лауазымдарда бір жылдан кем емес;</w:t>
      </w:r>
    </w:p>
    <w:bookmarkEnd w:id="86"/>
    <w:bookmarkStart w:name="z102" w:id="87"/>
    <w:p>
      <w:pPr>
        <w:spacing w:after="0"/>
        <w:ind w:left="0"/>
        <w:jc w:val="both"/>
      </w:pPr>
      <w:r>
        <w:rPr>
          <w:rFonts w:ascii="Times New Roman"/>
          <w:b w:val="false"/>
          <w:i w:val="false"/>
          <w:color w:val="000000"/>
          <w:sz w:val="28"/>
        </w:rPr>
        <w:t>
      2) жұмыс өтілі төрт жылдан кем емес, оның ішінде орталық не облыстық деңгейдегі құқық қорғау органдарының немесе арнайы мемлекеттік органдардың лауазымдарында немесе Қарулы Күштер немесе әскери оқу орындарының әскери басқару органының жедел-тактикалық деңгейінен төмен емес лауазымдарында немесе судья лауазымында;</w:t>
      </w:r>
    </w:p>
    <w:bookmarkEnd w:id="87"/>
    <w:bookmarkStart w:name="z103" w:id="88"/>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төрт жылдан кем емес.</w:t>
      </w:r>
    </w:p>
    <w:bookmarkEnd w:id="88"/>
    <w:bookmarkStart w:name="z104" w:id="89"/>
    <w:p>
      <w:pPr>
        <w:spacing w:after="0"/>
        <w:ind w:left="0"/>
        <w:jc w:val="both"/>
      </w:pPr>
      <w:r>
        <w:rPr>
          <w:rFonts w:ascii="Times New Roman"/>
          <w:b w:val="false"/>
          <w:i w:val="false"/>
          <w:color w:val="000000"/>
          <w:sz w:val="28"/>
        </w:rPr>
        <w:t>
      22.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В-5 санатының мемлекеттік әкімшілік лауазымдарына мынадай талаптар белгіленеді:</w:t>
      </w:r>
    </w:p>
    <w:bookmarkEnd w:id="89"/>
    <w:bookmarkStart w:name="z105" w:id="90"/>
    <w:p>
      <w:pPr>
        <w:spacing w:after="0"/>
        <w:ind w:left="0"/>
        <w:jc w:val="both"/>
      </w:pPr>
      <w:r>
        <w:rPr>
          <w:rFonts w:ascii="Times New Roman"/>
          <w:b w:val="false"/>
          <w:i w:val="false"/>
          <w:color w:val="000000"/>
          <w:sz w:val="28"/>
        </w:rPr>
        <w:t>
      жоғары немесе жоғары оқу орнынан кейінгі білім;</w:t>
      </w:r>
    </w:p>
    <w:bookmarkEnd w:id="90"/>
    <w:bookmarkStart w:name="z106" w:id="9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91"/>
    <w:bookmarkStart w:name="z107" w:id="92"/>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кестесімен көзделген келесі төменгі санаттағы лауазымдарда немесе А-5, B-6, С-5, C-O-5, D-4, D-O-4 санаттарынан төмен емес лауазымдарда бір жылдан кем емес;</w:t>
      </w:r>
    </w:p>
    <w:bookmarkEnd w:id="92"/>
    <w:bookmarkStart w:name="z108" w:id="93"/>
    <w:p>
      <w:pPr>
        <w:spacing w:after="0"/>
        <w:ind w:left="0"/>
        <w:jc w:val="both"/>
      </w:pPr>
      <w:r>
        <w:rPr>
          <w:rFonts w:ascii="Times New Roman"/>
          <w:b w:val="false"/>
          <w:i w:val="false"/>
          <w:color w:val="000000"/>
          <w:sz w:val="28"/>
        </w:rPr>
        <w:t>
      2) жұмыс өтілі үш жылдан кем емес, оның ішінде орталық не облыстық деңгейдегі құқық қорғау органдарының немесе арнайы мемлекеттік органдардың лауазымдарында немесе Қарулы Күштер немесе әскери оқу орындарының әскери басқару органының жедел-тактикалық деңгейінен төмен емес лауазымдарында немесе судья лауазымында;</w:t>
      </w:r>
    </w:p>
    <w:bookmarkEnd w:id="93"/>
    <w:bookmarkStart w:name="z109" w:id="94"/>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үш жылдан кем емес;</w:t>
      </w:r>
    </w:p>
    <w:bookmarkEnd w:id="94"/>
    <w:bookmarkStart w:name="z110" w:id="95"/>
    <w:p>
      <w:pPr>
        <w:spacing w:after="0"/>
        <w:ind w:left="0"/>
        <w:jc w:val="both"/>
      </w:pPr>
      <w:r>
        <w:rPr>
          <w:rFonts w:ascii="Times New Roman"/>
          <w:b w:val="false"/>
          <w:i w:val="false"/>
          <w:color w:val="000000"/>
          <w:sz w:val="28"/>
        </w:rPr>
        <w:t>
      4) депутаттың көмекшісі лауазымына жұмыс тәжірибесі талап етілмейді.</w:t>
      </w:r>
    </w:p>
    <w:bookmarkEnd w:id="95"/>
    <w:bookmarkStart w:name="z111" w:id="96"/>
    <w:p>
      <w:pPr>
        <w:spacing w:after="0"/>
        <w:ind w:left="0"/>
        <w:jc w:val="both"/>
      </w:pPr>
      <w:r>
        <w:rPr>
          <w:rFonts w:ascii="Times New Roman"/>
          <w:b w:val="false"/>
          <w:i w:val="false"/>
          <w:color w:val="000000"/>
          <w:sz w:val="28"/>
        </w:rPr>
        <w:t>
      23.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В-6 санатының мемлекеттік әкімшілік лауазымдарына мынадай талаптар белгіленеді:</w:t>
      </w:r>
    </w:p>
    <w:bookmarkEnd w:id="96"/>
    <w:bookmarkStart w:name="z112" w:id="97"/>
    <w:p>
      <w:pPr>
        <w:spacing w:after="0"/>
        <w:ind w:left="0"/>
        <w:jc w:val="both"/>
      </w:pPr>
      <w:r>
        <w:rPr>
          <w:rFonts w:ascii="Times New Roman"/>
          <w:b w:val="false"/>
          <w:i w:val="false"/>
          <w:color w:val="000000"/>
          <w:sz w:val="28"/>
        </w:rPr>
        <w:t>
      жоғары немесе жоғары оқу орнынан кейінгі білім;</w:t>
      </w:r>
    </w:p>
    <w:bookmarkEnd w:id="97"/>
    <w:bookmarkStart w:name="z113" w:id="98"/>
    <w:p>
      <w:pPr>
        <w:spacing w:after="0"/>
        <w:ind w:left="0"/>
        <w:jc w:val="both"/>
      </w:pPr>
      <w:r>
        <w:rPr>
          <w:rFonts w:ascii="Times New Roman"/>
          <w:b w:val="false"/>
          <w:i w:val="false"/>
          <w:color w:val="000000"/>
          <w:sz w:val="28"/>
        </w:rPr>
        <w:t>
      жұмыс тәжірибесі талап етілмейді.</w:t>
      </w:r>
    </w:p>
    <w:bookmarkEnd w:id="98"/>
    <w:bookmarkStart w:name="z114" w:id="99"/>
    <w:p>
      <w:pPr>
        <w:spacing w:after="0"/>
        <w:ind w:left="0"/>
        <w:jc w:val="both"/>
      </w:pPr>
      <w:r>
        <w:rPr>
          <w:rFonts w:ascii="Times New Roman"/>
          <w:b w:val="false"/>
          <w:i w:val="false"/>
          <w:color w:val="000000"/>
          <w:sz w:val="28"/>
        </w:rPr>
        <w:t>
      24. В-1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99"/>
    <w:bookmarkStart w:name="z115" w:id="100"/>
    <w:p>
      <w:pPr>
        <w:spacing w:after="0"/>
        <w:ind w:left="0"/>
        <w:jc w:val="both"/>
      </w:pPr>
      <w:r>
        <w:rPr>
          <w:rFonts w:ascii="Times New Roman"/>
          <w:b w:val="false"/>
          <w:i w:val="false"/>
          <w:color w:val="000000"/>
          <w:sz w:val="28"/>
        </w:rPr>
        <w:t>
      жоғары немесе жоғары оқу орнынан кейінгі білім;</w:t>
      </w:r>
    </w:p>
    <w:bookmarkEnd w:id="100"/>
    <w:bookmarkStart w:name="z116" w:id="10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01"/>
    <w:bookmarkStart w:name="z117" w:id="102"/>
    <w:p>
      <w:pPr>
        <w:spacing w:after="0"/>
        <w:ind w:left="0"/>
        <w:jc w:val="both"/>
      </w:pPr>
      <w:r>
        <w:rPr>
          <w:rFonts w:ascii="Times New Roman"/>
          <w:b w:val="false"/>
          <w:i w:val="false"/>
          <w:color w:val="000000"/>
          <w:sz w:val="28"/>
        </w:rPr>
        <w:t>
      1) жұмыс өтілі сегіз жылдан кем емес, оның ішінде мемлекеттік органның штат кестесімен көзделген келесі төменгі санаттағы лауазымдарда немесе А-2, B-2, C-2, C-O-2, D-2, D-O-1 санаттарынан төмен емес лауазымдарда бір жылдан кем емес;</w:t>
      </w:r>
    </w:p>
    <w:bookmarkEnd w:id="102"/>
    <w:bookmarkStart w:name="z118" w:id="103"/>
    <w:p>
      <w:pPr>
        <w:spacing w:after="0"/>
        <w:ind w:left="0"/>
        <w:jc w:val="both"/>
      </w:pPr>
      <w:r>
        <w:rPr>
          <w:rFonts w:ascii="Times New Roman"/>
          <w:b w:val="false"/>
          <w:i w:val="false"/>
          <w:color w:val="000000"/>
          <w:sz w:val="28"/>
        </w:rPr>
        <w:t>
      2) жұмыс өтілі сегіз жылдан кем емес, оның ішінде орталық деңгейдегі құқық қорғау органдарының немесе арнайы мемлекеттік органдардың департамент бастығының орынбасарынан немесе Қарулы Күштер немесе әскери оқу орындарының басқару органының жедел-тактикалық деңгейінен төмен емес басқарма бастығы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103"/>
    <w:bookmarkStart w:name="z119" w:id="104"/>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сегіз жылдан кем емес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104"/>
    <w:bookmarkStart w:name="z120" w:id="105"/>
    <w:p>
      <w:pPr>
        <w:spacing w:after="0"/>
        <w:ind w:left="0"/>
        <w:jc w:val="both"/>
      </w:pPr>
      <w:r>
        <w:rPr>
          <w:rFonts w:ascii="Times New Roman"/>
          <w:b w:val="false"/>
          <w:i w:val="false"/>
          <w:color w:val="000000"/>
          <w:sz w:val="28"/>
        </w:rPr>
        <w:t>
      25. В-2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105"/>
    <w:bookmarkStart w:name="z121" w:id="106"/>
    <w:p>
      <w:pPr>
        <w:spacing w:after="0"/>
        <w:ind w:left="0"/>
        <w:jc w:val="both"/>
      </w:pPr>
      <w:r>
        <w:rPr>
          <w:rFonts w:ascii="Times New Roman"/>
          <w:b w:val="false"/>
          <w:i w:val="false"/>
          <w:color w:val="000000"/>
          <w:sz w:val="28"/>
        </w:rPr>
        <w:t>
      жоғары немесе жоғары оқу орнынан кейінгі білім;</w:t>
      </w:r>
    </w:p>
    <w:bookmarkEnd w:id="106"/>
    <w:bookmarkStart w:name="z122" w:id="10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07"/>
    <w:bookmarkStart w:name="z123" w:id="108"/>
    <w:p>
      <w:pPr>
        <w:spacing w:after="0"/>
        <w:ind w:left="0"/>
        <w:jc w:val="both"/>
      </w:pPr>
      <w:r>
        <w:rPr>
          <w:rFonts w:ascii="Times New Roman"/>
          <w:b w:val="false"/>
          <w:i w:val="false"/>
          <w:color w:val="000000"/>
          <w:sz w:val="28"/>
        </w:rPr>
        <w:t>
      1) жұмыс өтілі алты жылдан кем емес, оның ішінде мемлекеттік органның штат кестесімен көзделген келесі төменгі санаттағы лауазымдарда немесе А-3, B-3, С-3, С-О-2, D-3, D-O-2, Е-1 санаттарынан төмен емес лауазымдарда жұмыс өтілі бір жылдан кем емес;</w:t>
      </w:r>
    </w:p>
    <w:bookmarkEnd w:id="108"/>
    <w:bookmarkStart w:name="z124" w:id="109"/>
    <w:p>
      <w:pPr>
        <w:spacing w:after="0"/>
        <w:ind w:left="0"/>
        <w:jc w:val="both"/>
      </w:pPr>
      <w:r>
        <w:rPr>
          <w:rFonts w:ascii="Times New Roman"/>
          <w:b w:val="false"/>
          <w:i w:val="false"/>
          <w:color w:val="000000"/>
          <w:sz w:val="28"/>
        </w:rPr>
        <w:t>
      2) жұмыс өтілі алты жылдан кем емес, оның ішінде орталық не облыстық деңгейдегі құқық қорғау органдарының немесе арнайы мемлекеттік органдардың лауазымдарында немесе Қарулы Күштер немесе әскери оқу орындарының әскери басқару органының жедел-тактикалық деңгейінен төмен емес лауазымдарда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109"/>
    <w:bookmarkStart w:name="z125" w:id="110"/>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алты жылдан кем емес жұмыс өтілі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110"/>
    <w:bookmarkStart w:name="z126" w:id="111"/>
    <w:p>
      <w:pPr>
        <w:spacing w:after="0"/>
        <w:ind w:left="0"/>
        <w:jc w:val="both"/>
      </w:pPr>
      <w:r>
        <w:rPr>
          <w:rFonts w:ascii="Times New Roman"/>
          <w:b w:val="false"/>
          <w:i w:val="false"/>
          <w:color w:val="000000"/>
          <w:sz w:val="28"/>
        </w:rPr>
        <w:t>
      26. В-3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111"/>
    <w:bookmarkStart w:name="z127" w:id="112"/>
    <w:p>
      <w:pPr>
        <w:spacing w:after="0"/>
        <w:ind w:left="0"/>
        <w:jc w:val="both"/>
      </w:pPr>
      <w:r>
        <w:rPr>
          <w:rFonts w:ascii="Times New Roman"/>
          <w:b w:val="false"/>
          <w:i w:val="false"/>
          <w:color w:val="000000"/>
          <w:sz w:val="28"/>
        </w:rPr>
        <w:t>
      жоғары немесе жоғары оқу орнынан кейінгі білім;</w:t>
      </w:r>
    </w:p>
    <w:bookmarkEnd w:id="112"/>
    <w:bookmarkStart w:name="z128" w:id="11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13"/>
    <w:bookmarkStart w:name="z129" w:id="114"/>
    <w:p>
      <w:pPr>
        <w:spacing w:after="0"/>
        <w:ind w:left="0"/>
        <w:jc w:val="both"/>
      </w:pPr>
      <w:r>
        <w:rPr>
          <w:rFonts w:ascii="Times New Roman"/>
          <w:b w:val="false"/>
          <w:i w:val="false"/>
          <w:color w:val="000000"/>
          <w:sz w:val="28"/>
        </w:rPr>
        <w:t>
      1) жұмыс өтілі бес жылдан кем емес, оның ішінде мемлекеттік органның штат кестесімен көзделген келесі төменгі санаттағы лауазымдарда немесе А-4, B-4, С-3, C-O-3, C-R-1, D-3, D-O-2, D-R-1, Е-2, Е-R-1 санаттарынан төмен емес лауазымдарда бір жылдан кем емес;</w:t>
      </w:r>
    </w:p>
    <w:bookmarkEnd w:id="114"/>
    <w:bookmarkStart w:name="z130" w:id="115"/>
    <w:p>
      <w:pPr>
        <w:spacing w:after="0"/>
        <w:ind w:left="0"/>
        <w:jc w:val="both"/>
      </w:pPr>
      <w:r>
        <w:rPr>
          <w:rFonts w:ascii="Times New Roman"/>
          <w:b w:val="false"/>
          <w:i w:val="false"/>
          <w:color w:val="000000"/>
          <w:sz w:val="28"/>
        </w:rPr>
        <w:t>
      2) жұмыс өтілі бес жылдан кем емес, оның ішінде құқық қорғау немесе арнайы мемлекеттік органдардың басшылық лауазымдарында немесе әскери қызметтің басшылық лауазымдарында немесе судья лауазымында бір жылдан кем емес;</w:t>
      </w:r>
    </w:p>
    <w:bookmarkEnd w:id="115"/>
    <w:bookmarkStart w:name="z131" w:id="11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бес жылдан кем емес жұмыс өтілі егер ұйымдардың басшылық лауазымдарында бір жылдан кем емес жұмыс өтілі болған жағдайда.</w:t>
      </w:r>
    </w:p>
    <w:bookmarkEnd w:id="116"/>
    <w:bookmarkStart w:name="z132" w:id="117"/>
    <w:p>
      <w:pPr>
        <w:spacing w:after="0"/>
        <w:ind w:left="0"/>
        <w:jc w:val="both"/>
      </w:pPr>
      <w:r>
        <w:rPr>
          <w:rFonts w:ascii="Times New Roman"/>
          <w:b w:val="false"/>
          <w:i w:val="false"/>
          <w:color w:val="000000"/>
          <w:sz w:val="28"/>
        </w:rPr>
        <w:t>
      27. В-4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117"/>
    <w:bookmarkStart w:name="z133" w:id="118"/>
    <w:p>
      <w:pPr>
        <w:spacing w:after="0"/>
        <w:ind w:left="0"/>
        <w:jc w:val="both"/>
      </w:pPr>
      <w:r>
        <w:rPr>
          <w:rFonts w:ascii="Times New Roman"/>
          <w:b w:val="false"/>
          <w:i w:val="false"/>
          <w:color w:val="000000"/>
          <w:sz w:val="28"/>
        </w:rPr>
        <w:t>
      жоғары немесе жоғары оқу орнынан кейінгі білім;</w:t>
      </w:r>
    </w:p>
    <w:bookmarkEnd w:id="118"/>
    <w:bookmarkStart w:name="z134" w:id="11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19"/>
    <w:bookmarkStart w:name="z135" w:id="120"/>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кестесімен көзделген келесі төменгі санаттағы лауазымдарда немесе А-5, B-5, С-4, C-O-4, C-R-2, D-4, D-O-3, D-R-2, Е-3, Е-R-2, E-G-1 санаттарынан төмен емес лауазымдарда өтілі бір жылдан кем емес;</w:t>
      </w:r>
    </w:p>
    <w:bookmarkEnd w:id="120"/>
    <w:bookmarkStart w:name="z136" w:id="121"/>
    <w:p>
      <w:pPr>
        <w:spacing w:after="0"/>
        <w:ind w:left="0"/>
        <w:jc w:val="both"/>
      </w:pPr>
      <w:r>
        <w:rPr>
          <w:rFonts w:ascii="Times New Roman"/>
          <w:b w:val="false"/>
          <w:i w:val="false"/>
          <w:color w:val="000000"/>
          <w:sz w:val="28"/>
        </w:rPr>
        <w:t>
      2) жұмыс өтілі үш жылдан кем емес, оның ішінде құқық қорғау немесе арнайы мемлекеттік органдарының лауазымдарында немесе әскери қызметтің басшылық лауазымдарында немесе судья лауазымында;</w:t>
      </w:r>
    </w:p>
    <w:bookmarkEnd w:id="121"/>
    <w:bookmarkStart w:name="z137" w:id="12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үш жылдан кем емес;</w:t>
      </w:r>
    </w:p>
    <w:bookmarkEnd w:id="122"/>
    <w:bookmarkStart w:name="z138" w:id="123"/>
    <w:p>
      <w:pPr>
        <w:spacing w:after="0"/>
        <w:ind w:left="0"/>
        <w:jc w:val="both"/>
      </w:pPr>
      <w:r>
        <w:rPr>
          <w:rFonts w:ascii="Times New Roman"/>
          <w:b w:val="false"/>
          <w:i w:val="false"/>
          <w:color w:val="000000"/>
          <w:sz w:val="28"/>
        </w:rPr>
        <w:t>
      4) Қазақстан Республикасының Сот әкімшілігі лауазымдарына сот отырысының хатшысы ретінде жұмыс өтілі үш жылдан кем емес, оның ішінде облыстық деңгейдегі сот отырысының хатшысы ретінде екі жылдан кем емес.</w:t>
      </w:r>
    </w:p>
    <w:bookmarkEnd w:id="123"/>
    <w:bookmarkStart w:name="z139" w:id="124"/>
    <w:p>
      <w:pPr>
        <w:spacing w:after="0"/>
        <w:ind w:left="0"/>
        <w:jc w:val="both"/>
      </w:pPr>
      <w:r>
        <w:rPr>
          <w:rFonts w:ascii="Times New Roman"/>
          <w:b w:val="false"/>
          <w:i w:val="false"/>
          <w:color w:val="000000"/>
          <w:sz w:val="28"/>
        </w:rPr>
        <w:t>
      28. В-5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124"/>
    <w:bookmarkStart w:name="z140" w:id="125"/>
    <w:p>
      <w:pPr>
        <w:spacing w:after="0"/>
        <w:ind w:left="0"/>
        <w:jc w:val="both"/>
      </w:pPr>
      <w:r>
        <w:rPr>
          <w:rFonts w:ascii="Times New Roman"/>
          <w:b w:val="false"/>
          <w:i w:val="false"/>
          <w:color w:val="000000"/>
          <w:sz w:val="28"/>
        </w:rPr>
        <w:t>
      жоғары немесе жоғары оқу орнынан кейінгі білім;</w:t>
      </w:r>
    </w:p>
    <w:bookmarkEnd w:id="125"/>
    <w:bookmarkStart w:name="z141" w:id="126"/>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26"/>
    <w:bookmarkStart w:name="z142" w:id="127"/>
    <w:p>
      <w:pPr>
        <w:spacing w:after="0"/>
        <w:ind w:left="0"/>
        <w:jc w:val="both"/>
      </w:pPr>
      <w:r>
        <w:rPr>
          <w:rFonts w:ascii="Times New Roman"/>
          <w:b w:val="false"/>
          <w:i w:val="false"/>
          <w:color w:val="000000"/>
          <w:sz w:val="28"/>
        </w:rPr>
        <w:t>
      1) жұмыс өтілі екі жылдан кем емес;</w:t>
      </w:r>
    </w:p>
    <w:bookmarkEnd w:id="127"/>
    <w:bookmarkStart w:name="z143" w:id="128"/>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екі жылдан кем емес;</w:t>
      </w:r>
    </w:p>
    <w:bookmarkEnd w:id="128"/>
    <w:bookmarkStart w:name="z144" w:id="129"/>
    <w:p>
      <w:pPr>
        <w:spacing w:after="0"/>
        <w:ind w:left="0"/>
        <w:jc w:val="both"/>
      </w:pPr>
      <w:r>
        <w:rPr>
          <w:rFonts w:ascii="Times New Roman"/>
          <w:b w:val="false"/>
          <w:i w:val="false"/>
          <w:color w:val="000000"/>
          <w:sz w:val="28"/>
        </w:rPr>
        <w:t>
      3) Қазақстан Республикасының Сот әкімшілігі лауазымдарына сот отырысының хатшысы ретінде жұмыс өтілі екі жылдан кем емес, оның ішінде облыстық деңгейдегі сот отырысының хатшысы ретінде бір жылдан кем емес.</w:t>
      </w:r>
    </w:p>
    <w:bookmarkEnd w:id="129"/>
    <w:bookmarkStart w:name="z145" w:id="130"/>
    <w:p>
      <w:pPr>
        <w:spacing w:after="0"/>
        <w:ind w:left="0"/>
        <w:jc w:val="both"/>
      </w:pPr>
      <w:r>
        <w:rPr>
          <w:rFonts w:ascii="Times New Roman"/>
          <w:b w:val="false"/>
          <w:i w:val="false"/>
          <w:color w:val="000000"/>
          <w:sz w:val="28"/>
        </w:rPr>
        <w:t>
      29. В-6 санатының мемлекеттік әкімшілік лауазымдарына (Қазақстан Республикасы Парламенті палаталары аппараттарының, Қазақстан Республикасы Үкіметі Аппаратының, Қазақстан Республикасы Конституциялық Соты аппаратының, Қазақстан Республикасы Сот әкімшілігінің лауазымдарын қоспағанда) мынадай талаптар белгіленеді:</w:t>
      </w:r>
    </w:p>
    <w:bookmarkEnd w:id="130"/>
    <w:bookmarkStart w:name="z146" w:id="131"/>
    <w:p>
      <w:pPr>
        <w:spacing w:after="0"/>
        <w:ind w:left="0"/>
        <w:jc w:val="both"/>
      </w:pPr>
      <w:r>
        <w:rPr>
          <w:rFonts w:ascii="Times New Roman"/>
          <w:b w:val="false"/>
          <w:i w:val="false"/>
          <w:color w:val="000000"/>
          <w:sz w:val="28"/>
        </w:rPr>
        <w:t>
      жоғары немесе жоғары оқу орнынан кейінгі білім;</w:t>
      </w:r>
    </w:p>
    <w:bookmarkEnd w:id="131"/>
    <w:bookmarkStart w:name="z147" w:id="132"/>
    <w:p>
      <w:pPr>
        <w:spacing w:after="0"/>
        <w:ind w:left="0"/>
        <w:jc w:val="both"/>
      </w:pPr>
      <w:r>
        <w:rPr>
          <w:rFonts w:ascii="Times New Roman"/>
          <w:b w:val="false"/>
          <w:i w:val="false"/>
          <w:color w:val="000000"/>
          <w:sz w:val="28"/>
        </w:rPr>
        <w:t>
      жұмыс тәжірибесі талап етілмейді.</w:t>
      </w:r>
    </w:p>
    <w:bookmarkEnd w:id="132"/>
    <w:bookmarkStart w:name="z148" w:id="133"/>
    <w:p>
      <w:pPr>
        <w:spacing w:after="0"/>
        <w:ind w:left="0"/>
        <w:jc w:val="both"/>
      </w:pPr>
      <w:r>
        <w:rPr>
          <w:rFonts w:ascii="Times New Roman"/>
          <w:b w:val="false"/>
          <w:i w:val="false"/>
          <w:color w:val="000000"/>
          <w:sz w:val="28"/>
        </w:rPr>
        <w:t>
      30. С-1 санатының мемлекеттік әкімшілік лауазымдарына мынадай талаптар белгіленеді:</w:t>
      </w:r>
    </w:p>
    <w:bookmarkEnd w:id="133"/>
    <w:bookmarkStart w:name="z149" w:id="134"/>
    <w:p>
      <w:pPr>
        <w:spacing w:after="0"/>
        <w:ind w:left="0"/>
        <w:jc w:val="both"/>
      </w:pPr>
      <w:r>
        <w:rPr>
          <w:rFonts w:ascii="Times New Roman"/>
          <w:b w:val="false"/>
          <w:i w:val="false"/>
          <w:color w:val="000000"/>
          <w:sz w:val="28"/>
        </w:rPr>
        <w:t>
      жоғары немесе жоғары оқу орнынан кейінгі білім;</w:t>
      </w:r>
    </w:p>
    <w:bookmarkEnd w:id="134"/>
    <w:bookmarkStart w:name="z150" w:id="13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35"/>
    <w:bookmarkStart w:name="z151" w:id="136"/>
    <w:p>
      <w:pPr>
        <w:spacing w:after="0"/>
        <w:ind w:left="0"/>
        <w:jc w:val="both"/>
      </w:pPr>
      <w:r>
        <w:rPr>
          <w:rFonts w:ascii="Times New Roman"/>
          <w:b w:val="false"/>
          <w:i w:val="false"/>
          <w:color w:val="000000"/>
          <w:sz w:val="28"/>
        </w:rPr>
        <w:t>
      1) жұмыс өтілі сегіз жылдан кем емес, оның ішінде мемлекеттік органның штат кестесімен көзделген келесі төменгі санаттағы лауазымдарда немесе А-3, B-2, C-2, C-O-1, D-O-1 санаттарынан төмен емес лауазымдарда бір жылдан кем емес;</w:t>
      </w:r>
    </w:p>
    <w:bookmarkEnd w:id="136"/>
    <w:bookmarkStart w:name="z152" w:id="137"/>
    <w:p>
      <w:pPr>
        <w:spacing w:after="0"/>
        <w:ind w:left="0"/>
        <w:jc w:val="both"/>
      </w:pPr>
      <w:r>
        <w:rPr>
          <w:rFonts w:ascii="Times New Roman"/>
          <w:b w:val="false"/>
          <w:i w:val="false"/>
          <w:color w:val="000000"/>
          <w:sz w:val="28"/>
        </w:rPr>
        <w:t>
      2) жұмыс өтілі сегіз жылдан кем емес, оның ішінде орталық деңгейдегі құқық қорғау немесе арнаулы мемлекеттік органдар департаменті бастығының орынбасарынан немесе Қарулы күштер немесе әскери оқу орындарының әскери басқару органының жедел-тактикалық деңгейінен төмен емес басқарма бастығы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137"/>
    <w:bookmarkStart w:name="z153" w:id="138"/>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сегіз жылдан кем емес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138"/>
    <w:bookmarkStart w:name="z154" w:id="139"/>
    <w:p>
      <w:pPr>
        <w:spacing w:after="0"/>
        <w:ind w:left="0"/>
        <w:jc w:val="both"/>
      </w:pPr>
      <w:r>
        <w:rPr>
          <w:rFonts w:ascii="Times New Roman"/>
          <w:b w:val="false"/>
          <w:i w:val="false"/>
          <w:color w:val="000000"/>
          <w:sz w:val="28"/>
        </w:rPr>
        <w:t>
      Мемлекеттік басқарудың тиісті саласында мемлекеттік саясатты қалыптастыру және іске асыру жөніндегі функциялар жүктелген С-1 санатындағы мемлекеттік әкімшілік лауазымдарға міндетті түрде "Б" корпусының А, В, C-O, C-R, D, D-O, D-R, E, E-R және E-G санаттарындағы мемлекеттік әкімшілік лауазымдарда немесе Тізіліммен айқындалған "А" корпусының мемлекеттік әкімшілік лауазымдарында, саяси мемлекеттік лауазымдарда немесе ұйымдарда, оның ішінде олардың филиалдарында, өкілдіктерінде немесе өзге жекелеген құрылымдық бөлімшелерінде, осы санаттағы нақты лауазымның функционалдық бағыттарына сәйкес келетін лауазымдарда жұмыс өтілі бір жылдан кем емес**.</w:t>
      </w:r>
    </w:p>
    <w:bookmarkEnd w:id="139"/>
    <w:bookmarkStart w:name="z155" w:id="140"/>
    <w:p>
      <w:pPr>
        <w:spacing w:after="0"/>
        <w:ind w:left="0"/>
        <w:jc w:val="both"/>
      </w:pPr>
      <w:r>
        <w:rPr>
          <w:rFonts w:ascii="Times New Roman"/>
          <w:b w:val="false"/>
          <w:i w:val="false"/>
          <w:color w:val="000000"/>
          <w:sz w:val="28"/>
        </w:rPr>
        <w:t>
      31. С-2 санатының мемлекеттік әкімшілік лауазымдарына мынадай талаптар белгіленеді:</w:t>
      </w:r>
    </w:p>
    <w:bookmarkEnd w:id="140"/>
    <w:bookmarkStart w:name="z156" w:id="141"/>
    <w:p>
      <w:pPr>
        <w:spacing w:after="0"/>
        <w:ind w:left="0"/>
        <w:jc w:val="both"/>
      </w:pPr>
      <w:r>
        <w:rPr>
          <w:rFonts w:ascii="Times New Roman"/>
          <w:b w:val="false"/>
          <w:i w:val="false"/>
          <w:color w:val="000000"/>
          <w:sz w:val="28"/>
        </w:rPr>
        <w:t>
      жоғары немесе жоғары оқу орнынан кейінгі білім;</w:t>
      </w:r>
    </w:p>
    <w:bookmarkEnd w:id="141"/>
    <w:bookmarkStart w:name="z157" w:id="142"/>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42"/>
    <w:bookmarkStart w:name="z158" w:id="143"/>
    <w:p>
      <w:pPr>
        <w:spacing w:after="0"/>
        <w:ind w:left="0"/>
        <w:jc w:val="both"/>
      </w:pPr>
      <w:r>
        <w:rPr>
          <w:rFonts w:ascii="Times New Roman"/>
          <w:b w:val="false"/>
          <w:i w:val="false"/>
          <w:color w:val="000000"/>
          <w:sz w:val="28"/>
        </w:rPr>
        <w:t>
      1) жұмыс өтілі алты жылдан кем емес, оның ішінде мемлекеттік органның штат кестесімен көзделген келесі төменгі санаттағы лауазымдарда немесе А-4, B-4, C-3, С-О-2, D-O-2, D-2 санаттарынан төмен емес лауазымдарда жұмыс өтілі бір жылдан кем емес;</w:t>
      </w:r>
    </w:p>
    <w:bookmarkEnd w:id="143"/>
    <w:bookmarkStart w:name="z159" w:id="144"/>
    <w:p>
      <w:pPr>
        <w:spacing w:after="0"/>
        <w:ind w:left="0"/>
        <w:jc w:val="both"/>
      </w:pPr>
      <w:r>
        <w:rPr>
          <w:rFonts w:ascii="Times New Roman"/>
          <w:b w:val="false"/>
          <w:i w:val="false"/>
          <w:color w:val="000000"/>
          <w:sz w:val="28"/>
        </w:rPr>
        <w:t>
      2) жұмыс өтілі алты жылдан кем емес, оның ішінде орталық не облыстық деңгейдегі құқық қорғау немесе арнаулы мемлекеттік органдардың немесе Қарулы Күштер немесе әскери оқу орындарының әскери басқару органының жедел-тактикалық деңгейінен төмен емес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 жұмыс өтілі;</w:t>
      </w:r>
    </w:p>
    <w:bookmarkEnd w:id="144"/>
    <w:bookmarkStart w:name="z160" w:id="145"/>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алты жылдан кем емес егер орта, ірі кәсіпкерлік субъектілерінде, квазимемлекеттік секторда, халықаралық, шетелдік, трансұлттық ұйымдарда немесе шетелдік мемлекеттік құрылымдардың басшылық лауазымдарында жұмыс өтілі үш жылдан кем емес болған жағдайда.</w:t>
      </w:r>
    </w:p>
    <w:bookmarkEnd w:id="145"/>
    <w:bookmarkStart w:name="z161" w:id="146"/>
    <w:p>
      <w:pPr>
        <w:spacing w:after="0"/>
        <w:ind w:left="0"/>
        <w:jc w:val="both"/>
      </w:pPr>
      <w:r>
        <w:rPr>
          <w:rFonts w:ascii="Times New Roman"/>
          <w:b w:val="false"/>
          <w:i w:val="false"/>
          <w:color w:val="000000"/>
          <w:sz w:val="28"/>
        </w:rPr>
        <w:t>
      32. С-3 санатының мемлекеттік әкімшілік лауазымдарына мынадай талаптар белгіленеді:</w:t>
      </w:r>
    </w:p>
    <w:bookmarkEnd w:id="146"/>
    <w:bookmarkStart w:name="z162" w:id="147"/>
    <w:p>
      <w:pPr>
        <w:spacing w:after="0"/>
        <w:ind w:left="0"/>
        <w:jc w:val="both"/>
      </w:pPr>
      <w:r>
        <w:rPr>
          <w:rFonts w:ascii="Times New Roman"/>
          <w:b w:val="false"/>
          <w:i w:val="false"/>
          <w:color w:val="000000"/>
          <w:sz w:val="28"/>
        </w:rPr>
        <w:t>
      жоғары немесе жоғары оқу орнынан кейінгі білім;</w:t>
      </w:r>
    </w:p>
    <w:bookmarkEnd w:id="147"/>
    <w:bookmarkStart w:name="z163" w:id="148"/>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48"/>
    <w:bookmarkStart w:name="z164" w:id="149"/>
    <w:p>
      <w:pPr>
        <w:spacing w:after="0"/>
        <w:ind w:left="0"/>
        <w:jc w:val="both"/>
      </w:pPr>
      <w:r>
        <w:rPr>
          <w:rFonts w:ascii="Times New Roman"/>
          <w:b w:val="false"/>
          <w:i w:val="false"/>
          <w:color w:val="000000"/>
          <w:sz w:val="28"/>
        </w:rPr>
        <w:t>
      1) жұмыс өтілі бес жылдан кем емес, оның ішінде мемлекеттік органның штат кестесімен көзделген келесі төменгі санаттағы лауазымдарда немесе А-5, B-5, С-4, C-O-3, C-R-1, D-O-3, D-3 санаттарынан төмен емес лауазымдарда бір жылдан кем емес;</w:t>
      </w:r>
    </w:p>
    <w:bookmarkEnd w:id="149"/>
    <w:bookmarkStart w:name="z165" w:id="150"/>
    <w:p>
      <w:pPr>
        <w:spacing w:after="0"/>
        <w:ind w:left="0"/>
        <w:jc w:val="both"/>
      </w:pPr>
      <w:r>
        <w:rPr>
          <w:rFonts w:ascii="Times New Roman"/>
          <w:b w:val="false"/>
          <w:i w:val="false"/>
          <w:color w:val="000000"/>
          <w:sz w:val="28"/>
        </w:rPr>
        <w:t>
      2) жұмыс өтілі бес жылдан кем емес, оның ішінде орталық не облыстық деңгейдегі құқық қорғау немесе арнаулы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лауазымдарында немесе судья лауазымында бір жылдан кем емес жұмыс өтілі;</w:t>
      </w:r>
    </w:p>
    <w:bookmarkEnd w:id="150"/>
    <w:bookmarkStart w:name="z166" w:id="151"/>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кемінде бес жыл жұмыс өтілі.</w:t>
      </w:r>
    </w:p>
    <w:bookmarkEnd w:id="151"/>
    <w:bookmarkStart w:name="z167" w:id="152"/>
    <w:p>
      <w:pPr>
        <w:spacing w:after="0"/>
        <w:ind w:left="0"/>
        <w:jc w:val="both"/>
      </w:pPr>
      <w:r>
        <w:rPr>
          <w:rFonts w:ascii="Times New Roman"/>
          <w:b w:val="false"/>
          <w:i w:val="false"/>
          <w:color w:val="000000"/>
          <w:sz w:val="28"/>
        </w:rPr>
        <w:t>
      33. С-4 санатының мемлекеттік әкімшілік лауазымдарына мынадай талаптар белгіленеді:</w:t>
      </w:r>
    </w:p>
    <w:bookmarkEnd w:id="152"/>
    <w:bookmarkStart w:name="z168" w:id="153"/>
    <w:p>
      <w:pPr>
        <w:spacing w:after="0"/>
        <w:ind w:left="0"/>
        <w:jc w:val="both"/>
      </w:pPr>
      <w:r>
        <w:rPr>
          <w:rFonts w:ascii="Times New Roman"/>
          <w:b w:val="false"/>
          <w:i w:val="false"/>
          <w:color w:val="000000"/>
          <w:sz w:val="28"/>
        </w:rPr>
        <w:t>
      жоғары немесе жоғары оқу орнынан кейінгі білім;</w:t>
      </w:r>
    </w:p>
    <w:bookmarkEnd w:id="153"/>
    <w:bookmarkStart w:name="z169" w:id="154"/>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54"/>
    <w:bookmarkStart w:name="z170" w:id="155"/>
    <w:p>
      <w:pPr>
        <w:spacing w:after="0"/>
        <w:ind w:left="0"/>
        <w:jc w:val="both"/>
      </w:pPr>
      <w:r>
        <w:rPr>
          <w:rFonts w:ascii="Times New Roman"/>
          <w:b w:val="false"/>
          <w:i w:val="false"/>
          <w:color w:val="000000"/>
          <w:sz w:val="28"/>
        </w:rPr>
        <w:t>
      1) жұмыс өтілі екі жылдан кем емес;</w:t>
      </w:r>
    </w:p>
    <w:bookmarkEnd w:id="155"/>
    <w:bookmarkStart w:name="z171" w:id="156"/>
    <w:p>
      <w:pPr>
        <w:spacing w:after="0"/>
        <w:ind w:left="0"/>
        <w:jc w:val="both"/>
      </w:pPr>
      <w:r>
        <w:rPr>
          <w:rFonts w:ascii="Times New Roman"/>
          <w:b w:val="false"/>
          <w:i w:val="false"/>
          <w:color w:val="000000"/>
          <w:sz w:val="28"/>
        </w:rPr>
        <w:t>
      2) жұмыс өтілі екі жылдан кем емес, оның ішінде орталық не облыстық деңгейдегі құқық қорғау немесе арнаулы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лауазымдарында жұмыс өтілі;</w:t>
      </w:r>
    </w:p>
    <w:bookmarkEnd w:id="156"/>
    <w:bookmarkStart w:name="z172" w:id="157"/>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екі жылдан кем емес жұмыс өтілі.</w:t>
      </w:r>
    </w:p>
    <w:bookmarkEnd w:id="157"/>
    <w:bookmarkStart w:name="z173" w:id="158"/>
    <w:p>
      <w:pPr>
        <w:spacing w:after="0"/>
        <w:ind w:left="0"/>
        <w:jc w:val="both"/>
      </w:pPr>
      <w:r>
        <w:rPr>
          <w:rFonts w:ascii="Times New Roman"/>
          <w:b w:val="false"/>
          <w:i w:val="false"/>
          <w:color w:val="000000"/>
          <w:sz w:val="28"/>
        </w:rPr>
        <w:t>
      34. С-5 санатының мемлекеттік әкімшілік лауазымдарына мынадай талаптар белгіленеді:</w:t>
      </w:r>
    </w:p>
    <w:bookmarkEnd w:id="158"/>
    <w:bookmarkStart w:name="z174" w:id="159"/>
    <w:p>
      <w:pPr>
        <w:spacing w:after="0"/>
        <w:ind w:left="0"/>
        <w:jc w:val="both"/>
      </w:pPr>
      <w:r>
        <w:rPr>
          <w:rFonts w:ascii="Times New Roman"/>
          <w:b w:val="false"/>
          <w:i w:val="false"/>
          <w:color w:val="000000"/>
          <w:sz w:val="28"/>
        </w:rPr>
        <w:t>
      жоғары немесе жоғары оқу орнынан кейінгі білім;</w:t>
      </w:r>
    </w:p>
    <w:bookmarkEnd w:id="159"/>
    <w:bookmarkStart w:name="z175" w:id="160"/>
    <w:p>
      <w:pPr>
        <w:spacing w:after="0"/>
        <w:ind w:left="0"/>
        <w:jc w:val="both"/>
      </w:pPr>
      <w:r>
        <w:rPr>
          <w:rFonts w:ascii="Times New Roman"/>
          <w:b w:val="false"/>
          <w:i w:val="false"/>
          <w:color w:val="000000"/>
          <w:sz w:val="28"/>
        </w:rPr>
        <w:t>
      жұмыс тәжірибесі талап етілмейді.</w:t>
      </w:r>
    </w:p>
    <w:bookmarkEnd w:id="160"/>
    <w:bookmarkStart w:name="z176" w:id="161"/>
    <w:p>
      <w:pPr>
        <w:spacing w:after="0"/>
        <w:ind w:left="0"/>
        <w:jc w:val="both"/>
      </w:pPr>
      <w:r>
        <w:rPr>
          <w:rFonts w:ascii="Times New Roman"/>
          <w:b w:val="false"/>
          <w:i w:val="false"/>
          <w:color w:val="000000"/>
          <w:sz w:val="28"/>
        </w:rPr>
        <w:t>
      35. С-О-1 санатының мемлекеттік әкімшілік лауазымдарына мынадай талаптар белгіленеді:</w:t>
      </w:r>
    </w:p>
    <w:bookmarkEnd w:id="161"/>
    <w:bookmarkStart w:name="z177" w:id="162"/>
    <w:p>
      <w:pPr>
        <w:spacing w:after="0"/>
        <w:ind w:left="0"/>
        <w:jc w:val="both"/>
      </w:pPr>
      <w:r>
        <w:rPr>
          <w:rFonts w:ascii="Times New Roman"/>
          <w:b w:val="false"/>
          <w:i w:val="false"/>
          <w:color w:val="000000"/>
          <w:sz w:val="28"/>
        </w:rPr>
        <w:t>
      жоғары немесе жоғары оқу орнынан кейінгі білім;</w:t>
      </w:r>
    </w:p>
    <w:bookmarkEnd w:id="162"/>
    <w:bookmarkStart w:name="z178" w:id="16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63"/>
    <w:bookmarkStart w:name="z179" w:id="164"/>
    <w:p>
      <w:pPr>
        <w:spacing w:after="0"/>
        <w:ind w:left="0"/>
        <w:jc w:val="both"/>
      </w:pPr>
      <w:r>
        <w:rPr>
          <w:rFonts w:ascii="Times New Roman"/>
          <w:b w:val="false"/>
          <w:i w:val="false"/>
          <w:color w:val="000000"/>
          <w:sz w:val="28"/>
        </w:rPr>
        <w:t>
      1) жұмыс өтілі алты жылдан кем емес, оның ішінде мемлекеттік органның штат кестесімен көзделген келесі төменгі санаттағы лауазымдарда немесе А-3, B-4, C-3, C-O-2, C-R-1, D-3, D-O-2, D-R-1, E-2, E-R-1 санаттарынан төмен емес лауазымдарда бір жылдан кем емес жұмыс өтілі;</w:t>
      </w:r>
    </w:p>
    <w:bookmarkEnd w:id="164"/>
    <w:bookmarkStart w:name="z180" w:id="165"/>
    <w:p>
      <w:pPr>
        <w:spacing w:after="0"/>
        <w:ind w:left="0"/>
        <w:jc w:val="both"/>
      </w:pPr>
      <w:r>
        <w:rPr>
          <w:rFonts w:ascii="Times New Roman"/>
          <w:b w:val="false"/>
          <w:i w:val="false"/>
          <w:color w:val="000000"/>
          <w:sz w:val="28"/>
        </w:rPr>
        <w:t>
      2) жұмыс өтілі алты жылдан кем емес, оның ішінде орталық не облыстық деңгейдегі құқық қорғау немесе арнаулы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 жұмыс өтілі;</w:t>
      </w:r>
    </w:p>
    <w:bookmarkEnd w:id="165"/>
    <w:bookmarkStart w:name="z181" w:id="16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алты жылдан кем емес егер ұйымдардың басшы лауазымдарында кемінде екі жыл жұмыс өтілі болған жағдайда.</w:t>
      </w:r>
    </w:p>
    <w:bookmarkEnd w:id="166"/>
    <w:bookmarkStart w:name="z182" w:id="167"/>
    <w:p>
      <w:pPr>
        <w:spacing w:after="0"/>
        <w:ind w:left="0"/>
        <w:jc w:val="both"/>
      </w:pPr>
      <w:r>
        <w:rPr>
          <w:rFonts w:ascii="Times New Roman"/>
          <w:b w:val="false"/>
          <w:i w:val="false"/>
          <w:color w:val="000000"/>
          <w:sz w:val="28"/>
        </w:rPr>
        <w:t>
      36. С-О-2 санатының мемлекеттік әкімшілік лауазымдарына мынадай талаптар белгіленеді:</w:t>
      </w:r>
    </w:p>
    <w:bookmarkEnd w:id="167"/>
    <w:bookmarkStart w:name="z183" w:id="168"/>
    <w:p>
      <w:pPr>
        <w:spacing w:after="0"/>
        <w:ind w:left="0"/>
        <w:jc w:val="both"/>
      </w:pPr>
      <w:r>
        <w:rPr>
          <w:rFonts w:ascii="Times New Roman"/>
          <w:b w:val="false"/>
          <w:i w:val="false"/>
          <w:color w:val="000000"/>
          <w:sz w:val="28"/>
        </w:rPr>
        <w:t>
      жоғары немесе жоғары оқу орнынан кейінгі білім;</w:t>
      </w:r>
    </w:p>
    <w:bookmarkEnd w:id="168"/>
    <w:bookmarkStart w:name="z184" w:id="16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69"/>
    <w:bookmarkStart w:name="z185" w:id="170"/>
    <w:p>
      <w:pPr>
        <w:spacing w:after="0"/>
        <w:ind w:left="0"/>
        <w:jc w:val="both"/>
      </w:pPr>
      <w:r>
        <w:rPr>
          <w:rFonts w:ascii="Times New Roman"/>
          <w:b w:val="false"/>
          <w:i w:val="false"/>
          <w:color w:val="000000"/>
          <w:sz w:val="28"/>
        </w:rPr>
        <w:t>
      1) жұмыс өтілі бес жылдан кем емес, оның ішінде мемлекеттік органның штат кестесімен көзделген келесі төменгі санаттағы лауазымдарда немесе А-4, B-5, C-4, C-O-4, C-R-1, D-4, D-O-3, D-R-1, Е-2, E-R-1 санаттарынан төмен емес лауазымдарда бір жылдан кем емес;</w:t>
      </w:r>
    </w:p>
    <w:bookmarkEnd w:id="170"/>
    <w:bookmarkStart w:name="z186" w:id="171"/>
    <w:p>
      <w:pPr>
        <w:spacing w:after="0"/>
        <w:ind w:left="0"/>
        <w:jc w:val="both"/>
      </w:pPr>
      <w:r>
        <w:rPr>
          <w:rFonts w:ascii="Times New Roman"/>
          <w:b w:val="false"/>
          <w:i w:val="false"/>
          <w:color w:val="000000"/>
          <w:sz w:val="28"/>
        </w:rPr>
        <w:t>
      2) жұмыс өтілі бес жылдан кем емес, оның ішінде орталық не облыстық деңгейдегі құқық қорғау немесе арнаулы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лауазымдарында немесе судья лауазымында бір жылдан кем емес жұмыс өтілі;</w:t>
      </w:r>
    </w:p>
    <w:bookmarkEnd w:id="171"/>
    <w:bookmarkStart w:name="z187" w:id="17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бес жылдан кем емес егер ұйымдардың басшы лауазымдарында кемінде бір жыл жұмыс өтілі болған жағдайда.</w:t>
      </w:r>
    </w:p>
    <w:bookmarkEnd w:id="172"/>
    <w:bookmarkStart w:name="z188" w:id="173"/>
    <w:p>
      <w:pPr>
        <w:spacing w:after="0"/>
        <w:ind w:left="0"/>
        <w:jc w:val="both"/>
      </w:pPr>
      <w:r>
        <w:rPr>
          <w:rFonts w:ascii="Times New Roman"/>
          <w:b w:val="false"/>
          <w:i w:val="false"/>
          <w:color w:val="000000"/>
          <w:sz w:val="28"/>
        </w:rPr>
        <w:t>
      37. С-О-3 санатының мемлекеттік әкімшілік лауазымдарына мынадай талаптар белгіленеді:</w:t>
      </w:r>
    </w:p>
    <w:bookmarkEnd w:id="173"/>
    <w:bookmarkStart w:name="z189" w:id="174"/>
    <w:p>
      <w:pPr>
        <w:spacing w:after="0"/>
        <w:ind w:left="0"/>
        <w:jc w:val="both"/>
      </w:pPr>
      <w:r>
        <w:rPr>
          <w:rFonts w:ascii="Times New Roman"/>
          <w:b w:val="false"/>
          <w:i w:val="false"/>
          <w:color w:val="000000"/>
          <w:sz w:val="28"/>
        </w:rPr>
        <w:t>
      жоғары немесе жоғары оқу орнынан кейінгі білім;</w:t>
      </w:r>
    </w:p>
    <w:bookmarkEnd w:id="174"/>
    <w:bookmarkStart w:name="z190" w:id="17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75"/>
    <w:bookmarkStart w:name="z191" w:id="176"/>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кестесімен көзделген келесі төменгі санаттағы лауазымдарда немесе А-5, B-5, C-4, C-O-5, C-R-2, D-4, D-O-4, D-R-2, Е-3, E-R-2, E-G-1 санаттарынан төмен емес лауазымдарда бір жылдан кем емес;</w:t>
      </w:r>
    </w:p>
    <w:bookmarkEnd w:id="176"/>
    <w:bookmarkStart w:name="z192" w:id="177"/>
    <w:p>
      <w:pPr>
        <w:spacing w:after="0"/>
        <w:ind w:left="0"/>
        <w:jc w:val="both"/>
      </w:pPr>
      <w:r>
        <w:rPr>
          <w:rFonts w:ascii="Times New Roman"/>
          <w:b w:val="false"/>
          <w:i w:val="false"/>
          <w:color w:val="000000"/>
          <w:sz w:val="28"/>
        </w:rPr>
        <w:t>
      2) жұмыс өтілі үш жылдан кем емес, оның ішінде орталық не облыстық деңгейдегі құқық қорғау немесе арнаулы мемлекеттік органдардың немесе Қарулы Күштердің немесе әскери оқу орындарының әскери басқару органының жедел-тактикалық деңгейінен төмен емес лауазымдарында немесе судья лауазымында бір жылдан кем емес жұмыс өтілі;</w:t>
      </w:r>
    </w:p>
    <w:bookmarkEnd w:id="177"/>
    <w:bookmarkStart w:name="z193" w:id="178"/>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үш жылдан кем емес.</w:t>
      </w:r>
    </w:p>
    <w:bookmarkEnd w:id="178"/>
    <w:bookmarkStart w:name="z194" w:id="179"/>
    <w:p>
      <w:pPr>
        <w:spacing w:after="0"/>
        <w:ind w:left="0"/>
        <w:jc w:val="both"/>
      </w:pPr>
      <w:r>
        <w:rPr>
          <w:rFonts w:ascii="Times New Roman"/>
          <w:b w:val="false"/>
          <w:i w:val="false"/>
          <w:color w:val="000000"/>
          <w:sz w:val="28"/>
        </w:rPr>
        <w:t>
      38. С-О-4 санатының мемлекеттік әкімшілік лауазымдарына мынадай талаптар белгіленеді:</w:t>
      </w:r>
    </w:p>
    <w:bookmarkEnd w:id="179"/>
    <w:bookmarkStart w:name="z195" w:id="180"/>
    <w:p>
      <w:pPr>
        <w:spacing w:after="0"/>
        <w:ind w:left="0"/>
        <w:jc w:val="both"/>
      </w:pPr>
      <w:r>
        <w:rPr>
          <w:rFonts w:ascii="Times New Roman"/>
          <w:b w:val="false"/>
          <w:i w:val="false"/>
          <w:color w:val="000000"/>
          <w:sz w:val="28"/>
        </w:rPr>
        <w:t>
      жоғары немесе жоғары оқу орнынан кейінгі білім;</w:t>
      </w:r>
    </w:p>
    <w:bookmarkEnd w:id="180"/>
    <w:bookmarkStart w:name="z196" w:id="18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81"/>
    <w:bookmarkStart w:name="z197" w:id="182"/>
    <w:p>
      <w:pPr>
        <w:spacing w:after="0"/>
        <w:ind w:left="0"/>
        <w:jc w:val="both"/>
      </w:pPr>
      <w:r>
        <w:rPr>
          <w:rFonts w:ascii="Times New Roman"/>
          <w:b w:val="false"/>
          <w:i w:val="false"/>
          <w:color w:val="000000"/>
          <w:sz w:val="28"/>
        </w:rPr>
        <w:t>
      1) жұмыс өтілі екі жылдан кем емес;</w:t>
      </w:r>
    </w:p>
    <w:bookmarkEnd w:id="182"/>
    <w:bookmarkStart w:name="z198" w:id="183"/>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екі жылдан кем емес;</w:t>
      </w:r>
    </w:p>
    <w:bookmarkEnd w:id="183"/>
    <w:bookmarkStart w:name="z199" w:id="184"/>
    <w:p>
      <w:pPr>
        <w:spacing w:after="0"/>
        <w:ind w:left="0"/>
        <w:jc w:val="both"/>
      </w:pPr>
      <w:r>
        <w:rPr>
          <w:rFonts w:ascii="Times New Roman"/>
          <w:b w:val="false"/>
          <w:i w:val="false"/>
          <w:color w:val="000000"/>
          <w:sz w:val="28"/>
        </w:rPr>
        <w:t>
      3) сот орындаушысы лауазымына жұмыс тәжірибесі талаптары қолданылмайды.</w:t>
      </w:r>
    </w:p>
    <w:bookmarkEnd w:id="184"/>
    <w:bookmarkStart w:name="z200" w:id="185"/>
    <w:p>
      <w:pPr>
        <w:spacing w:after="0"/>
        <w:ind w:left="0"/>
        <w:jc w:val="both"/>
      </w:pPr>
      <w:r>
        <w:rPr>
          <w:rFonts w:ascii="Times New Roman"/>
          <w:b w:val="false"/>
          <w:i w:val="false"/>
          <w:color w:val="000000"/>
          <w:sz w:val="28"/>
        </w:rPr>
        <w:t>
      39. С-О-5 санатының мемлекеттік әкімшілік лауазымдарына мынадай талаптар белгіленеді:</w:t>
      </w:r>
    </w:p>
    <w:bookmarkEnd w:id="185"/>
    <w:bookmarkStart w:name="z201" w:id="186"/>
    <w:p>
      <w:pPr>
        <w:spacing w:after="0"/>
        <w:ind w:left="0"/>
        <w:jc w:val="both"/>
      </w:pPr>
      <w:r>
        <w:rPr>
          <w:rFonts w:ascii="Times New Roman"/>
          <w:b w:val="false"/>
          <w:i w:val="false"/>
          <w:color w:val="000000"/>
          <w:sz w:val="28"/>
        </w:rPr>
        <w:t>
      жоғары немесе жоғары оқу орнынан кейінгі білім;</w:t>
      </w:r>
    </w:p>
    <w:bookmarkEnd w:id="186"/>
    <w:bookmarkStart w:name="z202" w:id="187"/>
    <w:p>
      <w:pPr>
        <w:spacing w:after="0"/>
        <w:ind w:left="0"/>
        <w:jc w:val="both"/>
      </w:pPr>
      <w:r>
        <w:rPr>
          <w:rFonts w:ascii="Times New Roman"/>
          <w:b w:val="false"/>
          <w:i w:val="false"/>
          <w:color w:val="000000"/>
          <w:sz w:val="28"/>
        </w:rPr>
        <w:t>
      жұмыс тәжірибесі талап етілмейді.</w:t>
      </w:r>
    </w:p>
    <w:bookmarkEnd w:id="187"/>
    <w:bookmarkStart w:name="z203" w:id="188"/>
    <w:p>
      <w:pPr>
        <w:spacing w:after="0"/>
        <w:ind w:left="0"/>
        <w:jc w:val="both"/>
      </w:pPr>
      <w:r>
        <w:rPr>
          <w:rFonts w:ascii="Times New Roman"/>
          <w:b w:val="false"/>
          <w:i w:val="false"/>
          <w:color w:val="000000"/>
          <w:sz w:val="28"/>
        </w:rPr>
        <w:t>
      40. С-О-6 санатының мемлекеттік әкімшілік лауазымдарына мынадай талаптар белгіленеді:</w:t>
      </w:r>
    </w:p>
    <w:bookmarkEnd w:id="188"/>
    <w:bookmarkStart w:name="z204" w:id="189"/>
    <w:p>
      <w:pPr>
        <w:spacing w:after="0"/>
        <w:ind w:left="0"/>
        <w:jc w:val="both"/>
      </w:pPr>
      <w:r>
        <w:rPr>
          <w:rFonts w:ascii="Times New Roman"/>
          <w:b w:val="false"/>
          <w:i w:val="false"/>
          <w:color w:val="000000"/>
          <w:sz w:val="28"/>
        </w:rPr>
        <w:t>
      жоғары немесе жоғары оқу орнынан кейінгі білім немесе орта білімнен кейінгі білім;</w:t>
      </w:r>
    </w:p>
    <w:bookmarkEnd w:id="189"/>
    <w:bookmarkStart w:name="z205" w:id="190"/>
    <w:p>
      <w:pPr>
        <w:spacing w:after="0"/>
        <w:ind w:left="0"/>
        <w:jc w:val="both"/>
      </w:pPr>
      <w:r>
        <w:rPr>
          <w:rFonts w:ascii="Times New Roman"/>
          <w:b w:val="false"/>
          <w:i w:val="false"/>
          <w:color w:val="000000"/>
          <w:sz w:val="28"/>
        </w:rPr>
        <w:t>
      жұмыс тәжірибесі талап етілмейді.</w:t>
      </w:r>
    </w:p>
    <w:bookmarkEnd w:id="190"/>
    <w:bookmarkStart w:name="z206" w:id="191"/>
    <w:p>
      <w:pPr>
        <w:spacing w:after="0"/>
        <w:ind w:left="0"/>
        <w:jc w:val="both"/>
      </w:pPr>
      <w:r>
        <w:rPr>
          <w:rFonts w:ascii="Times New Roman"/>
          <w:b w:val="false"/>
          <w:i w:val="false"/>
          <w:color w:val="000000"/>
          <w:sz w:val="28"/>
        </w:rPr>
        <w:t>
      41. C-R-1 санатының мемлекеттік әкімшілік лауазымдарына мынадай талаптар белгіленеді:</w:t>
      </w:r>
    </w:p>
    <w:bookmarkEnd w:id="191"/>
    <w:bookmarkStart w:name="z207" w:id="192"/>
    <w:p>
      <w:pPr>
        <w:spacing w:after="0"/>
        <w:ind w:left="0"/>
        <w:jc w:val="both"/>
      </w:pPr>
      <w:r>
        <w:rPr>
          <w:rFonts w:ascii="Times New Roman"/>
          <w:b w:val="false"/>
          <w:i w:val="false"/>
          <w:color w:val="000000"/>
          <w:sz w:val="28"/>
        </w:rPr>
        <w:t>
      жоғары немесе жоғары оқу орнынан кейінгі білім;</w:t>
      </w:r>
    </w:p>
    <w:bookmarkEnd w:id="192"/>
    <w:bookmarkStart w:name="z208" w:id="19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93"/>
    <w:bookmarkStart w:name="z209" w:id="194"/>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 тұрған санаттағы немесе А-5, B-5, C-4, C-O-4, C-R-2, D-4, D-O-3, D-R-2, E-3, E-R-2, E-G-1 санаттарынан төмен емес лауазымдарда бір жылдан кем емес;</w:t>
      </w:r>
    </w:p>
    <w:bookmarkEnd w:id="194"/>
    <w:bookmarkStart w:name="z210" w:id="195"/>
    <w:p>
      <w:pPr>
        <w:spacing w:after="0"/>
        <w:ind w:left="0"/>
        <w:jc w:val="both"/>
      </w:pPr>
      <w:r>
        <w:rPr>
          <w:rFonts w:ascii="Times New Roman"/>
          <w:b w:val="false"/>
          <w:i w:val="false"/>
          <w:color w:val="000000"/>
          <w:sz w:val="28"/>
        </w:rPr>
        <w:t>
      2) жұмыс өтілі үш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судья лауазымында бір жылдан кем емес жұмыс өтілі;</w:t>
      </w:r>
    </w:p>
    <w:bookmarkEnd w:id="195"/>
    <w:bookmarkStart w:name="z211" w:id="19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үш жылдан кем емес егер ұйымдардың басшы лауазымдарында кемінде бір жыл жұмыс өтілі болған жағдайда.</w:t>
      </w:r>
    </w:p>
    <w:bookmarkEnd w:id="196"/>
    <w:bookmarkStart w:name="z212" w:id="197"/>
    <w:p>
      <w:pPr>
        <w:spacing w:after="0"/>
        <w:ind w:left="0"/>
        <w:jc w:val="both"/>
      </w:pPr>
      <w:r>
        <w:rPr>
          <w:rFonts w:ascii="Times New Roman"/>
          <w:b w:val="false"/>
          <w:i w:val="false"/>
          <w:color w:val="000000"/>
          <w:sz w:val="28"/>
        </w:rPr>
        <w:t>
      42. C-R-2 санатының мемлекеттік әкімшілік лауазымдарына мынадай талаптар белгіленеді:</w:t>
      </w:r>
    </w:p>
    <w:bookmarkEnd w:id="197"/>
    <w:bookmarkStart w:name="z213" w:id="198"/>
    <w:p>
      <w:pPr>
        <w:spacing w:after="0"/>
        <w:ind w:left="0"/>
        <w:jc w:val="both"/>
      </w:pPr>
      <w:r>
        <w:rPr>
          <w:rFonts w:ascii="Times New Roman"/>
          <w:b w:val="false"/>
          <w:i w:val="false"/>
          <w:color w:val="000000"/>
          <w:sz w:val="28"/>
        </w:rPr>
        <w:t>
      жоғары немесе жоғары оқу орнынан кейінгі білім;</w:t>
      </w:r>
    </w:p>
    <w:bookmarkEnd w:id="198"/>
    <w:bookmarkStart w:name="z214" w:id="19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199"/>
    <w:bookmarkStart w:name="z215" w:id="200"/>
    <w:p>
      <w:pPr>
        <w:spacing w:after="0"/>
        <w:ind w:left="0"/>
        <w:jc w:val="both"/>
      </w:pPr>
      <w:r>
        <w:rPr>
          <w:rFonts w:ascii="Times New Roman"/>
          <w:b w:val="false"/>
          <w:i w:val="false"/>
          <w:color w:val="000000"/>
          <w:sz w:val="28"/>
        </w:rPr>
        <w:t>
      1) жұмыс өтілі екі жылдан кем емес, оның ішінде мемлекеттік органның штат кестесінде көзделген келесі төмен тұрған санаттағы немесе А-5, В-6, С-5, C-O-6, C-R-3, D-5, D-O-5, D-R-3, Е-4, E-R-3, E-G-2 санаттарынан төмен емес лауазымдарда бір жылдан кем емес;</w:t>
      </w:r>
    </w:p>
    <w:bookmarkEnd w:id="200"/>
    <w:bookmarkStart w:name="z216" w:id="201"/>
    <w:p>
      <w:pPr>
        <w:spacing w:after="0"/>
        <w:ind w:left="0"/>
        <w:jc w:val="both"/>
      </w:pPr>
      <w:r>
        <w:rPr>
          <w:rFonts w:ascii="Times New Roman"/>
          <w:b w:val="false"/>
          <w:i w:val="false"/>
          <w:color w:val="000000"/>
          <w:sz w:val="28"/>
        </w:rPr>
        <w:t>
      2) жұмыс өтілі екі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судья лауазымында бір жылдан кем емес;</w:t>
      </w:r>
    </w:p>
    <w:bookmarkEnd w:id="201"/>
    <w:bookmarkStart w:name="z217" w:id="20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екі жылдан кем емес егер ұйымдардың басшы лауазымдарында кемінде бір жыл жұмыс өтілі болған жағдайда.</w:t>
      </w:r>
    </w:p>
    <w:bookmarkEnd w:id="202"/>
    <w:bookmarkStart w:name="z218" w:id="203"/>
    <w:p>
      <w:pPr>
        <w:spacing w:after="0"/>
        <w:ind w:left="0"/>
        <w:jc w:val="both"/>
      </w:pPr>
      <w:r>
        <w:rPr>
          <w:rFonts w:ascii="Times New Roman"/>
          <w:b w:val="false"/>
          <w:i w:val="false"/>
          <w:color w:val="000000"/>
          <w:sz w:val="28"/>
        </w:rPr>
        <w:t>
      43. C-R-3 санатының мемлекеттік әкімшілік лауазымдарына мынадай талаптар белгіленеді:</w:t>
      </w:r>
    </w:p>
    <w:bookmarkEnd w:id="203"/>
    <w:bookmarkStart w:name="z219" w:id="204"/>
    <w:p>
      <w:pPr>
        <w:spacing w:after="0"/>
        <w:ind w:left="0"/>
        <w:jc w:val="both"/>
      </w:pPr>
      <w:r>
        <w:rPr>
          <w:rFonts w:ascii="Times New Roman"/>
          <w:b w:val="false"/>
          <w:i w:val="false"/>
          <w:color w:val="000000"/>
          <w:sz w:val="28"/>
        </w:rPr>
        <w:t>
      жоғары немесе жоғары оқу орнынан кейінгі білім;</w:t>
      </w:r>
    </w:p>
    <w:bookmarkEnd w:id="204"/>
    <w:bookmarkStart w:name="z220" w:id="20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05"/>
    <w:bookmarkStart w:name="z221" w:id="206"/>
    <w:p>
      <w:pPr>
        <w:spacing w:after="0"/>
        <w:ind w:left="0"/>
        <w:jc w:val="both"/>
      </w:pPr>
      <w:r>
        <w:rPr>
          <w:rFonts w:ascii="Times New Roman"/>
          <w:b w:val="false"/>
          <w:i w:val="false"/>
          <w:color w:val="000000"/>
          <w:sz w:val="28"/>
        </w:rPr>
        <w:t>
      1) жұмыс өтілі бір жылдан кем емес;</w:t>
      </w:r>
    </w:p>
    <w:bookmarkEnd w:id="206"/>
    <w:bookmarkStart w:name="z222" w:id="207"/>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бір жылдан кем емес жұмыс өтілі.</w:t>
      </w:r>
    </w:p>
    <w:bookmarkEnd w:id="207"/>
    <w:bookmarkStart w:name="z223" w:id="208"/>
    <w:p>
      <w:pPr>
        <w:spacing w:after="0"/>
        <w:ind w:left="0"/>
        <w:jc w:val="both"/>
      </w:pPr>
      <w:r>
        <w:rPr>
          <w:rFonts w:ascii="Times New Roman"/>
          <w:b w:val="false"/>
          <w:i w:val="false"/>
          <w:color w:val="000000"/>
          <w:sz w:val="28"/>
        </w:rPr>
        <w:t>
      44. C-R-4 санатының мемлекеттік әкімшілік лауазымдарына мынадай талаптар белгіленеді:</w:t>
      </w:r>
    </w:p>
    <w:bookmarkEnd w:id="20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 немесе жоғары оқу орнынан кейінгі, осы Үлгілік біліктілік талаптарының </w:t>
      </w:r>
      <w:r>
        <w:rPr>
          <w:rFonts w:ascii="Times New Roman"/>
          <w:b w:val="false"/>
          <w:i w:val="false"/>
          <w:color w:val="000000"/>
          <w:sz w:val="28"/>
        </w:rPr>
        <w:t>9-тармағына</w:t>
      </w:r>
      <w:r>
        <w:rPr>
          <w:rFonts w:ascii="Times New Roman"/>
          <w:b w:val="false"/>
          <w:i w:val="false"/>
          <w:color w:val="000000"/>
          <w:sz w:val="28"/>
        </w:rPr>
        <w:t xml:space="preserve"> сәйкес жұмыс өтілі бір жылдан кем емес немесе осы санаттағы накты лауазымның функционалдық бағытына сәйкес салаларда екі жылдан кем емес жұмыс өтілі бар болған жағдайда орта білімнен кейінгі білімі барларға рұқсат етіледі;</w:t>
      </w:r>
    </w:p>
    <w:bookmarkStart w:name="z225" w:id="209"/>
    <w:p>
      <w:pPr>
        <w:spacing w:after="0"/>
        <w:ind w:left="0"/>
        <w:jc w:val="both"/>
      </w:pPr>
      <w:r>
        <w:rPr>
          <w:rFonts w:ascii="Times New Roman"/>
          <w:b w:val="false"/>
          <w:i w:val="false"/>
          <w:color w:val="000000"/>
          <w:sz w:val="28"/>
        </w:rPr>
        <w:t>
      жоғары немесе жоғары оқу орнынан кейінгі білім болған жағдайда жұмыс тәжірибесі талап етілмейді.</w:t>
      </w:r>
    </w:p>
    <w:bookmarkEnd w:id="209"/>
    <w:bookmarkStart w:name="z226" w:id="210"/>
    <w:p>
      <w:pPr>
        <w:spacing w:after="0"/>
        <w:ind w:left="0"/>
        <w:jc w:val="both"/>
      </w:pPr>
      <w:r>
        <w:rPr>
          <w:rFonts w:ascii="Times New Roman"/>
          <w:b w:val="false"/>
          <w:i w:val="false"/>
          <w:color w:val="000000"/>
          <w:sz w:val="28"/>
        </w:rPr>
        <w:t>
      45. C-R-5 санатының мемлекеттік әкімшілік лауазымдарына мынадай талаптар белгіленеді:</w:t>
      </w:r>
    </w:p>
    <w:bookmarkEnd w:id="210"/>
    <w:bookmarkStart w:name="z227" w:id="211"/>
    <w:p>
      <w:pPr>
        <w:spacing w:after="0"/>
        <w:ind w:left="0"/>
        <w:jc w:val="both"/>
      </w:pPr>
      <w:r>
        <w:rPr>
          <w:rFonts w:ascii="Times New Roman"/>
          <w:b w:val="false"/>
          <w:i w:val="false"/>
          <w:color w:val="000000"/>
          <w:sz w:val="28"/>
        </w:rPr>
        <w:t>
      жоғары немесе жоғары оқу орнынан кейінгі білім немесе орта білімнен кейінгі немесе техникалық және кәсіптік білім;</w:t>
      </w:r>
    </w:p>
    <w:bookmarkEnd w:id="211"/>
    <w:bookmarkStart w:name="z228" w:id="212"/>
    <w:p>
      <w:pPr>
        <w:spacing w:after="0"/>
        <w:ind w:left="0"/>
        <w:jc w:val="both"/>
      </w:pPr>
      <w:r>
        <w:rPr>
          <w:rFonts w:ascii="Times New Roman"/>
          <w:b w:val="false"/>
          <w:i w:val="false"/>
          <w:color w:val="000000"/>
          <w:sz w:val="28"/>
        </w:rPr>
        <w:t>
      жұмыс тәжірибесі талап етілмейді.</w:t>
      </w:r>
    </w:p>
    <w:bookmarkEnd w:id="212"/>
    <w:bookmarkStart w:name="z229" w:id="213"/>
    <w:p>
      <w:pPr>
        <w:spacing w:after="0"/>
        <w:ind w:left="0"/>
        <w:jc w:val="both"/>
      </w:pPr>
      <w:r>
        <w:rPr>
          <w:rFonts w:ascii="Times New Roman"/>
          <w:b w:val="false"/>
          <w:i w:val="false"/>
          <w:color w:val="000000"/>
          <w:sz w:val="28"/>
        </w:rPr>
        <w:t>
      46. D-1 санатының мемлекеттік әкімшілік лауазымдарына мынадай талаптар белгіленеді:</w:t>
      </w:r>
    </w:p>
    <w:bookmarkEnd w:id="213"/>
    <w:bookmarkStart w:name="z230" w:id="214"/>
    <w:p>
      <w:pPr>
        <w:spacing w:after="0"/>
        <w:ind w:left="0"/>
        <w:jc w:val="both"/>
      </w:pPr>
      <w:r>
        <w:rPr>
          <w:rFonts w:ascii="Times New Roman"/>
          <w:b w:val="false"/>
          <w:i w:val="false"/>
          <w:color w:val="000000"/>
          <w:sz w:val="28"/>
        </w:rPr>
        <w:t>
      жоғары немесе жоғары оқу орнынан кейінгі білім;</w:t>
      </w:r>
    </w:p>
    <w:bookmarkEnd w:id="214"/>
    <w:bookmarkStart w:name="z231" w:id="21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15"/>
    <w:bookmarkStart w:name="z232" w:id="216"/>
    <w:p>
      <w:pPr>
        <w:spacing w:after="0"/>
        <w:ind w:left="0"/>
        <w:jc w:val="both"/>
      </w:pPr>
      <w:r>
        <w:rPr>
          <w:rFonts w:ascii="Times New Roman"/>
          <w:b w:val="false"/>
          <w:i w:val="false"/>
          <w:color w:val="000000"/>
          <w:sz w:val="28"/>
        </w:rPr>
        <w:t>
      1) жұмыс өтілі жеті жылдан кем емес, оның ішінде мемлекеттік органның штат кестесінде көзделген келесі төменгі санаттағы лауазымдарда немесе А-3, B-4, C-3, C-O-2, D-3, D-O-2, Е-1 санаттарынан төмен емес лауазымдарда бір жылдан кем емес;</w:t>
      </w:r>
    </w:p>
    <w:bookmarkEnd w:id="216"/>
    <w:bookmarkStart w:name="z233" w:id="217"/>
    <w:p>
      <w:pPr>
        <w:spacing w:after="0"/>
        <w:ind w:left="0"/>
        <w:jc w:val="both"/>
      </w:pPr>
      <w:r>
        <w:rPr>
          <w:rFonts w:ascii="Times New Roman"/>
          <w:b w:val="false"/>
          <w:i w:val="false"/>
          <w:color w:val="000000"/>
          <w:sz w:val="28"/>
        </w:rPr>
        <w:t>
      2) жұмыс өтілі жеті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217"/>
    <w:bookmarkStart w:name="z234" w:id="218"/>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жеті жылдан кем емес егер ұйымдардың басшы лауазымдарында кемінде екі жыл жұмыс өтілі болған жағдайда.</w:t>
      </w:r>
    </w:p>
    <w:bookmarkEnd w:id="218"/>
    <w:bookmarkStart w:name="z235" w:id="219"/>
    <w:p>
      <w:pPr>
        <w:spacing w:after="0"/>
        <w:ind w:left="0"/>
        <w:jc w:val="both"/>
      </w:pPr>
      <w:r>
        <w:rPr>
          <w:rFonts w:ascii="Times New Roman"/>
          <w:b w:val="false"/>
          <w:i w:val="false"/>
          <w:color w:val="000000"/>
          <w:sz w:val="28"/>
        </w:rPr>
        <w:t>
      47. D-2 санатының мемлекеттік әкімшілік лауазымдарына мынадай талаптар белгіленеді:</w:t>
      </w:r>
    </w:p>
    <w:bookmarkEnd w:id="219"/>
    <w:bookmarkStart w:name="z236" w:id="220"/>
    <w:p>
      <w:pPr>
        <w:spacing w:after="0"/>
        <w:ind w:left="0"/>
        <w:jc w:val="both"/>
      </w:pPr>
      <w:r>
        <w:rPr>
          <w:rFonts w:ascii="Times New Roman"/>
          <w:b w:val="false"/>
          <w:i w:val="false"/>
          <w:color w:val="000000"/>
          <w:sz w:val="28"/>
        </w:rPr>
        <w:t>
      жоғары немесе жоғары оқу орнынан кейінгі білім;</w:t>
      </w:r>
    </w:p>
    <w:bookmarkEnd w:id="220"/>
    <w:bookmarkStart w:name="z237" w:id="22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21"/>
    <w:bookmarkStart w:name="z238" w:id="222"/>
    <w:p>
      <w:pPr>
        <w:spacing w:after="0"/>
        <w:ind w:left="0"/>
        <w:jc w:val="both"/>
      </w:pPr>
      <w:r>
        <w:rPr>
          <w:rFonts w:ascii="Times New Roman"/>
          <w:b w:val="false"/>
          <w:i w:val="false"/>
          <w:color w:val="000000"/>
          <w:sz w:val="28"/>
        </w:rPr>
        <w:t>
      1) жұмыс өтілі бес жылдан кем емес, оның ішінде мемлекеттік органның штат кестесінде көзделген келесі төменгі санаттағы лауазымдарда немесе А-3, В-4, C-3, C-O-4, C-R-1, D-3, D-O-3, D-R-1, Е-2, E-R-1 санаттарынан төмен емес лауазымдарда бір жылдан кем емес;</w:t>
      </w:r>
    </w:p>
    <w:bookmarkEnd w:id="222"/>
    <w:bookmarkStart w:name="z239" w:id="223"/>
    <w:p>
      <w:pPr>
        <w:spacing w:after="0"/>
        <w:ind w:left="0"/>
        <w:jc w:val="both"/>
      </w:pPr>
      <w:r>
        <w:rPr>
          <w:rFonts w:ascii="Times New Roman"/>
          <w:b w:val="false"/>
          <w:i w:val="false"/>
          <w:color w:val="000000"/>
          <w:sz w:val="28"/>
        </w:rPr>
        <w:t>
      2) жұмыс өтілі бес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223"/>
    <w:bookmarkStart w:name="z240" w:id="224"/>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бес жылдан кем емес егер ұйымдардың басшы лауазымдарында кемінде бір жыл жұмыс өтілі болған жағдайда.</w:t>
      </w:r>
    </w:p>
    <w:bookmarkEnd w:id="224"/>
    <w:bookmarkStart w:name="z241" w:id="225"/>
    <w:p>
      <w:pPr>
        <w:spacing w:after="0"/>
        <w:ind w:left="0"/>
        <w:jc w:val="both"/>
      </w:pPr>
      <w:r>
        <w:rPr>
          <w:rFonts w:ascii="Times New Roman"/>
          <w:b w:val="false"/>
          <w:i w:val="false"/>
          <w:color w:val="000000"/>
          <w:sz w:val="28"/>
        </w:rPr>
        <w:t>
      48. D-3 санатының мемлекеттік әкімшілік лауазымдарына мынадай талаптар белгіленеді:</w:t>
      </w:r>
    </w:p>
    <w:bookmarkEnd w:id="225"/>
    <w:bookmarkStart w:name="z242" w:id="226"/>
    <w:p>
      <w:pPr>
        <w:spacing w:after="0"/>
        <w:ind w:left="0"/>
        <w:jc w:val="both"/>
      </w:pPr>
      <w:r>
        <w:rPr>
          <w:rFonts w:ascii="Times New Roman"/>
          <w:b w:val="false"/>
          <w:i w:val="false"/>
          <w:color w:val="000000"/>
          <w:sz w:val="28"/>
        </w:rPr>
        <w:t>
      жоғары немесе жоғары оқу орнынан кейінгі білім;</w:t>
      </w:r>
    </w:p>
    <w:bookmarkEnd w:id="226"/>
    <w:bookmarkStart w:name="z243" w:id="22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27"/>
    <w:bookmarkStart w:name="z244" w:id="228"/>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төменгі санаттағы лауазымдарда немесе А-4, B-5, C-4, C-O-5, C-R-2, D-4, D-O-4, D-R-2, Е-3, E-R-2 санаттарынан төмен емес лауазымдарда бір жылдан кем емес;</w:t>
      </w:r>
    </w:p>
    <w:bookmarkEnd w:id="228"/>
    <w:bookmarkStart w:name="z245" w:id="229"/>
    <w:p>
      <w:pPr>
        <w:spacing w:after="0"/>
        <w:ind w:left="0"/>
        <w:jc w:val="both"/>
      </w:pPr>
      <w:r>
        <w:rPr>
          <w:rFonts w:ascii="Times New Roman"/>
          <w:b w:val="false"/>
          <w:i w:val="false"/>
          <w:color w:val="000000"/>
          <w:sz w:val="28"/>
        </w:rPr>
        <w:t>
      2) жұмыс өтілі үш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судья лауазымында бір жылдан кем емес;</w:t>
      </w:r>
    </w:p>
    <w:bookmarkEnd w:id="229"/>
    <w:bookmarkStart w:name="z246" w:id="230"/>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үш жылдан кем емес.</w:t>
      </w:r>
    </w:p>
    <w:bookmarkEnd w:id="230"/>
    <w:bookmarkStart w:name="z247" w:id="231"/>
    <w:p>
      <w:pPr>
        <w:spacing w:after="0"/>
        <w:ind w:left="0"/>
        <w:jc w:val="both"/>
      </w:pPr>
      <w:r>
        <w:rPr>
          <w:rFonts w:ascii="Times New Roman"/>
          <w:b w:val="false"/>
          <w:i w:val="false"/>
          <w:color w:val="000000"/>
          <w:sz w:val="28"/>
        </w:rPr>
        <w:t>
      49. D-4 санатының мемлекеттік әкімшілік лауазымдарына мынадай талаптар белгіленеді:</w:t>
      </w:r>
    </w:p>
    <w:bookmarkEnd w:id="231"/>
    <w:bookmarkStart w:name="z248" w:id="232"/>
    <w:p>
      <w:pPr>
        <w:spacing w:after="0"/>
        <w:ind w:left="0"/>
        <w:jc w:val="both"/>
      </w:pPr>
      <w:r>
        <w:rPr>
          <w:rFonts w:ascii="Times New Roman"/>
          <w:b w:val="false"/>
          <w:i w:val="false"/>
          <w:color w:val="000000"/>
          <w:sz w:val="28"/>
        </w:rPr>
        <w:t>
      жоғары немесе жоғары оқу орнынан кейінгі білім;</w:t>
      </w:r>
    </w:p>
    <w:bookmarkEnd w:id="232"/>
    <w:bookmarkStart w:name="z249" w:id="23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33"/>
    <w:bookmarkStart w:name="z250" w:id="234"/>
    <w:p>
      <w:pPr>
        <w:spacing w:after="0"/>
        <w:ind w:left="0"/>
        <w:jc w:val="both"/>
      </w:pPr>
      <w:r>
        <w:rPr>
          <w:rFonts w:ascii="Times New Roman"/>
          <w:b w:val="false"/>
          <w:i w:val="false"/>
          <w:color w:val="000000"/>
          <w:sz w:val="28"/>
        </w:rPr>
        <w:t>
      1) жұмыс өтілі бір жылдан кем емес;</w:t>
      </w:r>
    </w:p>
    <w:bookmarkEnd w:id="234"/>
    <w:bookmarkStart w:name="z251" w:id="235"/>
    <w:p>
      <w:pPr>
        <w:spacing w:after="0"/>
        <w:ind w:left="0"/>
        <w:jc w:val="both"/>
      </w:pPr>
      <w:r>
        <w:rPr>
          <w:rFonts w:ascii="Times New Roman"/>
          <w:b w:val="false"/>
          <w:i w:val="false"/>
          <w:color w:val="000000"/>
          <w:sz w:val="28"/>
        </w:rPr>
        <w:t>
      2) осы санаттағы нақты лауазымның функционалдық бағытына сәйкес салаларда жұмыс өтілі бір жылдан кем емес.</w:t>
      </w:r>
    </w:p>
    <w:bookmarkEnd w:id="235"/>
    <w:bookmarkStart w:name="z252" w:id="236"/>
    <w:p>
      <w:pPr>
        <w:spacing w:after="0"/>
        <w:ind w:left="0"/>
        <w:jc w:val="both"/>
      </w:pPr>
      <w:r>
        <w:rPr>
          <w:rFonts w:ascii="Times New Roman"/>
          <w:b w:val="false"/>
          <w:i w:val="false"/>
          <w:color w:val="000000"/>
          <w:sz w:val="28"/>
        </w:rPr>
        <w:t>
      50. D-5 санатының мемлекеттік әкімшілік лауазымдарына мынадай талаптар белгіленеді:</w:t>
      </w:r>
    </w:p>
    <w:bookmarkEnd w:id="23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 немесе жоғары оқу орнынан кейінгі, осы Үлгілік біліктілік талаптарының </w:t>
      </w:r>
      <w:r>
        <w:rPr>
          <w:rFonts w:ascii="Times New Roman"/>
          <w:b w:val="false"/>
          <w:i w:val="false"/>
          <w:color w:val="000000"/>
          <w:sz w:val="28"/>
        </w:rPr>
        <w:t>9-тармағына</w:t>
      </w:r>
      <w:r>
        <w:rPr>
          <w:rFonts w:ascii="Times New Roman"/>
          <w:b w:val="false"/>
          <w:i w:val="false"/>
          <w:color w:val="000000"/>
          <w:sz w:val="28"/>
        </w:rPr>
        <w:t xml:space="preserve"> сәйкес жұмыс өтілі бір жылдан кем емес немесе осы санаттағы накты лауазымның функционалдық бағытына сәйкес салаларда екі жылдан кем емес жұмыс өтілі бар болған жағдайда орта білімнен кейінгі білімі барларға рұқсат етіледі;</w:t>
      </w:r>
    </w:p>
    <w:bookmarkStart w:name="z254" w:id="237"/>
    <w:p>
      <w:pPr>
        <w:spacing w:after="0"/>
        <w:ind w:left="0"/>
        <w:jc w:val="both"/>
      </w:pPr>
      <w:r>
        <w:rPr>
          <w:rFonts w:ascii="Times New Roman"/>
          <w:b w:val="false"/>
          <w:i w:val="false"/>
          <w:color w:val="000000"/>
          <w:sz w:val="28"/>
        </w:rPr>
        <w:t>
      жоғары немесе жоғары оқу орнынан кейінгі білім болған жағдайда жұмыс тәжірибесі талап етілмейді.</w:t>
      </w:r>
    </w:p>
    <w:bookmarkEnd w:id="237"/>
    <w:bookmarkStart w:name="z255" w:id="238"/>
    <w:p>
      <w:pPr>
        <w:spacing w:after="0"/>
        <w:ind w:left="0"/>
        <w:jc w:val="both"/>
      </w:pPr>
      <w:r>
        <w:rPr>
          <w:rFonts w:ascii="Times New Roman"/>
          <w:b w:val="false"/>
          <w:i w:val="false"/>
          <w:color w:val="000000"/>
          <w:sz w:val="28"/>
        </w:rPr>
        <w:t>
      51. D-О-1 санатының мемлекеттік әкімшілік лауазымдарға мынадай талаптар белгіленеді:</w:t>
      </w:r>
    </w:p>
    <w:bookmarkEnd w:id="238"/>
    <w:bookmarkStart w:name="z256" w:id="239"/>
    <w:p>
      <w:pPr>
        <w:spacing w:after="0"/>
        <w:ind w:left="0"/>
        <w:jc w:val="both"/>
      </w:pPr>
      <w:r>
        <w:rPr>
          <w:rFonts w:ascii="Times New Roman"/>
          <w:b w:val="false"/>
          <w:i w:val="false"/>
          <w:color w:val="000000"/>
          <w:sz w:val="28"/>
        </w:rPr>
        <w:t>
      жоғары немесе жоғары оқу орнынан кейінгі білім;</w:t>
      </w:r>
    </w:p>
    <w:bookmarkEnd w:id="239"/>
    <w:bookmarkStart w:name="z257" w:id="240"/>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40"/>
    <w:bookmarkStart w:name="z258" w:id="241"/>
    <w:p>
      <w:pPr>
        <w:spacing w:after="0"/>
        <w:ind w:left="0"/>
        <w:jc w:val="both"/>
      </w:pPr>
      <w:r>
        <w:rPr>
          <w:rFonts w:ascii="Times New Roman"/>
          <w:b w:val="false"/>
          <w:i w:val="false"/>
          <w:color w:val="000000"/>
          <w:sz w:val="28"/>
        </w:rPr>
        <w:t>
      1) жұмыс өтілі алты жылдан кем емес, оның ішінде мемлекеттік органның штат кестесінде көзделген келесі төменгі санаттағы лауазымдарда немесе А-3, B-4, C-3, C-O-2, C-R-1, D-3, D-O-2, D-R-1, Е-2, E-R-1 санаттарынан төмен емес лауазымдарда бір жылдан кем емес;</w:t>
      </w:r>
    </w:p>
    <w:bookmarkEnd w:id="241"/>
    <w:bookmarkStart w:name="z259" w:id="242"/>
    <w:p>
      <w:pPr>
        <w:spacing w:after="0"/>
        <w:ind w:left="0"/>
        <w:jc w:val="both"/>
      </w:pPr>
      <w:r>
        <w:rPr>
          <w:rFonts w:ascii="Times New Roman"/>
          <w:b w:val="false"/>
          <w:i w:val="false"/>
          <w:color w:val="000000"/>
          <w:sz w:val="28"/>
        </w:rPr>
        <w:t>
      2) жұмыс өтілі алты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Қазақстан Республикасының Консутитуциялық сотынан немесе облыстық және оған теңестірілген соттан төмен емес соттарда судья лауазымында бір жылдан кем емес;</w:t>
      </w:r>
    </w:p>
    <w:bookmarkEnd w:id="242"/>
    <w:bookmarkStart w:name="z260" w:id="243"/>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алты жылдан кем емес егер ұйымдардың басшы лауазымдарында кемінде екі жыл жұмыс өтілі болған жағдайда.</w:t>
      </w:r>
    </w:p>
    <w:bookmarkEnd w:id="243"/>
    <w:bookmarkStart w:name="z261" w:id="244"/>
    <w:p>
      <w:pPr>
        <w:spacing w:after="0"/>
        <w:ind w:left="0"/>
        <w:jc w:val="both"/>
      </w:pPr>
      <w:r>
        <w:rPr>
          <w:rFonts w:ascii="Times New Roman"/>
          <w:b w:val="false"/>
          <w:i w:val="false"/>
          <w:color w:val="000000"/>
          <w:sz w:val="28"/>
        </w:rPr>
        <w:t>
      52. D-О-2 санатының мемлекеттік әкімшілік лауазымдарға мынадай талаптар белгіленеді:</w:t>
      </w:r>
    </w:p>
    <w:bookmarkEnd w:id="244"/>
    <w:bookmarkStart w:name="z262" w:id="245"/>
    <w:p>
      <w:pPr>
        <w:spacing w:after="0"/>
        <w:ind w:left="0"/>
        <w:jc w:val="both"/>
      </w:pPr>
      <w:r>
        <w:rPr>
          <w:rFonts w:ascii="Times New Roman"/>
          <w:b w:val="false"/>
          <w:i w:val="false"/>
          <w:color w:val="000000"/>
          <w:sz w:val="28"/>
        </w:rPr>
        <w:t>
      жоғары немесе жоғары оқу орнынан кейінгі білім;</w:t>
      </w:r>
    </w:p>
    <w:bookmarkEnd w:id="245"/>
    <w:bookmarkStart w:name="z263" w:id="246"/>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46"/>
    <w:bookmarkStart w:name="z264" w:id="247"/>
    <w:p>
      <w:pPr>
        <w:spacing w:after="0"/>
        <w:ind w:left="0"/>
        <w:jc w:val="both"/>
      </w:pPr>
      <w:r>
        <w:rPr>
          <w:rFonts w:ascii="Times New Roman"/>
          <w:b w:val="false"/>
          <w:i w:val="false"/>
          <w:color w:val="000000"/>
          <w:sz w:val="28"/>
        </w:rPr>
        <w:t>
      1) жұмыс өтілі төрт жылдан кем емес, оның ішінде мемлекеттік органның штат кестесінде көзделген келесі төменгі санаттағы лауазымдарда немесе А-4, B-5, C-4, C-O-4, C-R-2, D-4, D-O-3, D-R-2, Е-3, E-R-2, E-G-1 санаттарынан төмен емес лауазымдарда бір жылдан кем емес;</w:t>
      </w:r>
    </w:p>
    <w:bookmarkEnd w:id="247"/>
    <w:bookmarkStart w:name="z265" w:id="248"/>
    <w:p>
      <w:pPr>
        <w:spacing w:after="0"/>
        <w:ind w:left="0"/>
        <w:jc w:val="both"/>
      </w:pPr>
      <w:r>
        <w:rPr>
          <w:rFonts w:ascii="Times New Roman"/>
          <w:b w:val="false"/>
          <w:i w:val="false"/>
          <w:color w:val="000000"/>
          <w:sz w:val="28"/>
        </w:rPr>
        <w:t>
      2) жұмыс өтілі төрт жылдан кем емес, оның ішінде құқық қорғау немесе арнаулы мемлекеттік органдардың басшы лауазымдарында немесе әскери қызметтің басшы лауазымдарында немесе судья лауазымында бір жылдан кем емес;</w:t>
      </w:r>
    </w:p>
    <w:bookmarkEnd w:id="248"/>
    <w:bookmarkStart w:name="z266" w:id="249"/>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төрт жылдан кем емес егер ұйымдардың басшы лауазымдарында кемінде бір жыл жұмыс өтілі болған жағдайда.</w:t>
      </w:r>
    </w:p>
    <w:bookmarkEnd w:id="249"/>
    <w:bookmarkStart w:name="z267" w:id="250"/>
    <w:p>
      <w:pPr>
        <w:spacing w:after="0"/>
        <w:ind w:left="0"/>
        <w:jc w:val="both"/>
      </w:pPr>
      <w:r>
        <w:rPr>
          <w:rFonts w:ascii="Times New Roman"/>
          <w:b w:val="false"/>
          <w:i w:val="false"/>
          <w:color w:val="000000"/>
          <w:sz w:val="28"/>
        </w:rPr>
        <w:t>
      53. D-О-3 санатының мемлекеттік әкімшілік лауазымдарға мынадай талаптар белгіленеді:</w:t>
      </w:r>
    </w:p>
    <w:bookmarkEnd w:id="250"/>
    <w:bookmarkStart w:name="z268" w:id="251"/>
    <w:p>
      <w:pPr>
        <w:spacing w:after="0"/>
        <w:ind w:left="0"/>
        <w:jc w:val="both"/>
      </w:pPr>
      <w:r>
        <w:rPr>
          <w:rFonts w:ascii="Times New Roman"/>
          <w:b w:val="false"/>
          <w:i w:val="false"/>
          <w:color w:val="000000"/>
          <w:sz w:val="28"/>
        </w:rPr>
        <w:t>
      жоғары немесе жоғары оқу орнынан кейінгі білім;</w:t>
      </w:r>
    </w:p>
    <w:bookmarkEnd w:id="251"/>
    <w:bookmarkStart w:name="z269" w:id="252"/>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52"/>
    <w:bookmarkStart w:name="z270" w:id="253"/>
    <w:p>
      <w:pPr>
        <w:spacing w:after="0"/>
        <w:ind w:left="0"/>
        <w:jc w:val="both"/>
      </w:pPr>
      <w:r>
        <w:rPr>
          <w:rFonts w:ascii="Times New Roman"/>
          <w:b w:val="false"/>
          <w:i w:val="false"/>
          <w:color w:val="000000"/>
          <w:sz w:val="28"/>
        </w:rPr>
        <w:t>
      1) жұмыс өтілі үш жылдан кем емес;</w:t>
      </w:r>
    </w:p>
    <w:bookmarkEnd w:id="253"/>
    <w:bookmarkStart w:name="z271" w:id="254"/>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үш жылдан кем емес.</w:t>
      </w:r>
    </w:p>
    <w:bookmarkEnd w:id="254"/>
    <w:bookmarkStart w:name="z272" w:id="255"/>
    <w:p>
      <w:pPr>
        <w:spacing w:after="0"/>
        <w:ind w:left="0"/>
        <w:jc w:val="both"/>
      </w:pPr>
      <w:r>
        <w:rPr>
          <w:rFonts w:ascii="Times New Roman"/>
          <w:b w:val="false"/>
          <w:i w:val="false"/>
          <w:color w:val="000000"/>
          <w:sz w:val="28"/>
        </w:rPr>
        <w:t>
      54. D-О-4 санатының мемлекеттік әкімшілік лауазымдарға мынадай талаптар белгіленеді:</w:t>
      </w:r>
    </w:p>
    <w:bookmarkEnd w:id="255"/>
    <w:bookmarkStart w:name="z273" w:id="256"/>
    <w:p>
      <w:pPr>
        <w:spacing w:after="0"/>
        <w:ind w:left="0"/>
        <w:jc w:val="both"/>
      </w:pPr>
      <w:r>
        <w:rPr>
          <w:rFonts w:ascii="Times New Roman"/>
          <w:b w:val="false"/>
          <w:i w:val="false"/>
          <w:color w:val="000000"/>
          <w:sz w:val="28"/>
        </w:rPr>
        <w:t>
      жоғары немесе жоғары оқу орнынан кейінгі білім;</w:t>
      </w:r>
    </w:p>
    <w:bookmarkEnd w:id="256"/>
    <w:bookmarkStart w:name="z274" w:id="257"/>
    <w:p>
      <w:pPr>
        <w:spacing w:after="0"/>
        <w:ind w:left="0"/>
        <w:jc w:val="both"/>
      </w:pPr>
      <w:r>
        <w:rPr>
          <w:rFonts w:ascii="Times New Roman"/>
          <w:b w:val="false"/>
          <w:i w:val="false"/>
          <w:color w:val="000000"/>
          <w:sz w:val="28"/>
        </w:rPr>
        <w:t>
      жұмыс тәжірибесі талап етілмейді.</w:t>
      </w:r>
    </w:p>
    <w:bookmarkEnd w:id="257"/>
    <w:bookmarkStart w:name="z275" w:id="258"/>
    <w:p>
      <w:pPr>
        <w:spacing w:after="0"/>
        <w:ind w:left="0"/>
        <w:jc w:val="both"/>
      </w:pPr>
      <w:r>
        <w:rPr>
          <w:rFonts w:ascii="Times New Roman"/>
          <w:b w:val="false"/>
          <w:i w:val="false"/>
          <w:color w:val="000000"/>
          <w:sz w:val="28"/>
        </w:rPr>
        <w:t>
      55. D-О-5 санатының мемлекеттік әкімшілік лауазымдарға мынадай талаптар белгіленеді:</w:t>
      </w:r>
    </w:p>
    <w:bookmarkEnd w:id="25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 немесе жоғары оқу орнынан кейінгі, осы Үлгілік біліктілік талаптарының </w:t>
      </w:r>
      <w:r>
        <w:rPr>
          <w:rFonts w:ascii="Times New Roman"/>
          <w:b w:val="false"/>
          <w:i w:val="false"/>
          <w:color w:val="000000"/>
          <w:sz w:val="28"/>
        </w:rPr>
        <w:t>9-тармағына</w:t>
      </w:r>
      <w:r>
        <w:rPr>
          <w:rFonts w:ascii="Times New Roman"/>
          <w:b w:val="false"/>
          <w:i w:val="false"/>
          <w:color w:val="000000"/>
          <w:sz w:val="28"/>
        </w:rPr>
        <w:t xml:space="preserve"> сәйкес жұмыс өтілі бір жылдан кем емес немесе осы санаттағы накты лауазымның функционалдық бағытына сәйкес салаларда екі жылдан кем емес жұмыс өтілі бар болған жағдайда орта білімнен кейінгі білімі барларға рұқсат етіледі;</w:t>
      </w:r>
    </w:p>
    <w:bookmarkStart w:name="z277" w:id="259"/>
    <w:p>
      <w:pPr>
        <w:spacing w:after="0"/>
        <w:ind w:left="0"/>
        <w:jc w:val="both"/>
      </w:pPr>
      <w:r>
        <w:rPr>
          <w:rFonts w:ascii="Times New Roman"/>
          <w:b w:val="false"/>
          <w:i w:val="false"/>
          <w:color w:val="000000"/>
          <w:sz w:val="28"/>
        </w:rPr>
        <w:t>
      жоғары немесе жоғары оқу орнынан кейінгі білім болған жағдайда жұмыс тәжірибесі талап етілмейді.</w:t>
      </w:r>
    </w:p>
    <w:bookmarkEnd w:id="259"/>
    <w:bookmarkStart w:name="z278" w:id="260"/>
    <w:p>
      <w:pPr>
        <w:spacing w:after="0"/>
        <w:ind w:left="0"/>
        <w:jc w:val="both"/>
      </w:pPr>
      <w:r>
        <w:rPr>
          <w:rFonts w:ascii="Times New Roman"/>
          <w:b w:val="false"/>
          <w:i w:val="false"/>
          <w:color w:val="000000"/>
          <w:sz w:val="28"/>
        </w:rPr>
        <w:t>
      56. D-О-6 санатының мемлекеттік әкімшілік лауазымдарға мынадай талаптар белгіленеді:</w:t>
      </w:r>
    </w:p>
    <w:bookmarkEnd w:id="260"/>
    <w:bookmarkStart w:name="z279" w:id="261"/>
    <w:p>
      <w:pPr>
        <w:spacing w:after="0"/>
        <w:ind w:left="0"/>
        <w:jc w:val="both"/>
      </w:pPr>
      <w:r>
        <w:rPr>
          <w:rFonts w:ascii="Times New Roman"/>
          <w:b w:val="false"/>
          <w:i w:val="false"/>
          <w:color w:val="000000"/>
          <w:sz w:val="28"/>
        </w:rPr>
        <w:t>
      жоғары немесе жоғары оқу орнынан кейінгі немесе орта білімнен кейінгі білім;</w:t>
      </w:r>
    </w:p>
    <w:bookmarkEnd w:id="261"/>
    <w:bookmarkStart w:name="z280" w:id="262"/>
    <w:p>
      <w:pPr>
        <w:spacing w:after="0"/>
        <w:ind w:left="0"/>
        <w:jc w:val="both"/>
      </w:pPr>
      <w:r>
        <w:rPr>
          <w:rFonts w:ascii="Times New Roman"/>
          <w:b w:val="false"/>
          <w:i w:val="false"/>
          <w:color w:val="000000"/>
          <w:sz w:val="28"/>
        </w:rPr>
        <w:t>
      жұмыс тәжірибесі талап етілмейді.</w:t>
      </w:r>
    </w:p>
    <w:bookmarkEnd w:id="262"/>
    <w:bookmarkStart w:name="z281" w:id="263"/>
    <w:p>
      <w:pPr>
        <w:spacing w:after="0"/>
        <w:ind w:left="0"/>
        <w:jc w:val="both"/>
      </w:pPr>
      <w:r>
        <w:rPr>
          <w:rFonts w:ascii="Times New Roman"/>
          <w:b w:val="false"/>
          <w:i w:val="false"/>
          <w:color w:val="000000"/>
          <w:sz w:val="28"/>
        </w:rPr>
        <w:t>
      57. D-R-1 санатының мемлекеттік әкімшілік лауазымдарына мынадай талаптар белгіленеді:</w:t>
      </w:r>
    </w:p>
    <w:bookmarkEnd w:id="263"/>
    <w:bookmarkStart w:name="z282" w:id="264"/>
    <w:p>
      <w:pPr>
        <w:spacing w:after="0"/>
        <w:ind w:left="0"/>
        <w:jc w:val="both"/>
      </w:pPr>
      <w:r>
        <w:rPr>
          <w:rFonts w:ascii="Times New Roman"/>
          <w:b w:val="false"/>
          <w:i w:val="false"/>
          <w:color w:val="000000"/>
          <w:sz w:val="28"/>
        </w:rPr>
        <w:t>
      жоғары немесе жоғары оқу орнынан кейінгі білім;</w:t>
      </w:r>
    </w:p>
    <w:bookmarkEnd w:id="264"/>
    <w:bookmarkStart w:name="z283" w:id="265"/>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65"/>
    <w:bookmarkStart w:name="z284" w:id="266"/>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төменгі санаттағы лауазымдарда немесе А-5, B-5, C-4, C-O-4, C-R-3, D-4, D-O-3, D-R-3, Е-3, E-R-3, E-G-1 санаттарынан төмен емес лауазымдарда бір жылдан кем емес;</w:t>
      </w:r>
    </w:p>
    <w:bookmarkEnd w:id="266"/>
    <w:bookmarkStart w:name="z285" w:id="267"/>
    <w:p>
      <w:pPr>
        <w:spacing w:after="0"/>
        <w:ind w:left="0"/>
        <w:jc w:val="both"/>
      </w:pPr>
      <w:r>
        <w:rPr>
          <w:rFonts w:ascii="Times New Roman"/>
          <w:b w:val="false"/>
          <w:i w:val="false"/>
          <w:color w:val="000000"/>
          <w:sz w:val="28"/>
        </w:rPr>
        <w:t>
      2) мемлекеттік қызмет өтілі үш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267"/>
    <w:bookmarkStart w:name="z286" w:id="268"/>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үш жылдан кем емес егер ұйымдардың басшылық лауазымдарында бір жылдан кем емес болған жағдайда.</w:t>
      </w:r>
    </w:p>
    <w:bookmarkEnd w:id="268"/>
    <w:bookmarkStart w:name="z287" w:id="269"/>
    <w:p>
      <w:pPr>
        <w:spacing w:after="0"/>
        <w:ind w:left="0"/>
        <w:jc w:val="both"/>
      </w:pPr>
      <w:r>
        <w:rPr>
          <w:rFonts w:ascii="Times New Roman"/>
          <w:b w:val="false"/>
          <w:i w:val="false"/>
          <w:color w:val="000000"/>
          <w:sz w:val="28"/>
        </w:rPr>
        <w:t>
      58. D-R-2 санатының мемлекеттік әкімшілік лауазымдарына мынадай талаптар белгіленеді:</w:t>
      </w:r>
    </w:p>
    <w:bookmarkEnd w:id="269"/>
    <w:bookmarkStart w:name="z288" w:id="270"/>
    <w:p>
      <w:pPr>
        <w:spacing w:after="0"/>
        <w:ind w:left="0"/>
        <w:jc w:val="both"/>
      </w:pPr>
      <w:r>
        <w:rPr>
          <w:rFonts w:ascii="Times New Roman"/>
          <w:b w:val="false"/>
          <w:i w:val="false"/>
          <w:color w:val="000000"/>
          <w:sz w:val="28"/>
        </w:rPr>
        <w:t>
      жоғары немесе жоғары оқу орнынан кейінгі білім;</w:t>
      </w:r>
    </w:p>
    <w:bookmarkEnd w:id="270"/>
    <w:bookmarkStart w:name="z289" w:id="271"/>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71"/>
    <w:bookmarkStart w:name="z290" w:id="272"/>
    <w:p>
      <w:pPr>
        <w:spacing w:after="0"/>
        <w:ind w:left="0"/>
        <w:jc w:val="both"/>
      </w:pPr>
      <w:r>
        <w:rPr>
          <w:rFonts w:ascii="Times New Roman"/>
          <w:b w:val="false"/>
          <w:i w:val="false"/>
          <w:color w:val="000000"/>
          <w:sz w:val="28"/>
        </w:rPr>
        <w:t>
      1) жұмыс өтілі екі жылдан кем емес, оның ішінде мемлекеттік органның штат кестесінде көзделген келесі төменгі санаттағы лауазымдарда немесе А-5, В-6, С-5, C-O-6, C-R-3, D-5, D-O-5, D-R-3, Е-4, E-R-3, E-G-2 санаттарынан төмен емес лауазымдарда бір жылдан кем емес;</w:t>
      </w:r>
    </w:p>
    <w:bookmarkEnd w:id="272"/>
    <w:bookmarkStart w:name="z291" w:id="273"/>
    <w:p>
      <w:pPr>
        <w:spacing w:after="0"/>
        <w:ind w:left="0"/>
        <w:jc w:val="both"/>
      </w:pPr>
      <w:r>
        <w:rPr>
          <w:rFonts w:ascii="Times New Roman"/>
          <w:b w:val="false"/>
          <w:i w:val="false"/>
          <w:color w:val="000000"/>
          <w:sz w:val="28"/>
        </w:rPr>
        <w:t>
      2) жұмыс өтілі екі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273"/>
    <w:bookmarkStart w:name="z292" w:id="274"/>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екі жылдан кем емес.</w:t>
      </w:r>
    </w:p>
    <w:bookmarkEnd w:id="274"/>
    <w:bookmarkStart w:name="z293" w:id="275"/>
    <w:p>
      <w:pPr>
        <w:spacing w:after="0"/>
        <w:ind w:left="0"/>
        <w:jc w:val="both"/>
      </w:pPr>
      <w:r>
        <w:rPr>
          <w:rFonts w:ascii="Times New Roman"/>
          <w:b w:val="false"/>
          <w:i w:val="false"/>
          <w:color w:val="000000"/>
          <w:sz w:val="28"/>
        </w:rPr>
        <w:t>
      59. D-R-3 санатының мемлекеттік әкімшілік лауазымдарына мынадай талаптар белгіленеді:</w:t>
      </w:r>
    </w:p>
    <w:bookmarkEnd w:id="275"/>
    <w:bookmarkStart w:name="z294" w:id="276"/>
    <w:p>
      <w:pPr>
        <w:spacing w:after="0"/>
        <w:ind w:left="0"/>
        <w:jc w:val="both"/>
      </w:pPr>
      <w:r>
        <w:rPr>
          <w:rFonts w:ascii="Times New Roman"/>
          <w:b w:val="false"/>
          <w:i w:val="false"/>
          <w:color w:val="000000"/>
          <w:sz w:val="28"/>
        </w:rPr>
        <w:t>
      жоғары немесе жоғары оқу орнынан кейінгі білім;</w:t>
      </w:r>
    </w:p>
    <w:bookmarkEnd w:id="276"/>
    <w:bookmarkStart w:name="z295" w:id="27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77"/>
    <w:bookmarkStart w:name="z296" w:id="278"/>
    <w:p>
      <w:pPr>
        <w:spacing w:after="0"/>
        <w:ind w:left="0"/>
        <w:jc w:val="both"/>
      </w:pPr>
      <w:r>
        <w:rPr>
          <w:rFonts w:ascii="Times New Roman"/>
          <w:b w:val="false"/>
          <w:i w:val="false"/>
          <w:color w:val="000000"/>
          <w:sz w:val="28"/>
        </w:rPr>
        <w:t>
      1) жұмыс өтілі бір жылдан кем емес;</w:t>
      </w:r>
    </w:p>
    <w:bookmarkEnd w:id="278"/>
    <w:bookmarkStart w:name="z297" w:id="279"/>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жұмыс өтілі бір жылдан кем емес.</w:t>
      </w:r>
    </w:p>
    <w:bookmarkEnd w:id="279"/>
    <w:bookmarkStart w:name="z298" w:id="280"/>
    <w:p>
      <w:pPr>
        <w:spacing w:after="0"/>
        <w:ind w:left="0"/>
        <w:jc w:val="both"/>
      </w:pPr>
      <w:r>
        <w:rPr>
          <w:rFonts w:ascii="Times New Roman"/>
          <w:b w:val="false"/>
          <w:i w:val="false"/>
          <w:color w:val="000000"/>
          <w:sz w:val="28"/>
        </w:rPr>
        <w:t>
      60. D-R-4 санатының мемлекеттік әкімшілік лауазымдарына мынадай талаптар белгіленеді:</w:t>
      </w:r>
    </w:p>
    <w:bookmarkEnd w:id="28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 немесе жоғары оқу орнынан кейінгі, осы Үлгілік біліктілік талаптарының </w:t>
      </w:r>
      <w:r>
        <w:rPr>
          <w:rFonts w:ascii="Times New Roman"/>
          <w:b w:val="false"/>
          <w:i w:val="false"/>
          <w:color w:val="000000"/>
          <w:sz w:val="28"/>
        </w:rPr>
        <w:t>9-тармағына</w:t>
      </w:r>
      <w:r>
        <w:rPr>
          <w:rFonts w:ascii="Times New Roman"/>
          <w:b w:val="false"/>
          <w:i w:val="false"/>
          <w:color w:val="000000"/>
          <w:sz w:val="28"/>
        </w:rPr>
        <w:t xml:space="preserve"> сәйкес жұмыс өтілі бір жылдан кем емес немесе осы санаттағы накты лауазымның функционалдық бағытына сәйкес салаларда екі жылдан кем емес жұмыс өтілі бар болған жағдайда орта білімнен кейінгі білімі барларға рұқсат етіледі;</w:t>
      </w:r>
    </w:p>
    <w:bookmarkStart w:name="z300" w:id="281"/>
    <w:p>
      <w:pPr>
        <w:spacing w:after="0"/>
        <w:ind w:left="0"/>
        <w:jc w:val="both"/>
      </w:pPr>
      <w:r>
        <w:rPr>
          <w:rFonts w:ascii="Times New Roman"/>
          <w:b w:val="false"/>
          <w:i w:val="false"/>
          <w:color w:val="000000"/>
          <w:sz w:val="28"/>
        </w:rPr>
        <w:t>
      жоғары немесе жоғары оқу орнынан кейінгі білім болған жағдайда жұмыс тәжірибесі талап етілмейді.</w:t>
      </w:r>
    </w:p>
    <w:bookmarkEnd w:id="281"/>
    <w:bookmarkStart w:name="z301" w:id="282"/>
    <w:p>
      <w:pPr>
        <w:spacing w:after="0"/>
        <w:ind w:left="0"/>
        <w:jc w:val="both"/>
      </w:pPr>
      <w:r>
        <w:rPr>
          <w:rFonts w:ascii="Times New Roman"/>
          <w:b w:val="false"/>
          <w:i w:val="false"/>
          <w:color w:val="000000"/>
          <w:sz w:val="28"/>
        </w:rPr>
        <w:t>
      61. D-R-5 санатының мемлекеттік әкімшілік лауазымдарына мынадай талаптар белгіленеді:</w:t>
      </w:r>
    </w:p>
    <w:bookmarkEnd w:id="282"/>
    <w:bookmarkStart w:name="z302" w:id="283"/>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283"/>
    <w:bookmarkStart w:name="z303" w:id="284"/>
    <w:p>
      <w:pPr>
        <w:spacing w:after="0"/>
        <w:ind w:left="0"/>
        <w:jc w:val="both"/>
      </w:pPr>
      <w:r>
        <w:rPr>
          <w:rFonts w:ascii="Times New Roman"/>
          <w:b w:val="false"/>
          <w:i w:val="false"/>
          <w:color w:val="000000"/>
          <w:sz w:val="28"/>
        </w:rPr>
        <w:t>
      жұмыс тәжірибесі талап етілмейді.</w:t>
      </w:r>
    </w:p>
    <w:bookmarkEnd w:id="284"/>
    <w:bookmarkStart w:name="z304" w:id="285"/>
    <w:p>
      <w:pPr>
        <w:spacing w:after="0"/>
        <w:ind w:left="0"/>
        <w:jc w:val="both"/>
      </w:pPr>
      <w:r>
        <w:rPr>
          <w:rFonts w:ascii="Times New Roman"/>
          <w:b w:val="false"/>
          <w:i w:val="false"/>
          <w:color w:val="000000"/>
          <w:sz w:val="28"/>
        </w:rPr>
        <w:t>
      62. Е-1 санатының мемлекеттік әкімшілік лауазымдарына мынадай талаптар белгіленеді:</w:t>
      </w:r>
    </w:p>
    <w:bookmarkEnd w:id="285"/>
    <w:bookmarkStart w:name="z305" w:id="286"/>
    <w:p>
      <w:pPr>
        <w:spacing w:after="0"/>
        <w:ind w:left="0"/>
        <w:jc w:val="both"/>
      </w:pPr>
      <w:r>
        <w:rPr>
          <w:rFonts w:ascii="Times New Roman"/>
          <w:b w:val="false"/>
          <w:i w:val="false"/>
          <w:color w:val="000000"/>
          <w:sz w:val="28"/>
        </w:rPr>
        <w:t>
      жоғары немесе жоғары оқу орнынан кейінгі білім;</w:t>
      </w:r>
    </w:p>
    <w:bookmarkEnd w:id="286"/>
    <w:bookmarkStart w:name="z306" w:id="287"/>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87"/>
    <w:bookmarkStart w:name="z307" w:id="288"/>
    <w:p>
      <w:pPr>
        <w:spacing w:after="0"/>
        <w:ind w:left="0"/>
        <w:jc w:val="both"/>
      </w:pPr>
      <w:r>
        <w:rPr>
          <w:rFonts w:ascii="Times New Roman"/>
          <w:b w:val="false"/>
          <w:i w:val="false"/>
          <w:color w:val="000000"/>
          <w:sz w:val="28"/>
        </w:rPr>
        <w:t>
      1) жұмыс өтілі бес жылдан кем емес, оның ішінде мемлекеттік органның штат кестесінде көзделген келесі төменгі санаттағы лауазымдарда немесе А-3, B-3, C-3, C-O-3, C-R-1, D-3, D-O-2, D-R-1, Е-3, E-R-1 санаттарынан төмен емес лауазымдарда бір жылдан кем емес;</w:t>
      </w:r>
    </w:p>
    <w:bookmarkEnd w:id="288"/>
    <w:bookmarkStart w:name="z308" w:id="289"/>
    <w:p>
      <w:pPr>
        <w:spacing w:after="0"/>
        <w:ind w:left="0"/>
        <w:jc w:val="both"/>
      </w:pPr>
      <w:r>
        <w:rPr>
          <w:rFonts w:ascii="Times New Roman"/>
          <w:b w:val="false"/>
          <w:i w:val="false"/>
          <w:color w:val="000000"/>
          <w:sz w:val="28"/>
        </w:rPr>
        <w:t>
      2) жұмыс өтілі бес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289"/>
    <w:bookmarkStart w:name="z309" w:id="290"/>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бес жылдан кем емес егер ұйымдардың басшылық лауазымдарында екі жылдан кем емес жұмыс өтілі болған жағдайда.</w:t>
      </w:r>
    </w:p>
    <w:bookmarkEnd w:id="290"/>
    <w:bookmarkStart w:name="z310" w:id="291"/>
    <w:p>
      <w:pPr>
        <w:spacing w:after="0"/>
        <w:ind w:left="0"/>
        <w:jc w:val="both"/>
      </w:pPr>
      <w:r>
        <w:rPr>
          <w:rFonts w:ascii="Times New Roman"/>
          <w:b w:val="false"/>
          <w:i w:val="false"/>
          <w:color w:val="000000"/>
          <w:sz w:val="28"/>
        </w:rPr>
        <w:t>
      63. Е-2 санатының мемлекеттік әкімшілік лауазымдарына мынадай талаптар белгіленеді:</w:t>
      </w:r>
    </w:p>
    <w:bookmarkEnd w:id="291"/>
    <w:bookmarkStart w:name="z311" w:id="292"/>
    <w:p>
      <w:pPr>
        <w:spacing w:after="0"/>
        <w:ind w:left="0"/>
        <w:jc w:val="both"/>
      </w:pPr>
      <w:r>
        <w:rPr>
          <w:rFonts w:ascii="Times New Roman"/>
          <w:b w:val="false"/>
          <w:i w:val="false"/>
          <w:color w:val="000000"/>
          <w:sz w:val="28"/>
        </w:rPr>
        <w:t>
      жоғары немесе жоғары оқу орнынан кейінгі білім;</w:t>
      </w:r>
    </w:p>
    <w:bookmarkEnd w:id="292"/>
    <w:bookmarkStart w:name="z312" w:id="29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93"/>
    <w:bookmarkStart w:name="z313" w:id="294"/>
    <w:p>
      <w:pPr>
        <w:spacing w:after="0"/>
        <w:ind w:left="0"/>
        <w:jc w:val="both"/>
      </w:pPr>
      <w:r>
        <w:rPr>
          <w:rFonts w:ascii="Times New Roman"/>
          <w:b w:val="false"/>
          <w:i w:val="false"/>
          <w:color w:val="000000"/>
          <w:sz w:val="28"/>
        </w:rPr>
        <w:t>
      1) жұмыс өтілі төрт жылдан кем емес, оның ішінде мемлекеттік органның штат кестесінде көзделген келесі төменгі санаттағы лауазымдарда немесе А-4, B-4, C-4, C-O-4, C-R-2, D-3, D-O-3, D-R-2, Е-3, E-R-2 санаттарынан төмен емес лауазымдарда бір жылдан кем емес;</w:t>
      </w:r>
    </w:p>
    <w:bookmarkEnd w:id="294"/>
    <w:bookmarkStart w:name="z314" w:id="295"/>
    <w:p>
      <w:pPr>
        <w:spacing w:after="0"/>
        <w:ind w:left="0"/>
        <w:jc w:val="both"/>
      </w:pPr>
      <w:r>
        <w:rPr>
          <w:rFonts w:ascii="Times New Roman"/>
          <w:b w:val="false"/>
          <w:i w:val="false"/>
          <w:color w:val="000000"/>
          <w:sz w:val="28"/>
        </w:rPr>
        <w:t>
      2) жұмыс өтілі төрт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295"/>
    <w:bookmarkStart w:name="z315" w:id="29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төрт жылдан кем емес, оның ішінде мемлекеттік орган болып табылмайтын ұйымдардың басшылық лауазымдарында бір жылдан кем емес.</w:t>
      </w:r>
    </w:p>
    <w:bookmarkEnd w:id="296"/>
    <w:bookmarkStart w:name="z316" w:id="297"/>
    <w:p>
      <w:pPr>
        <w:spacing w:after="0"/>
        <w:ind w:left="0"/>
        <w:jc w:val="both"/>
      </w:pPr>
      <w:r>
        <w:rPr>
          <w:rFonts w:ascii="Times New Roman"/>
          <w:b w:val="false"/>
          <w:i w:val="false"/>
          <w:color w:val="000000"/>
          <w:sz w:val="28"/>
        </w:rPr>
        <w:t>
      64. Е-3 санатының мемлекеттік әкімшілік лауазымдарына мынадай талаптар белгіленеді:</w:t>
      </w:r>
    </w:p>
    <w:bookmarkEnd w:id="297"/>
    <w:bookmarkStart w:name="z317" w:id="298"/>
    <w:p>
      <w:pPr>
        <w:spacing w:after="0"/>
        <w:ind w:left="0"/>
        <w:jc w:val="both"/>
      </w:pPr>
      <w:r>
        <w:rPr>
          <w:rFonts w:ascii="Times New Roman"/>
          <w:b w:val="false"/>
          <w:i w:val="false"/>
          <w:color w:val="000000"/>
          <w:sz w:val="28"/>
        </w:rPr>
        <w:t>
      жоғары немесе жоғары оқу орнынан кейінгі білім;</w:t>
      </w:r>
    </w:p>
    <w:bookmarkEnd w:id="298"/>
    <w:bookmarkStart w:name="z318" w:id="29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299"/>
    <w:bookmarkStart w:name="z319" w:id="300"/>
    <w:p>
      <w:pPr>
        <w:spacing w:after="0"/>
        <w:ind w:left="0"/>
        <w:jc w:val="both"/>
      </w:pPr>
      <w:r>
        <w:rPr>
          <w:rFonts w:ascii="Times New Roman"/>
          <w:b w:val="false"/>
          <w:i w:val="false"/>
          <w:color w:val="000000"/>
          <w:sz w:val="28"/>
        </w:rPr>
        <w:t>
      1) жұмыс өтілі екі жылдан кем емес;</w:t>
      </w:r>
    </w:p>
    <w:bookmarkEnd w:id="300"/>
    <w:bookmarkStart w:name="z320" w:id="301"/>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жұмыс өтілі екі жылдан кем емес.</w:t>
      </w:r>
    </w:p>
    <w:bookmarkEnd w:id="301"/>
    <w:bookmarkStart w:name="z321" w:id="302"/>
    <w:p>
      <w:pPr>
        <w:spacing w:after="0"/>
        <w:ind w:left="0"/>
        <w:jc w:val="both"/>
      </w:pPr>
      <w:r>
        <w:rPr>
          <w:rFonts w:ascii="Times New Roman"/>
          <w:b w:val="false"/>
          <w:i w:val="false"/>
          <w:color w:val="000000"/>
          <w:sz w:val="28"/>
        </w:rPr>
        <w:t>
      65. Е-4 санатының мемлекеттік әкімшілік лауазымдарына мынадай талаптар белгіленеді:</w:t>
      </w:r>
    </w:p>
    <w:bookmarkEnd w:id="30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жоғары немесе жоғары оқу орнынан кейінгі білім, осы Үлгілік біліктілік талаптарының </w:t>
      </w:r>
      <w:r>
        <w:rPr>
          <w:rFonts w:ascii="Times New Roman"/>
          <w:b w:val="false"/>
          <w:i w:val="false"/>
          <w:color w:val="000000"/>
          <w:sz w:val="28"/>
        </w:rPr>
        <w:t>9-тармағына</w:t>
      </w:r>
      <w:r>
        <w:rPr>
          <w:rFonts w:ascii="Times New Roman"/>
          <w:b w:val="false"/>
          <w:i w:val="false"/>
          <w:color w:val="000000"/>
          <w:sz w:val="28"/>
        </w:rPr>
        <w:t xml:space="preserve"> сәйкес жұмыс өтілі бір жылдан кем емес немесе осы санаттағы накты лауазымның функционалдық бағытына сәйкес салаларда екі жылдан кем емес жұмыс өтілі бар болған жағдайда орта білімнен кейінгі немесе техникалық және кәсіптік білімі барларға рұқсат етіледі;</w:t>
      </w:r>
    </w:p>
    <w:bookmarkStart w:name="z323" w:id="303"/>
    <w:p>
      <w:pPr>
        <w:spacing w:after="0"/>
        <w:ind w:left="0"/>
        <w:jc w:val="both"/>
      </w:pPr>
      <w:r>
        <w:rPr>
          <w:rFonts w:ascii="Times New Roman"/>
          <w:b w:val="false"/>
          <w:i w:val="false"/>
          <w:color w:val="000000"/>
          <w:sz w:val="28"/>
        </w:rPr>
        <w:t>
      жоғары немесе жоғары оқу орнынан кейінгі білім болған жағдайда жұмыс тәжірибесі талап етілмейді.</w:t>
      </w:r>
    </w:p>
    <w:bookmarkEnd w:id="303"/>
    <w:bookmarkStart w:name="z324" w:id="304"/>
    <w:p>
      <w:pPr>
        <w:spacing w:after="0"/>
        <w:ind w:left="0"/>
        <w:jc w:val="both"/>
      </w:pPr>
      <w:r>
        <w:rPr>
          <w:rFonts w:ascii="Times New Roman"/>
          <w:b w:val="false"/>
          <w:i w:val="false"/>
          <w:color w:val="000000"/>
          <w:sz w:val="28"/>
        </w:rPr>
        <w:t>
      66. Е-5 санатының мемлекеттік әкімшілік лауазымдарына мынадай талаптар белгіленеді:</w:t>
      </w:r>
    </w:p>
    <w:bookmarkEnd w:id="304"/>
    <w:bookmarkStart w:name="z325" w:id="305"/>
    <w:p>
      <w:pPr>
        <w:spacing w:after="0"/>
        <w:ind w:left="0"/>
        <w:jc w:val="both"/>
      </w:pPr>
      <w:r>
        <w:rPr>
          <w:rFonts w:ascii="Times New Roman"/>
          <w:b w:val="false"/>
          <w:i w:val="false"/>
          <w:color w:val="000000"/>
          <w:sz w:val="28"/>
        </w:rPr>
        <w:t>
      жоғары немесе жоғары оқу орнынан кейінгі білім немесе орта білімнен кейінгі немесе техникалық және кәсіптік білім;</w:t>
      </w:r>
    </w:p>
    <w:bookmarkEnd w:id="305"/>
    <w:bookmarkStart w:name="z326" w:id="306"/>
    <w:p>
      <w:pPr>
        <w:spacing w:after="0"/>
        <w:ind w:left="0"/>
        <w:jc w:val="both"/>
      </w:pPr>
      <w:r>
        <w:rPr>
          <w:rFonts w:ascii="Times New Roman"/>
          <w:b w:val="false"/>
          <w:i w:val="false"/>
          <w:color w:val="000000"/>
          <w:sz w:val="28"/>
        </w:rPr>
        <w:t>
      жұмыс өтілі талап етілмейді.</w:t>
      </w:r>
    </w:p>
    <w:bookmarkEnd w:id="306"/>
    <w:bookmarkStart w:name="z327" w:id="307"/>
    <w:p>
      <w:pPr>
        <w:spacing w:after="0"/>
        <w:ind w:left="0"/>
        <w:jc w:val="both"/>
      </w:pPr>
      <w:r>
        <w:rPr>
          <w:rFonts w:ascii="Times New Roman"/>
          <w:b w:val="false"/>
          <w:i w:val="false"/>
          <w:color w:val="000000"/>
          <w:sz w:val="28"/>
        </w:rPr>
        <w:t>
      67. Е-R-1 санатының аудандық маңызы бар қалалар әкімдерінің мемлекеттік әкімшілік лауазымдарына мынадай талаптар белгіленеді:</w:t>
      </w:r>
    </w:p>
    <w:bookmarkEnd w:id="307"/>
    <w:bookmarkStart w:name="z328" w:id="308"/>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08"/>
    <w:bookmarkStart w:name="z329" w:id="30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09"/>
    <w:bookmarkStart w:name="z330" w:id="310"/>
    <w:p>
      <w:pPr>
        <w:spacing w:after="0"/>
        <w:ind w:left="0"/>
        <w:jc w:val="both"/>
      </w:pPr>
      <w:r>
        <w:rPr>
          <w:rFonts w:ascii="Times New Roman"/>
          <w:b w:val="false"/>
          <w:i w:val="false"/>
          <w:color w:val="000000"/>
          <w:sz w:val="28"/>
        </w:rPr>
        <w:t>
      1) жұмыс өтілі төрт жылдан кем емес, оның ішінде мемлекеттік органның штат кестесінде көзделген келесі төменгі санаттағы лауазымдарда немесе А-5, B-5, C-4, C-O-4, C-R-3, D-3, D-O-3, D-R-3, Е-3, E-R-3, E-G-2 санаттарынан төмен емес лауазымдарда бір жылдан кем емес;</w:t>
      </w:r>
    </w:p>
    <w:bookmarkEnd w:id="310"/>
    <w:bookmarkStart w:name="z331" w:id="311"/>
    <w:p>
      <w:pPr>
        <w:spacing w:after="0"/>
        <w:ind w:left="0"/>
        <w:jc w:val="both"/>
      </w:pPr>
      <w:r>
        <w:rPr>
          <w:rFonts w:ascii="Times New Roman"/>
          <w:b w:val="false"/>
          <w:i w:val="false"/>
          <w:color w:val="000000"/>
          <w:sz w:val="28"/>
        </w:rPr>
        <w:t>
      2) жұмыс өтілі төрт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311"/>
    <w:bookmarkStart w:name="z332" w:id="312"/>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төрт жылдан кем емес егер ұйымдардың басшылық лауазымдарында екі жылдан кем емес жұмыс өтілі болған жағдайда;</w:t>
      </w:r>
    </w:p>
    <w:bookmarkEnd w:id="312"/>
    <w:bookmarkStart w:name="z333" w:id="313"/>
    <w:p>
      <w:pPr>
        <w:spacing w:after="0"/>
        <w:ind w:left="0"/>
        <w:jc w:val="both"/>
      </w:pPr>
      <w:r>
        <w:rPr>
          <w:rFonts w:ascii="Times New Roman"/>
          <w:b w:val="false"/>
          <w:i w:val="false"/>
          <w:color w:val="000000"/>
          <w:sz w:val="28"/>
        </w:rPr>
        <w:t>
      4) республикалық және жергілікті бюджеттерден қаржыландырылатын мемлекеттік мекемелердегі жұмыс өтілі төрт жылдан кем емес, оның ішінде басшылық лауазымдарында бір жылдан кем емес.</w:t>
      </w:r>
    </w:p>
    <w:bookmarkEnd w:id="313"/>
    <w:bookmarkStart w:name="z334" w:id="314"/>
    <w:p>
      <w:pPr>
        <w:spacing w:after="0"/>
        <w:ind w:left="0"/>
        <w:jc w:val="both"/>
      </w:pPr>
      <w:r>
        <w:rPr>
          <w:rFonts w:ascii="Times New Roman"/>
          <w:b w:val="false"/>
          <w:i w:val="false"/>
          <w:color w:val="000000"/>
          <w:sz w:val="28"/>
        </w:rPr>
        <w:t>
      68. Е-R-1 санатының ауылдар, кенттер, ауылдық округтер әкімдерінің, аудандық атқарушы органдары бөлімдері басшыларының мемлекеттік әкімшілік лауазымдары санаттарына мынадай талаптар белгіленеді:</w:t>
      </w:r>
    </w:p>
    <w:bookmarkEnd w:id="314"/>
    <w:bookmarkStart w:name="z335" w:id="315"/>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15"/>
    <w:bookmarkStart w:name="z336" w:id="316"/>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16"/>
    <w:bookmarkStart w:name="z337" w:id="317"/>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төменгі санаттағы лауазымдарда немесе А-5, B-5, C-4, C-O-4, C-R-3, D-4, D-O-3, Е-3, D-R-3, E-R-3, E-G-3 санаттарынан төмен емес лауазымдарда бір жылдан кем емес;</w:t>
      </w:r>
    </w:p>
    <w:bookmarkEnd w:id="317"/>
    <w:bookmarkStart w:name="z338" w:id="318"/>
    <w:p>
      <w:pPr>
        <w:spacing w:after="0"/>
        <w:ind w:left="0"/>
        <w:jc w:val="both"/>
      </w:pPr>
      <w:r>
        <w:rPr>
          <w:rFonts w:ascii="Times New Roman"/>
          <w:b w:val="false"/>
          <w:i w:val="false"/>
          <w:color w:val="000000"/>
          <w:sz w:val="28"/>
        </w:rPr>
        <w:t>
      2) жұмыс өтілі үш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318"/>
    <w:bookmarkStart w:name="z339" w:id="319"/>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үш жылдан кем емес егер ұйымдардың басшылық лауазымдарында бір жылдан кем емес;</w:t>
      </w:r>
    </w:p>
    <w:bookmarkEnd w:id="319"/>
    <w:bookmarkStart w:name="z340" w:id="320"/>
    <w:p>
      <w:pPr>
        <w:spacing w:after="0"/>
        <w:ind w:left="0"/>
        <w:jc w:val="both"/>
      </w:pPr>
      <w:r>
        <w:rPr>
          <w:rFonts w:ascii="Times New Roman"/>
          <w:b w:val="false"/>
          <w:i w:val="false"/>
          <w:color w:val="000000"/>
          <w:sz w:val="28"/>
        </w:rPr>
        <w:t>
      4) республикалық және жергілікті бюджеттерден қаржыландырылатын мемлекеттік мекемелердегі жұмыс өтілі үш жылдан кем емес оның ішінде басшылық лауазымдарында бір жылдан кем емес.</w:t>
      </w:r>
    </w:p>
    <w:bookmarkEnd w:id="320"/>
    <w:bookmarkStart w:name="z341" w:id="321"/>
    <w:p>
      <w:pPr>
        <w:spacing w:after="0"/>
        <w:ind w:left="0"/>
        <w:jc w:val="both"/>
      </w:pPr>
      <w:r>
        <w:rPr>
          <w:rFonts w:ascii="Times New Roman"/>
          <w:b w:val="false"/>
          <w:i w:val="false"/>
          <w:color w:val="000000"/>
          <w:sz w:val="28"/>
        </w:rPr>
        <w:t>
      69. E-R-2 санатының мемлекеттік әкімшілік лауазымдарына мынадай талаптар белгіленеді:</w:t>
      </w:r>
    </w:p>
    <w:bookmarkEnd w:id="321"/>
    <w:bookmarkStart w:name="z342" w:id="322"/>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22"/>
    <w:bookmarkStart w:name="z343" w:id="323"/>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23"/>
    <w:bookmarkStart w:name="z344" w:id="324"/>
    <w:p>
      <w:pPr>
        <w:spacing w:after="0"/>
        <w:ind w:left="0"/>
        <w:jc w:val="both"/>
      </w:pPr>
      <w:r>
        <w:rPr>
          <w:rFonts w:ascii="Times New Roman"/>
          <w:b w:val="false"/>
          <w:i w:val="false"/>
          <w:color w:val="000000"/>
          <w:sz w:val="28"/>
        </w:rPr>
        <w:t>
      1) жұмыс өтілі екі жылдан кем емес, оның ішінде мемлекеттік органның штат кестесінде көзделген келесі төменгі санаттағы лауазымдарда немесе А-5, В-6, С-5, C-O-6, C-R-3, D-5, D-O-5, D-R-3, Е-4, E-R-3, E-G-2 санаттарынан төмен емес лауазымдарда бір жылдан кем емес;</w:t>
      </w:r>
    </w:p>
    <w:bookmarkEnd w:id="324"/>
    <w:bookmarkStart w:name="z345" w:id="325"/>
    <w:p>
      <w:pPr>
        <w:spacing w:after="0"/>
        <w:ind w:left="0"/>
        <w:jc w:val="both"/>
      </w:pPr>
      <w:r>
        <w:rPr>
          <w:rFonts w:ascii="Times New Roman"/>
          <w:b w:val="false"/>
          <w:i w:val="false"/>
          <w:color w:val="000000"/>
          <w:sz w:val="28"/>
        </w:rPr>
        <w:t>
      2) жұмыс өтілі екі жылдан кем емес, оның ішінде құқық қорғау немесе арнайы мемлекеттік органдарының лауазымдарында немесе әскери қызметтің басшылық лауазымдарында немесе судья лауазымында бір жылдан кем емес;</w:t>
      </w:r>
    </w:p>
    <w:bookmarkEnd w:id="325"/>
    <w:bookmarkStart w:name="z346" w:id="326"/>
    <w:p>
      <w:pPr>
        <w:spacing w:after="0"/>
        <w:ind w:left="0"/>
        <w:jc w:val="both"/>
      </w:pPr>
      <w:r>
        <w:rPr>
          <w:rFonts w:ascii="Times New Roman"/>
          <w:b w:val="false"/>
          <w:i w:val="false"/>
          <w:color w:val="000000"/>
          <w:sz w:val="28"/>
        </w:rPr>
        <w:t>
      3) осы санаттағы нақты лауазымның функционалдық бағыттарына сәйкес салаларда жұмыс өтілі екі жылдан кем емес егер ұйымдардың басшылық лауазымдарында бір жылдан кем емес жұмыс өтілі болған жағдайда.</w:t>
      </w:r>
    </w:p>
    <w:bookmarkEnd w:id="326"/>
    <w:bookmarkStart w:name="z347" w:id="327"/>
    <w:p>
      <w:pPr>
        <w:spacing w:after="0"/>
        <w:ind w:left="0"/>
        <w:jc w:val="both"/>
      </w:pPr>
      <w:r>
        <w:rPr>
          <w:rFonts w:ascii="Times New Roman"/>
          <w:b w:val="false"/>
          <w:i w:val="false"/>
          <w:color w:val="000000"/>
          <w:sz w:val="28"/>
        </w:rPr>
        <w:t>
      70. E-R-3 санатының мемлекеттік әкімшілік лауазымдарына мынадай талаптар белгіленеді:</w:t>
      </w:r>
    </w:p>
    <w:bookmarkEnd w:id="327"/>
    <w:bookmarkStart w:name="z348" w:id="328"/>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28"/>
    <w:bookmarkStart w:name="z349" w:id="329"/>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29"/>
    <w:bookmarkStart w:name="z350" w:id="330"/>
    <w:p>
      <w:pPr>
        <w:spacing w:after="0"/>
        <w:ind w:left="0"/>
        <w:jc w:val="both"/>
      </w:pPr>
      <w:r>
        <w:rPr>
          <w:rFonts w:ascii="Times New Roman"/>
          <w:b w:val="false"/>
          <w:i w:val="false"/>
          <w:color w:val="000000"/>
          <w:sz w:val="28"/>
        </w:rPr>
        <w:t>
      1) жұмыс өтілі бір жылдан кем емес;</w:t>
      </w:r>
    </w:p>
    <w:bookmarkEnd w:id="330"/>
    <w:bookmarkStart w:name="z351" w:id="331"/>
    <w:p>
      <w:pPr>
        <w:spacing w:after="0"/>
        <w:ind w:left="0"/>
        <w:jc w:val="both"/>
      </w:pPr>
      <w:r>
        <w:rPr>
          <w:rFonts w:ascii="Times New Roman"/>
          <w:b w:val="false"/>
          <w:i w:val="false"/>
          <w:color w:val="000000"/>
          <w:sz w:val="28"/>
        </w:rPr>
        <w:t>
      2) осы санаттағы нақты лауазымның функционалдық бағыттарына сәйкес салаларда жұмыс өтілі бір жылдан кем емес.</w:t>
      </w:r>
    </w:p>
    <w:bookmarkEnd w:id="331"/>
    <w:bookmarkStart w:name="z352" w:id="332"/>
    <w:p>
      <w:pPr>
        <w:spacing w:after="0"/>
        <w:ind w:left="0"/>
        <w:jc w:val="both"/>
      </w:pPr>
      <w:r>
        <w:rPr>
          <w:rFonts w:ascii="Times New Roman"/>
          <w:b w:val="false"/>
          <w:i w:val="false"/>
          <w:color w:val="000000"/>
          <w:sz w:val="28"/>
        </w:rPr>
        <w:t>
      71. E-R-4 санатының мемлекеттік әкімшілік лауазымдарына мынадай талаптар белгіленеді:</w:t>
      </w:r>
    </w:p>
    <w:bookmarkEnd w:id="332"/>
    <w:bookmarkStart w:name="z353" w:id="333"/>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33"/>
    <w:bookmarkStart w:name="z354" w:id="334"/>
    <w:p>
      <w:pPr>
        <w:spacing w:after="0"/>
        <w:ind w:left="0"/>
        <w:jc w:val="both"/>
      </w:pPr>
      <w:r>
        <w:rPr>
          <w:rFonts w:ascii="Times New Roman"/>
          <w:b w:val="false"/>
          <w:i w:val="false"/>
          <w:color w:val="000000"/>
          <w:sz w:val="28"/>
        </w:rPr>
        <w:t>
      жұмыс тәжірибесі талап етілмейді.</w:t>
      </w:r>
    </w:p>
    <w:bookmarkEnd w:id="334"/>
    <w:bookmarkStart w:name="z355" w:id="335"/>
    <w:p>
      <w:pPr>
        <w:spacing w:after="0"/>
        <w:ind w:left="0"/>
        <w:jc w:val="both"/>
      </w:pPr>
      <w:r>
        <w:rPr>
          <w:rFonts w:ascii="Times New Roman"/>
          <w:b w:val="false"/>
          <w:i w:val="false"/>
          <w:color w:val="000000"/>
          <w:sz w:val="28"/>
        </w:rPr>
        <w:t>
      72. E-R-5 санатының мемлекеттік әкімшілік лауазымдарына мынадай талаптар белгіленеді:</w:t>
      </w:r>
    </w:p>
    <w:bookmarkEnd w:id="335"/>
    <w:bookmarkStart w:name="z356" w:id="336"/>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36"/>
    <w:bookmarkStart w:name="z357" w:id="337"/>
    <w:p>
      <w:pPr>
        <w:spacing w:after="0"/>
        <w:ind w:left="0"/>
        <w:jc w:val="both"/>
      </w:pPr>
      <w:r>
        <w:rPr>
          <w:rFonts w:ascii="Times New Roman"/>
          <w:b w:val="false"/>
          <w:i w:val="false"/>
          <w:color w:val="000000"/>
          <w:sz w:val="28"/>
        </w:rPr>
        <w:t>
      жұмыс тәжірибесі талап етілмейді.</w:t>
      </w:r>
    </w:p>
    <w:bookmarkEnd w:id="337"/>
    <w:bookmarkStart w:name="z358" w:id="338"/>
    <w:p>
      <w:pPr>
        <w:spacing w:after="0"/>
        <w:ind w:left="0"/>
        <w:jc w:val="both"/>
      </w:pPr>
      <w:r>
        <w:rPr>
          <w:rFonts w:ascii="Times New Roman"/>
          <w:b w:val="false"/>
          <w:i w:val="false"/>
          <w:color w:val="000000"/>
          <w:sz w:val="28"/>
        </w:rPr>
        <w:t>
      73. Е-G-1 санатының аудандық маңызы бар қала әкімінің орынбасарлары мемлекеттік әкімшілік лауазымдарына талаптар белгіленеді:</w:t>
      </w:r>
    </w:p>
    <w:bookmarkEnd w:id="338"/>
    <w:bookmarkStart w:name="z359" w:id="339"/>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39"/>
    <w:bookmarkStart w:name="z360" w:id="340"/>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40"/>
    <w:bookmarkStart w:name="z361" w:id="341"/>
    <w:p>
      <w:pPr>
        <w:spacing w:after="0"/>
        <w:ind w:left="0"/>
        <w:jc w:val="both"/>
      </w:pPr>
      <w:r>
        <w:rPr>
          <w:rFonts w:ascii="Times New Roman"/>
          <w:b w:val="false"/>
          <w:i w:val="false"/>
          <w:color w:val="000000"/>
          <w:sz w:val="28"/>
        </w:rPr>
        <w:t>
      1) жұмыс өтілі үш жылдан кем емес, оның ішінде мемлекеттік органның штат кестесінде көзделген келесі төменгі санаттағы лауазымдарда немесе А-5, B-6, C-5, C-O-6, C-R-5, D-5, D-O-6, D-R-5, E-5, E-R-5, E-G-3 санаттарынан төмен емес лауазымдарда бір жылдан кем емес;</w:t>
      </w:r>
    </w:p>
    <w:bookmarkEnd w:id="341"/>
    <w:bookmarkStart w:name="z362" w:id="342"/>
    <w:p>
      <w:pPr>
        <w:spacing w:after="0"/>
        <w:ind w:left="0"/>
        <w:jc w:val="both"/>
      </w:pPr>
      <w:r>
        <w:rPr>
          <w:rFonts w:ascii="Times New Roman"/>
          <w:b w:val="false"/>
          <w:i w:val="false"/>
          <w:color w:val="000000"/>
          <w:sz w:val="28"/>
        </w:rPr>
        <w:t>
      2) жұмыс өтілі үш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342"/>
    <w:bookmarkStart w:name="z363" w:id="343"/>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үш жылдан кем емес.</w:t>
      </w:r>
    </w:p>
    <w:bookmarkEnd w:id="343"/>
    <w:bookmarkStart w:name="z364" w:id="344"/>
    <w:p>
      <w:pPr>
        <w:spacing w:after="0"/>
        <w:ind w:left="0"/>
        <w:jc w:val="both"/>
      </w:pPr>
      <w:r>
        <w:rPr>
          <w:rFonts w:ascii="Times New Roman"/>
          <w:b w:val="false"/>
          <w:i w:val="false"/>
          <w:color w:val="000000"/>
          <w:sz w:val="28"/>
        </w:rPr>
        <w:t>
      74. Е-G-1 санатының ауыл, кент, ауылдық округ əкімдері орынбасарларының мемлекеттік әкімшілік лауазымдарына талаптар белгіленеді:</w:t>
      </w:r>
    </w:p>
    <w:bookmarkEnd w:id="344"/>
    <w:bookmarkStart w:name="z365" w:id="345"/>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45"/>
    <w:bookmarkStart w:name="z366" w:id="346"/>
    <w:p>
      <w:pPr>
        <w:spacing w:after="0"/>
        <w:ind w:left="0"/>
        <w:jc w:val="both"/>
      </w:pPr>
      <w:r>
        <w:rPr>
          <w:rFonts w:ascii="Times New Roman"/>
          <w:b w:val="false"/>
          <w:i w:val="false"/>
          <w:color w:val="000000"/>
          <w:sz w:val="28"/>
        </w:rPr>
        <w:t>
      жұмыс тәжірибесі келесі талаптардың біріне сәйкес болуы тиіс:</w:t>
      </w:r>
    </w:p>
    <w:bookmarkEnd w:id="346"/>
    <w:bookmarkStart w:name="z367" w:id="347"/>
    <w:p>
      <w:pPr>
        <w:spacing w:after="0"/>
        <w:ind w:left="0"/>
        <w:jc w:val="both"/>
      </w:pPr>
      <w:r>
        <w:rPr>
          <w:rFonts w:ascii="Times New Roman"/>
          <w:b w:val="false"/>
          <w:i w:val="false"/>
          <w:color w:val="000000"/>
          <w:sz w:val="28"/>
        </w:rPr>
        <w:t>
      1) жұмыс өтілі екі жылдан кем емес, оның ішінде мемлекеттік органның штат кестесінде көзделген келесі төменгі санаттағы лауазымдарда немесе А-5, B-6, C-5, C-O-6, C-R-5, D-5, D-O-6, D-R-5, E-5, E-R-5, E-G-3 санаттарынан төмен емес лауазымдарда бір жылдан кем емес;</w:t>
      </w:r>
    </w:p>
    <w:bookmarkEnd w:id="347"/>
    <w:bookmarkStart w:name="z368" w:id="348"/>
    <w:p>
      <w:pPr>
        <w:spacing w:after="0"/>
        <w:ind w:left="0"/>
        <w:jc w:val="both"/>
      </w:pPr>
      <w:r>
        <w:rPr>
          <w:rFonts w:ascii="Times New Roman"/>
          <w:b w:val="false"/>
          <w:i w:val="false"/>
          <w:color w:val="000000"/>
          <w:sz w:val="28"/>
        </w:rPr>
        <w:t>
      2) жұмыс өтілі екі жылдан кем емес, оның ішінде құқық қорғау немесе арнайы мемлекеттік органдарының басшылық лауазымдарында немесе әскери қызметтің басшылық лауазымдарында немесе судья лауазымында бір жылдан кем емес;</w:t>
      </w:r>
    </w:p>
    <w:bookmarkEnd w:id="348"/>
    <w:bookmarkStart w:name="z369" w:id="349"/>
    <w:p>
      <w:pPr>
        <w:spacing w:after="0"/>
        <w:ind w:left="0"/>
        <w:jc w:val="both"/>
      </w:pPr>
      <w:r>
        <w:rPr>
          <w:rFonts w:ascii="Times New Roman"/>
          <w:b w:val="false"/>
          <w:i w:val="false"/>
          <w:color w:val="000000"/>
          <w:sz w:val="28"/>
        </w:rPr>
        <w:t>
      3) осы санаттағы нақты лауазымның функционалдық бағытына сәйкес салаларда жұмыс өтілі екі жылдан кем емес.</w:t>
      </w:r>
    </w:p>
    <w:bookmarkEnd w:id="349"/>
    <w:bookmarkStart w:name="z370" w:id="350"/>
    <w:p>
      <w:pPr>
        <w:spacing w:after="0"/>
        <w:ind w:left="0"/>
        <w:jc w:val="both"/>
      </w:pPr>
      <w:r>
        <w:rPr>
          <w:rFonts w:ascii="Times New Roman"/>
          <w:b w:val="false"/>
          <w:i w:val="false"/>
          <w:color w:val="000000"/>
          <w:sz w:val="28"/>
        </w:rPr>
        <w:t>
      75. E-G-2 санатының мемлекеттік әкімшілік лауазымдарына мынадай талаптар белгіленеді:</w:t>
      </w:r>
    </w:p>
    <w:bookmarkEnd w:id="350"/>
    <w:bookmarkStart w:name="z371" w:id="351"/>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51"/>
    <w:bookmarkStart w:name="z372" w:id="352"/>
    <w:p>
      <w:pPr>
        <w:spacing w:after="0"/>
        <w:ind w:left="0"/>
        <w:jc w:val="both"/>
      </w:pPr>
      <w:r>
        <w:rPr>
          <w:rFonts w:ascii="Times New Roman"/>
          <w:b w:val="false"/>
          <w:i w:val="false"/>
          <w:color w:val="000000"/>
          <w:sz w:val="28"/>
        </w:rPr>
        <w:t>
      жұмыс тәжірибесі мынадай талаптардың біріне сәйкес болуы тиіс:</w:t>
      </w:r>
    </w:p>
    <w:bookmarkEnd w:id="352"/>
    <w:bookmarkStart w:name="z373" w:id="353"/>
    <w:p>
      <w:pPr>
        <w:spacing w:after="0"/>
        <w:ind w:left="0"/>
        <w:jc w:val="both"/>
      </w:pPr>
      <w:r>
        <w:rPr>
          <w:rFonts w:ascii="Times New Roman"/>
          <w:b w:val="false"/>
          <w:i w:val="false"/>
          <w:color w:val="000000"/>
          <w:sz w:val="28"/>
        </w:rPr>
        <w:t>
      1) жұмыс өтілі екі жылдан кем емес;</w:t>
      </w:r>
    </w:p>
    <w:bookmarkEnd w:id="353"/>
    <w:bookmarkStart w:name="z374" w:id="354"/>
    <w:p>
      <w:pPr>
        <w:spacing w:after="0"/>
        <w:ind w:left="0"/>
        <w:jc w:val="both"/>
      </w:pPr>
      <w:r>
        <w:rPr>
          <w:rFonts w:ascii="Times New Roman"/>
          <w:b w:val="false"/>
          <w:i w:val="false"/>
          <w:color w:val="000000"/>
          <w:sz w:val="28"/>
        </w:rPr>
        <w:t>
      2) осы санаттағы нақты лауазымның функционалдық бағытына сәйкес салаларда жұмыс өтілі екі жылдан кем емес.</w:t>
      </w:r>
    </w:p>
    <w:bookmarkEnd w:id="354"/>
    <w:bookmarkStart w:name="z375" w:id="355"/>
    <w:p>
      <w:pPr>
        <w:spacing w:after="0"/>
        <w:ind w:left="0"/>
        <w:jc w:val="both"/>
      </w:pPr>
      <w:r>
        <w:rPr>
          <w:rFonts w:ascii="Times New Roman"/>
          <w:b w:val="false"/>
          <w:i w:val="false"/>
          <w:color w:val="000000"/>
          <w:sz w:val="28"/>
        </w:rPr>
        <w:t>
      76. E-G-3 санатының мемлекеттік әкімшілік лауазымдарына мынадай талаптар белгіленеді:</w:t>
      </w:r>
    </w:p>
    <w:bookmarkEnd w:id="355"/>
    <w:bookmarkStart w:name="z376" w:id="356"/>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56"/>
    <w:bookmarkStart w:name="z377" w:id="357"/>
    <w:p>
      <w:pPr>
        <w:spacing w:after="0"/>
        <w:ind w:left="0"/>
        <w:jc w:val="both"/>
      </w:pPr>
      <w:r>
        <w:rPr>
          <w:rFonts w:ascii="Times New Roman"/>
          <w:b w:val="false"/>
          <w:i w:val="false"/>
          <w:color w:val="000000"/>
          <w:sz w:val="28"/>
        </w:rPr>
        <w:t>
      жұмыс тәжірибесі талап етілмейді.</w:t>
      </w:r>
    </w:p>
    <w:bookmarkEnd w:id="357"/>
    <w:bookmarkStart w:name="z378" w:id="358"/>
    <w:p>
      <w:pPr>
        <w:spacing w:after="0"/>
        <w:ind w:left="0"/>
        <w:jc w:val="both"/>
      </w:pPr>
      <w:r>
        <w:rPr>
          <w:rFonts w:ascii="Times New Roman"/>
          <w:b w:val="false"/>
          <w:i w:val="false"/>
          <w:color w:val="000000"/>
          <w:sz w:val="28"/>
        </w:rPr>
        <w:t>
      77. E-G-4 санатының мемлекеттік әкімшілік лауазымдарына мынадай талаптар белгіленеді:</w:t>
      </w:r>
    </w:p>
    <w:bookmarkEnd w:id="358"/>
    <w:bookmarkStart w:name="z379" w:id="359"/>
    <w:p>
      <w:pPr>
        <w:spacing w:after="0"/>
        <w:ind w:left="0"/>
        <w:jc w:val="both"/>
      </w:pPr>
      <w:r>
        <w:rPr>
          <w:rFonts w:ascii="Times New Roman"/>
          <w:b w:val="false"/>
          <w:i w:val="false"/>
          <w:color w:val="000000"/>
          <w:sz w:val="28"/>
        </w:rPr>
        <w:t>
      жоғары немесе жоғары оқу орнынан кейінгі не орта білімнен кейінгі немесе техникалық және кәсіптік білім;</w:t>
      </w:r>
    </w:p>
    <w:bookmarkEnd w:id="359"/>
    <w:bookmarkStart w:name="z380" w:id="360"/>
    <w:p>
      <w:pPr>
        <w:spacing w:after="0"/>
        <w:ind w:left="0"/>
        <w:jc w:val="both"/>
      </w:pPr>
      <w:r>
        <w:rPr>
          <w:rFonts w:ascii="Times New Roman"/>
          <w:b w:val="false"/>
          <w:i w:val="false"/>
          <w:color w:val="000000"/>
          <w:sz w:val="28"/>
        </w:rPr>
        <w:t>
      жұмыс тәжірибесі талап етілмейді.</w:t>
      </w:r>
    </w:p>
    <w:bookmarkEnd w:id="360"/>
    <w:bookmarkStart w:name="z381" w:id="361"/>
    <w:p>
      <w:pPr>
        <w:spacing w:after="0"/>
        <w:ind w:left="0"/>
        <w:jc w:val="both"/>
      </w:pPr>
      <w:r>
        <w:rPr>
          <w:rFonts w:ascii="Times New Roman"/>
          <w:b w:val="false"/>
          <w:i w:val="false"/>
          <w:color w:val="000000"/>
          <w:sz w:val="28"/>
        </w:rPr>
        <w:t>
      Ескертпе: * – E-R-1 санатындағы аудандық маңызы бар қала, ауыл, кент, ауылдық округ әкімдері мемлекеттік әкімшілік лауазымдарына орналасу кезінде, кандидатта ғылым кандидаты, ғылым докторы ғылыми дәрежесі немесе философия докторы (PhD) академиялық дәрежесі не бейіні бойынша доктор болған жағдайда, нақты лауазымның функционалдық бағыттарына сәйкестігі міндетті емес.</w:t>
      </w:r>
    </w:p>
    <w:bookmarkEnd w:id="361"/>
    <w:bookmarkStart w:name="z382" w:id="362"/>
    <w:p>
      <w:pPr>
        <w:spacing w:after="0"/>
        <w:ind w:left="0"/>
        <w:jc w:val="both"/>
      </w:pPr>
      <w:r>
        <w:rPr>
          <w:rFonts w:ascii="Times New Roman"/>
          <w:b w:val="false"/>
          <w:i w:val="false"/>
          <w:color w:val="000000"/>
          <w:sz w:val="28"/>
        </w:rPr>
        <w:t>
      ** – конкурстық комиссияның оң қорытындысын алған жалпы конкурс қатысушылары жоқ болған жағдайда бұл талап қойылмайды.</w:t>
      </w:r>
    </w:p>
    <w:bookmarkEnd w:id="36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