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70da276" w14:textId="70da276">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Стандарта оказания медицинской помощи в стационарных условиях в Республике Казахстан</w:t>
      </w:r>
    </w:p>
    <w:p>
      <w:pPr>
        <w:spacing w:after="0"/>
        <w:ind w:left="0"/>
        <w:jc w:val="both"/>
      </w:pPr>
      <w:r>
        <w:rPr>
          <w:rFonts w:ascii="Times New Roman"/>
          <w:b w:val="false"/>
          <w:i w:val="false"/>
          <w:color w:val="000000"/>
          <w:sz w:val="28"/>
        </w:rPr>
        <w:t>Приказ Министра здравоохранения Республики Казахстан от 24 марта 2022 года № ҚР- ДСМ-27. Зарегистрирован в Министерстве юстиции Республики Казахстан 25 марта 2022 года № 27218.</w:t>
      </w:r>
    </w:p>
    <w:p>
      <w:pPr>
        <w:spacing w:after="0"/>
        <w:ind w:left="0"/>
        <w:jc w:val="both"/>
      </w:pPr>
      <w:bookmarkStart w:name="z4" w:id="0"/>
      <w:r>
        <w:rPr>
          <w:rFonts w:ascii="Times New Roman"/>
          <w:b w:val="false"/>
          <w:i w:val="false"/>
          <w:color w:val="000000"/>
          <w:sz w:val="28"/>
        </w:rPr>
        <w:t xml:space="preserve">
      В соответствии с </w:t>
      </w:r>
      <w:r>
        <w:rPr>
          <w:rFonts w:ascii="Times New Roman"/>
          <w:b w:val="false"/>
          <w:i w:val="false"/>
          <w:color w:val="000000"/>
          <w:sz w:val="28"/>
        </w:rPr>
        <w:t>подпунктом 32)</w:t>
      </w:r>
      <w:r>
        <w:rPr>
          <w:rFonts w:ascii="Times New Roman"/>
          <w:b w:val="false"/>
          <w:i w:val="false"/>
          <w:color w:val="000000"/>
          <w:sz w:val="28"/>
        </w:rPr>
        <w:t xml:space="preserve"> статьи 7 Кодекса Республики Казахстан "О здоровье народа и системе здравоохранения",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 государственных услугах" ПРИКАЗЫВАЮ:</w:t>
      </w:r>
    </w:p>
    <w:bookmarkEnd w:id="0"/>
    <w:bookmarkStart w:name="z5" w:id="1"/>
    <w:p>
      <w:pPr>
        <w:spacing w:after="0"/>
        <w:ind w:left="0"/>
        <w:jc w:val="both"/>
      </w:pPr>
      <w:r>
        <w:rPr>
          <w:rFonts w:ascii="Times New Roman"/>
          <w:b w:val="false"/>
          <w:i w:val="false"/>
          <w:color w:val="000000"/>
          <w:sz w:val="28"/>
        </w:rPr>
        <w:t xml:space="preserve">
      1. Утвердить прилагаемый Стандарт оказания медицинской помощи в стационарных условиях в Республике Казахстан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настоящему приказу.</w:t>
      </w:r>
    </w:p>
    <w:bookmarkEnd w:id="1"/>
    <w:bookmarkStart w:name="z6" w:id="2"/>
    <w:p>
      <w:pPr>
        <w:spacing w:after="0"/>
        <w:ind w:left="0"/>
        <w:jc w:val="both"/>
      </w:pPr>
      <w:r>
        <w:rPr>
          <w:rFonts w:ascii="Times New Roman"/>
          <w:b w:val="false"/>
          <w:i w:val="false"/>
          <w:color w:val="000000"/>
          <w:sz w:val="28"/>
        </w:rPr>
        <w:t xml:space="preserve">
      2. Признать утратившими силу некоторые приказы Министерства здравоохранения Республики Казахстан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настоящему приказу.</w:t>
      </w:r>
    </w:p>
    <w:bookmarkEnd w:id="2"/>
    <w:bookmarkStart w:name="z7" w:id="3"/>
    <w:p>
      <w:pPr>
        <w:spacing w:after="0"/>
        <w:ind w:left="0"/>
        <w:jc w:val="both"/>
      </w:pPr>
      <w:r>
        <w:rPr>
          <w:rFonts w:ascii="Times New Roman"/>
          <w:b w:val="false"/>
          <w:i w:val="false"/>
          <w:color w:val="000000"/>
          <w:sz w:val="28"/>
        </w:rPr>
        <w:t>
      3. Департаменту организации медицинской помощи Министерства здравоохранения Республики Казахстан в установленном законодательством Республике Казахстан порядке обеспечить:</w:t>
      </w:r>
    </w:p>
    <w:bookmarkEnd w:id="3"/>
    <w:bookmarkStart w:name="z8" w:id="4"/>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4"/>
    <w:bookmarkStart w:name="z9" w:id="5"/>
    <w:p>
      <w:pPr>
        <w:spacing w:after="0"/>
        <w:ind w:left="0"/>
        <w:jc w:val="both"/>
      </w:pPr>
      <w:r>
        <w:rPr>
          <w:rFonts w:ascii="Times New Roman"/>
          <w:b w:val="false"/>
          <w:i w:val="false"/>
          <w:color w:val="000000"/>
          <w:sz w:val="28"/>
        </w:rPr>
        <w:t>
      2) размещение настоящего приказа на интернет-ресурсе Министерства здравоохранения Республики Казахстан после его официального опубликования;</w:t>
      </w:r>
    </w:p>
    <w:bookmarkEnd w:id="5"/>
    <w:bookmarkStart w:name="z10" w:id="6"/>
    <w:p>
      <w:pPr>
        <w:spacing w:after="0"/>
        <w:ind w:left="0"/>
        <w:jc w:val="both"/>
      </w:pPr>
      <w:r>
        <w:rPr>
          <w:rFonts w:ascii="Times New Roman"/>
          <w:b w:val="false"/>
          <w:i w:val="false"/>
          <w:color w:val="000000"/>
          <w:sz w:val="28"/>
        </w:rPr>
        <w:t>
      3)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здравоохранения Республики Казахстан сведений об исполнении мероприятий, предусмотренных подпунктами 1) и 2) настоящего пункта.</w:t>
      </w:r>
    </w:p>
    <w:bookmarkEnd w:id="6"/>
    <w:bookmarkStart w:name="z11" w:id="7"/>
    <w:p>
      <w:pPr>
        <w:spacing w:after="0"/>
        <w:ind w:left="0"/>
        <w:jc w:val="both"/>
      </w:pPr>
      <w:r>
        <w:rPr>
          <w:rFonts w:ascii="Times New Roman"/>
          <w:b w:val="false"/>
          <w:i w:val="false"/>
          <w:color w:val="000000"/>
          <w:sz w:val="28"/>
        </w:rPr>
        <w:t>
      4. Контроль за исполнением настоящего приказа возложить на курирующего вице-министра здравоохранения Республики Казахстан.</w:t>
      </w:r>
    </w:p>
    <w:bookmarkEnd w:id="7"/>
    <w:bookmarkStart w:name="z12" w:id="8"/>
    <w:p>
      <w:pPr>
        <w:spacing w:after="0"/>
        <w:ind w:left="0"/>
        <w:jc w:val="both"/>
      </w:pPr>
      <w:r>
        <w:rPr>
          <w:rFonts w:ascii="Times New Roman"/>
          <w:b w:val="false"/>
          <w:i w:val="false"/>
          <w:color w:val="000000"/>
          <w:sz w:val="28"/>
        </w:rPr>
        <w:t>
      5. Настоящий приказ вводится в действие по истечении десяти календарных дней после дня его первого официального опубликования.</w:t>
      </w:r>
    </w:p>
    <w:bookmarkEnd w:id="8"/>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Министр здравоохранения</w:t>
            </w:r>
          </w:p>
          <w:p>
            <w:pPr>
              <w:spacing w:after="20"/>
              <w:ind w:left="20"/>
              <w:jc w:val="both"/>
            </w:pPr>
          </w:p>
          <w:p>
            <w:pPr>
              <w:spacing w:after="0"/>
              <w:ind w:left="0"/>
              <w:jc w:val="left"/>
            </w:pPr>
          </w:p>
          <w:p>
            <w:pPr>
              <w:spacing w:after="20"/>
              <w:ind w:left="20"/>
              <w:jc w:val="both"/>
            </w:pPr>
            <w:r>
              <w:rPr>
                <w:rFonts w:ascii="Times New Roman"/>
                <w:b w:val="false"/>
                <w:i/>
                <w:color w:val="000000"/>
                <w:sz w:val="20"/>
              </w:rPr>
              <w:t xml:space="preserve">Республики Казахстан </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Ғиният</w:t>
            </w:r>
            <w:r>
              <w:rPr>
                <w:rFonts w:ascii="Times New Roman"/>
                <w:b w:val="false"/>
                <w:i w:val="false"/>
                <w:color w:val="000000"/>
                <w:sz w:val="20"/>
              </w:rPr>
              <w:t>
</w:t>
            </w:r>
          </w:p>
        </w:tc>
      </w:tr>
    </w:tbl>
    <w:p>
      <w:pPr>
        <w:spacing w:after="0"/>
        <w:ind w:left="0"/>
        <w:jc w:val="both"/>
      </w:pPr>
      <w:bookmarkStart w:name="z14" w:id="9"/>
      <w:r>
        <w:rPr>
          <w:rFonts w:ascii="Times New Roman"/>
          <w:b w:val="false"/>
          <w:i w:val="false"/>
          <w:color w:val="000000"/>
          <w:sz w:val="28"/>
        </w:rPr>
        <w:t>
      "СОГЛАСОВАН"</w:t>
      </w:r>
    </w:p>
    <w:bookmarkEnd w:id="9"/>
    <w:p>
      <w:pPr>
        <w:spacing w:after="0"/>
        <w:ind w:left="0"/>
        <w:jc w:val="both"/>
      </w:pPr>
      <w:r>
        <w:rPr>
          <w:rFonts w:ascii="Times New Roman"/>
          <w:b w:val="false"/>
          <w:i w:val="false"/>
          <w:color w:val="000000"/>
          <w:sz w:val="28"/>
        </w:rPr>
        <w:t>Министерство цифрового</w:t>
      </w:r>
    </w:p>
    <w:p>
      <w:pPr>
        <w:spacing w:after="0"/>
        <w:ind w:left="0"/>
        <w:jc w:val="both"/>
      </w:pPr>
      <w:r>
        <w:rPr>
          <w:rFonts w:ascii="Times New Roman"/>
          <w:b w:val="false"/>
          <w:i w:val="false"/>
          <w:color w:val="000000"/>
          <w:sz w:val="28"/>
        </w:rPr>
        <w:t>развития, инноваций и аэрокосмической</w:t>
      </w:r>
    </w:p>
    <w:p>
      <w:pPr>
        <w:spacing w:after="0"/>
        <w:ind w:left="0"/>
        <w:jc w:val="both"/>
      </w:pPr>
      <w:r>
        <w:rPr>
          <w:rFonts w:ascii="Times New Roman"/>
          <w:b w:val="false"/>
          <w:i w:val="false"/>
          <w:color w:val="000000"/>
          <w:sz w:val="28"/>
        </w:rPr>
        <w:t>промышленности Республики Казахстан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 к приказу</w:t>
            </w:r>
            <w:r>
              <w:br/>
            </w:r>
            <w:r>
              <w:rPr>
                <w:rFonts w:ascii="Times New Roman"/>
                <w:b w:val="false"/>
                <w:i w:val="false"/>
                <w:color w:val="000000"/>
                <w:sz w:val="20"/>
              </w:rPr>
              <w:t>Министр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24 марта 2022 года</w:t>
            </w:r>
            <w:r>
              <w:br/>
            </w:r>
            <w:r>
              <w:rPr>
                <w:rFonts w:ascii="Times New Roman"/>
                <w:b w:val="false"/>
                <w:i w:val="false"/>
                <w:color w:val="000000"/>
                <w:sz w:val="20"/>
              </w:rPr>
              <w:t>№ ҚР- ДСМ-27</w:t>
            </w:r>
          </w:p>
        </w:tc>
      </w:tr>
    </w:tbl>
    <w:bookmarkStart w:name="z16" w:id="10"/>
    <w:p>
      <w:pPr>
        <w:spacing w:after="0"/>
        <w:ind w:left="0"/>
        <w:jc w:val="left"/>
      </w:pPr>
      <w:r>
        <w:rPr>
          <w:rFonts w:ascii="Times New Roman"/>
          <w:b/>
          <w:i w:val="false"/>
          <w:color w:val="000000"/>
        </w:rPr>
        <w:t xml:space="preserve"> Стандарт оказания медицинской помощи в стационарных условиях в Республике Казахстан</w:t>
      </w:r>
    </w:p>
    <w:bookmarkEnd w:id="10"/>
    <w:bookmarkStart w:name="z17" w:id="11"/>
    <w:p>
      <w:pPr>
        <w:spacing w:after="0"/>
        <w:ind w:left="0"/>
        <w:jc w:val="left"/>
      </w:pPr>
      <w:r>
        <w:rPr>
          <w:rFonts w:ascii="Times New Roman"/>
          <w:b/>
          <w:i w:val="false"/>
          <w:color w:val="000000"/>
        </w:rPr>
        <w:t xml:space="preserve"> Глава 1. Общие положения</w:t>
      </w:r>
    </w:p>
    <w:bookmarkEnd w:id="11"/>
    <w:bookmarkStart w:name="z18" w:id="12"/>
    <w:p>
      <w:pPr>
        <w:spacing w:after="0"/>
        <w:ind w:left="0"/>
        <w:jc w:val="both"/>
      </w:pPr>
      <w:r>
        <w:rPr>
          <w:rFonts w:ascii="Times New Roman"/>
          <w:b w:val="false"/>
          <w:i w:val="false"/>
          <w:color w:val="000000"/>
          <w:sz w:val="28"/>
        </w:rPr>
        <w:t xml:space="preserve">
      1. Настоящий Стандарт организации оказания медицинской помощи в стационарных условиях в Республике Казахстан (далее – Стандарт) разработан в соответствии с </w:t>
      </w:r>
      <w:r>
        <w:rPr>
          <w:rFonts w:ascii="Times New Roman"/>
          <w:b w:val="false"/>
          <w:i w:val="false"/>
          <w:color w:val="000000"/>
          <w:sz w:val="28"/>
        </w:rPr>
        <w:t>подпунктом 32)</w:t>
      </w:r>
      <w:r>
        <w:rPr>
          <w:rFonts w:ascii="Times New Roman"/>
          <w:b w:val="false"/>
          <w:i w:val="false"/>
          <w:color w:val="000000"/>
          <w:sz w:val="28"/>
        </w:rPr>
        <w:t xml:space="preserve"> статьи 7 Кодекса Республики Казахстан "О здоровье народа и системе здравоохранения",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 государственных услугах" и устанавливает порядок оказания государственных услуг "Выдача направления пациентам на госпитализацию в стационар", "Выдача выписки из медицинской карты стационарного больного", "Выдача заключения о нуждаемости в санаторно-курортном лечении" при оказании медицинской помощи в стационарных условиях.</w:t>
      </w:r>
    </w:p>
    <w:bookmarkEnd w:id="12"/>
    <w:bookmarkStart w:name="z19" w:id="13"/>
    <w:p>
      <w:pPr>
        <w:spacing w:after="0"/>
        <w:ind w:left="0"/>
        <w:jc w:val="both"/>
      </w:pPr>
      <w:r>
        <w:rPr>
          <w:rFonts w:ascii="Times New Roman"/>
          <w:b w:val="false"/>
          <w:i w:val="false"/>
          <w:color w:val="000000"/>
          <w:sz w:val="28"/>
        </w:rPr>
        <w:t>
      2. Термины и определения, используемые в настоящем Стандарте:</w:t>
      </w:r>
    </w:p>
    <w:bookmarkEnd w:id="13"/>
    <w:bookmarkStart w:name="z20" w:id="14"/>
    <w:p>
      <w:pPr>
        <w:spacing w:after="0"/>
        <w:ind w:left="0"/>
        <w:jc w:val="both"/>
      </w:pPr>
      <w:r>
        <w:rPr>
          <w:rFonts w:ascii="Times New Roman"/>
          <w:b w:val="false"/>
          <w:i w:val="false"/>
          <w:color w:val="000000"/>
          <w:sz w:val="28"/>
        </w:rPr>
        <w:t>
      1) организация здравоохранения – юридическое лицо, осуществляющее деятельность в области здравоохранения;</w:t>
      </w:r>
    </w:p>
    <w:bookmarkEnd w:id="14"/>
    <w:bookmarkStart w:name="z21" w:id="15"/>
    <w:p>
      <w:pPr>
        <w:spacing w:after="0"/>
        <w:ind w:left="0"/>
        <w:jc w:val="both"/>
      </w:pPr>
      <w:r>
        <w:rPr>
          <w:rFonts w:ascii="Times New Roman"/>
          <w:b w:val="false"/>
          <w:i w:val="false"/>
          <w:color w:val="000000"/>
          <w:sz w:val="28"/>
        </w:rPr>
        <w:t>
      2) уполномоченный орган в области здравоохранения (далее – уполномоченный орган) – центральный исполнительный орган, осуществляющий руководство и межотраслевую координацию в области охраны здоровья граждан Республики Казахстан, медицинской и фармацевтической науки, медицинского и фармацевтического образования, санитарно-эпидемиологического благополучия населения, обращения лекарственных средств и медицинских изделий, качества оказания медицинских услуг (помощи);</w:t>
      </w:r>
    </w:p>
    <w:bookmarkEnd w:id="15"/>
    <w:bookmarkStart w:name="z22" w:id="16"/>
    <w:p>
      <w:pPr>
        <w:spacing w:after="0"/>
        <w:ind w:left="0"/>
        <w:jc w:val="both"/>
      </w:pPr>
      <w:r>
        <w:rPr>
          <w:rFonts w:ascii="Times New Roman"/>
          <w:b w:val="false"/>
          <w:i w:val="false"/>
          <w:color w:val="000000"/>
          <w:sz w:val="28"/>
        </w:rPr>
        <w:t>
      3) портал Бюро госпитализации (далее – Портал) – единая система электронной регистрации, учета, обработки и хранения направлений пациентов на плановую госпитализацию в стационар в рамках гарантированного объема бесплатной медицинской помощи (далее – ГОБМП) в системе обязательного социального медицинского страхования (далее – ОСМС);</w:t>
      </w:r>
    </w:p>
    <w:bookmarkEnd w:id="16"/>
    <w:bookmarkStart w:name="z23" w:id="17"/>
    <w:p>
      <w:pPr>
        <w:spacing w:after="0"/>
        <w:ind w:left="0"/>
        <w:jc w:val="both"/>
      </w:pPr>
      <w:r>
        <w:rPr>
          <w:rFonts w:ascii="Times New Roman"/>
          <w:b w:val="false"/>
          <w:i w:val="false"/>
          <w:color w:val="000000"/>
          <w:sz w:val="28"/>
        </w:rPr>
        <w:t>
      4) высокотехнологичная медицинская помощь (далее – ВТМП) – часть специализированной медицинской помощи, оказываемой профильными специалистами при заболеваниях, требующих применения инновационных и (или) уникальных методов диагностики и лечения с научно доказанной эффективностью и безопасностью, и технологий разработанных на основе достижений медицинской науки и смежных отраслей науки и техники;</w:t>
      </w:r>
    </w:p>
    <w:bookmarkEnd w:id="17"/>
    <w:bookmarkStart w:name="z24" w:id="18"/>
    <w:p>
      <w:pPr>
        <w:spacing w:after="0"/>
        <w:ind w:left="0"/>
        <w:jc w:val="both"/>
      </w:pPr>
      <w:r>
        <w:rPr>
          <w:rFonts w:ascii="Times New Roman"/>
          <w:b w:val="false"/>
          <w:i w:val="false"/>
          <w:color w:val="000000"/>
          <w:sz w:val="28"/>
        </w:rPr>
        <w:t>
      5) консилиум – исследование лица в целях установления диагноза, определения тактики лечения и прогноза заболевания с участием не менее трех врачей;</w:t>
      </w:r>
    </w:p>
    <w:bookmarkEnd w:id="18"/>
    <w:bookmarkStart w:name="z25" w:id="19"/>
    <w:p>
      <w:pPr>
        <w:spacing w:after="0"/>
        <w:ind w:left="0"/>
        <w:jc w:val="both"/>
      </w:pPr>
      <w:r>
        <w:rPr>
          <w:rFonts w:ascii="Times New Roman"/>
          <w:b w:val="false"/>
          <w:i w:val="false"/>
          <w:color w:val="000000"/>
          <w:sz w:val="28"/>
        </w:rPr>
        <w:t>
      6) услугополучатель – физические и юридические лица, за исключением центральных государственных органов, загранучреждений Республики Казахстан, местных исполнительных органов областей, городов республиканского значения, столицы, районов, городов областного значения, акимов районов в городе, городов районного значения, поселков, сел, сельских округов;</w:t>
      </w:r>
    </w:p>
    <w:bookmarkEnd w:id="19"/>
    <w:bookmarkStart w:name="z26" w:id="20"/>
    <w:p>
      <w:pPr>
        <w:spacing w:after="0"/>
        <w:ind w:left="0"/>
        <w:jc w:val="both"/>
      </w:pPr>
      <w:r>
        <w:rPr>
          <w:rFonts w:ascii="Times New Roman"/>
          <w:b w:val="false"/>
          <w:i w:val="false"/>
          <w:color w:val="000000"/>
          <w:sz w:val="28"/>
        </w:rPr>
        <w:t>
      7) услугодатель – центральные государственные органы, загранучреждения Республики Казахстан, местные исполнительные органы областей, городов республиканского значения, столицы, районов, городов областного значения, акимы районов в городе, городов районного значения, поселков, сел, сельских округов, а также физические и юридические лица, оказывающие государственные услуги в соответствии с законодательством Республики Казахстан;</w:t>
      </w:r>
    </w:p>
    <w:bookmarkEnd w:id="20"/>
    <w:bookmarkStart w:name="z27" w:id="21"/>
    <w:p>
      <w:pPr>
        <w:spacing w:after="0"/>
        <w:ind w:left="0"/>
        <w:jc w:val="both"/>
      </w:pPr>
      <w:r>
        <w:rPr>
          <w:rFonts w:ascii="Times New Roman"/>
          <w:b w:val="false"/>
          <w:i w:val="false"/>
          <w:color w:val="000000"/>
          <w:sz w:val="28"/>
        </w:rPr>
        <w:t>
      8) специализированная медицинская помощь (далее – СМП) – медицинская помощь, оказываемая профильными специалистами при заболеваниях, требующих специальных методов диагностики, лечения, медицинской реабилитации, в том числе с использованием средств дистанционных медицинских услуг;</w:t>
      </w:r>
    </w:p>
    <w:bookmarkEnd w:id="21"/>
    <w:bookmarkStart w:name="z28" w:id="22"/>
    <w:p>
      <w:pPr>
        <w:spacing w:after="0"/>
        <w:ind w:left="0"/>
        <w:jc w:val="both"/>
      </w:pPr>
      <w:r>
        <w:rPr>
          <w:rFonts w:ascii="Times New Roman"/>
          <w:b w:val="false"/>
          <w:i w:val="false"/>
          <w:color w:val="000000"/>
          <w:sz w:val="28"/>
        </w:rPr>
        <w:t>
      9) государственная услуга – одна из форм реализации отдельных государственных функций, осуществляемых в индивидуальном порядке по обращению или без обращения услугополучателей и направленных на реализацию их прав, свобод и законных интересов, предоставление им соответствующих материальных или нематериальных благ;</w:t>
      </w:r>
    </w:p>
    <w:bookmarkEnd w:id="22"/>
    <w:bookmarkStart w:name="z29" w:id="23"/>
    <w:p>
      <w:pPr>
        <w:spacing w:after="0"/>
        <w:ind w:left="0"/>
        <w:jc w:val="both"/>
      </w:pPr>
      <w:r>
        <w:rPr>
          <w:rFonts w:ascii="Times New Roman"/>
          <w:b w:val="false"/>
          <w:i w:val="false"/>
          <w:color w:val="000000"/>
          <w:sz w:val="28"/>
        </w:rPr>
        <w:t>
      10) медицинская помощь в стационарных условиях – медицинская помощь, предусматривающая круглосуточное медицинское наблюдение, лечение, уход, а также предоставления койко-места с питанием, в том числе при случаях терапии и хирургии "одного дня", предусматривающих круглосуточное наблюдение в течение первых суток после начала лечения;</w:t>
      </w:r>
    </w:p>
    <w:bookmarkEnd w:id="23"/>
    <w:bookmarkStart w:name="z30" w:id="24"/>
    <w:p>
      <w:pPr>
        <w:spacing w:after="0"/>
        <w:ind w:left="0"/>
        <w:jc w:val="both"/>
      </w:pPr>
      <w:r>
        <w:rPr>
          <w:rFonts w:ascii="Times New Roman"/>
          <w:b w:val="false"/>
          <w:i w:val="false"/>
          <w:color w:val="000000"/>
          <w:sz w:val="28"/>
        </w:rPr>
        <w:t>
      11) информированное согласие – процедура письменного добровольного подтверждения лицом своего согласия на получение медицинской помощи и (или) участие в конкретном исследовании после получения информации обо всех значимых для принятия им решения аспектах медицинской помощи и (или) исследования. Информированное письменное согласие оформляется по форме, утвержденной уполномоченным органом;</w:t>
      </w:r>
    </w:p>
    <w:bookmarkEnd w:id="24"/>
    <w:bookmarkStart w:name="z31" w:id="25"/>
    <w:p>
      <w:pPr>
        <w:spacing w:after="0"/>
        <w:ind w:left="0"/>
        <w:jc w:val="both"/>
      </w:pPr>
      <w:r>
        <w:rPr>
          <w:rFonts w:ascii="Times New Roman"/>
          <w:b w:val="false"/>
          <w:i w:val="false"/>
          <w:color w:val="000000"/>
          <w:sz w:val="28"/>
        </w:rPr>
        <w:t>
      12) субъект цифрового здравоохранения – физические и юридические лица, государственные органы, осуществляющие деятельность или вступающие в общественные отношения в области цифрового здравоохранения;</w:t>
      </w:r>
    </w:p>
    <w:bookmarkEnd w:id="25"/>
    <w:bookmarkStart w:name="z32" w:id="26"/>
    <w:p>
      <w:pPr>
        <w:spacing w:after="0"/>
        <w:ind w:left="0"/>
        <w:jc w:val="both"/>
      </w:pPr>
      <w:r>
        <w:rPr>
          <w:rFonts w:ascii="Times New Roman"/>
          <w:b w:val="false"/>
          <w:i w:val="false"/>
          <w:color w:val="000000"/>
          <w:sz w:val="28"/>
        </w:rPr>
        <w:t>
      13) сервис цифровых документов – объект информационно-коммуникационной инфраструктуры "электронного правительства", закрепленный за оператором и предназначенный для создания, хранения и использования электронных документов в целях реализации государственных функций и вытекающих из них государственных услуг, а также при взаимодействии с физическими и юридическими лицами, получении и оказании услуг в электронной форме.</w:t>
      </w:r>
    </w:p>
    <w:bookmarkEnd w:id="26"/>
    <w:bookmarkStart w:name="z33" w:id="27"/>
    <w:p>
      <w:pPr>
        <w:spacing w:after="0"/>
        <w:ind w:left="0"/>
        <w:jc w:val="left"/>
      </w:pPr>
      <w:r>
        <w:rPr>
          <w:rFonts w:ascii="Times New Roman"/>
          <w:b/>
          <w:i w:val="false"/>
          <w:color w:val="000000"/>
        </w:rPr>
        <w:t xml:space="preserve"> Глава 2. Порядок оказания государственных услуг при оказании медицинской помощи в стационарных условиях</w:t>
      </w:r>
    </w:p>
    <w:bookmarkEnd w:id="27"/>
    <w:bookmarkStart w:name="z34" w:id="28"/>
    <w:p>
      <w:pPr>
        <w:spacing w:after="0"/>
        <w:ind w:left="0"/>
        <w:jc w:val="left"/>
      </w:pPr>
      <w:r>
        <w:rPr>
          <w:rFonts w:ascii="Times New Roman"/>
          <w:b/>
          <w:i w:val="false"/>
          <w:color w:val="000000"/>
        </w:rPr>
        <w:t xml:space="preserve"> Параграф 1. Порядок оказания государственной услуги "Выдача направления пациентам на госпитализацию в стационар"</w:t>
      </w:r>
    </w:p>
    <w:bookmarkEnd w:id="28"/>
    <w:bookmarkStart w:name="z35" w:id="29"/>
    <w:p>
      <w:pPr>
        <w:spacing w:after="0"/>
        <w:ind w:left="0"/>
        <w:jc w:val="both"/>
      </w:pPr>
      <w:r>
        <w:rPr>
          <w:rFonts w:ascii="Times New Roman"/>
          <w:b w:val="false"/>
          <w:i w:val="false"/>
          <w:color w:val="000000"/>
          <w:sz w:val="28"/>
        </w:rPr>
        <w:t>
      3. Показания для госпитализации – оказание доврачебной, специализированной медицинской помощи, в том числе с применением высокотехнологичных медицинских услуг, с круглосуточным медицинским наблюдением пациентов в организациях здравоохранения.</w:t>
      </w:r>
    </w:p>
    <w:bookmarkEnd w:id="29"/>
    <w:bookmarkStart w:name="z36" w:id="30"/>
    <w:p>
      <w:pPr>
        <w:spacing w:after="0"/>
        <w:ind w:left="0"/>
        <w:jc w:val="both"/>
      </w:pPr>
      <w:r>
        <w:rPr>
          <w:rFonts w:ascii="Times New Roman"/>
          <w:b w:val="false"/>
          <w:i w:val="false"/>
          <w:color w:val="000000"/>
          <w:sz w:val="28"/>
        </w:rPr>
        <w:t>
      4. Госпитализация пациента в организацию здравоохранения в рамках ГОБМП и (или) в системе ОСМС осуществляется:</w:t>
      </w:r>
    </w:p>
    <w:bookmarkEnd w:id="30"/>
    <w:bookmarkStart w:name="z37" w:id="31"/>
    <w:p>
      <w:pPr>
        <w:spacing w:after="0"/>
        <w:ind w:left="0"/>
        <w:jc w:val="both"/>
      </w:pPr>
      <w:r>
        <w:rPr>
          <w:rFonts w:ascii="Times New Roman"/>
          <w:b w:val="false"/>
          <w:i w:val="false"/>
          <w:color w:val="000000"/>
          <w:sz w:val="28"/>
        </w:rPr>
        <w:t xml:space="preserve">
      1) в плановом порядке – по направлению специалистов первичной медико-санитарной помощи (далее – ПМСП) или организации здравоохранения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11 декабря 2020 года № ҚР ДСМ-258/2020 "Об утверждении перечня заболеваний, при которых специализированная медицинская помощь в стационарных условиях оказывается в плановой форме" (зарегистрирован в Реестре государственной регистрации нормативных правовых актов под № 21784);</w:t>
      </w:r>
    </w:p>
    <w:bookmarkEnd w:id="31"/>
    <w:bookmarkStart w:name="z38" w:id="32"/>
    <w:p>
      <w:pPr>
        <w:spacing w:after="0"/>
        <w:ind w:left="0"/>
        <w:jc w:val="both"/>
      </w:pPr>
      <w:r>
        <w:rPr>
          <w:rFonts w:ascii="Times New Roman"/>
          <w:b w:val="false"/>
          <w:i w:val="false"/>
          <w:color w:val="000000"/>
          <w:sz w:val="28"/>
        </w:rPr>
        <w:t>
      2) по экстренным показаниям (включая выходные и праздничные дни) в соответствии с трудовым законодательством – вне зависимости от наличия направления.</w:t>
      </w:r>
    </w:p>
    <w:bookmarkEnd w:id="32"/>
    <w:bookmarkStart w:name="z39" w:id="33"/>
    <w:p>
      <w:pPr>
        <w:spacing w:after="0"/>
        <w:ind w:left="0"/>
        <w:jc w:val="both"/>
      </w:pPr>
      <w:r>
        <w:rPr>
          <w:rFonts w:ascii="Times New Roman"/>
          <w:b w:val="false"/>
          <w:i w:val="false"/>
          <w:color w:val="000000"/>
          <w:sz w:val="28"/>
        </w:rPr>
        <w:t>
      5. Плановая госпитализация с регистрацией направления в Портале осуществляется путем определения планируемой даты госпитализации с учетом права пациента на свободный выбор организации здравоохранения:</w:t>
      </w:r>
    </w:p>
    <w:bookmarkEnd w:id="33"/>
    <w:bookmarkStart w:name="z40" w:id="34"/>
    <w:p>
      <w:pPr>
        <w:spacing w:after="0"/>
        <w:ind w:left="0"/>
        <w:jc w:val="both"/>
      </w:pPr>
      <w:r>
        <w:rPr>
          <w:rFonts w:ascii="Times New Roman"/>
          <w:b w:val="false"/>
          <w:i w:val="false"/>
          <w:color w:val="000000"/>
          <w:sz w:val="28"/>
        </w:rPr>
        <w:t>
      1) специалистом стационара с круглосуточным наблюдением по направлению специалиста ПМСП или организации здравоохранения независимо от форм собственности;</w:t>
      </w:r>
    </w:p>
    <w:bookmarkEnd w:id="34"/>
    <w:bookmarkStart w:name="z41" w:id="35"/>
    <w:p>
      <w:pPr>
        <w:spacing w:after="0"/>
        <w:ind w:left="0"/>
        <w:jc w:val="both"/>
      </w:pPr>
      <w:r>
        <w:rPr>
          <w:rFonts w:ascii="Times New Roman"/>
          <w:b w:val="false"/>
          <w:i w:val="false"/>
          <w:color w:val="000000"/>
          <w:sz w:val="28"/>
        </w:rPr>
        <w:t>
      2) автоматического определения по направлению специалиста ПМСП или организации здравоохранения;</w:t>
      </w:r>
    </w:p>
    <w:bookmarkEnd w:id="35"/>
    <w:bookmarkStart w:name="z42" w:id="36"/>
    <w:p>
      <w:pPr>
        <w:spacing w:after="0"/>
        <w:ind w:left="0"/>
        <w:jc w:val="both"/>
      </w:pPr>
      <w:r>
        <w:rPr>
          <w:rFonts w:ascii="Times New Roman"/>
          <w:b w:val="false"/>
          <w:i w:val="false"/>
          <w:color w:val="000000"/>
          <w:sz w:val="28"/>
        </w:rPr>
        <w:t>
      3) специалистом приемного отделения организации здравоохранения при самостоятельном обращении пациентов и решении руководителя о госпитализации пациента в данную организацию здравоохранения.</w:t>
      </w:r>
    </w:p>
    <w:bookmarkEnd w:id="36"/>
    <w:bookmarkStart w:name="z43" w:id="37"/>
    <w:p>
      <w:pPr>
        <w:spacing w:after="0"/>
        <w:ind w:left="0"/>
        <w:jc w:val="both"/>
      </w:pPr>
      <w:r>
        <w:rPr>
          <w:rFonts w:ascii="Times New Roman"/>
          <w:b w:val="false"/>
          <w:i w:val="false"/>
          <w:color w:val="000000"/>
          <w:sz w:val="28"/>
        </w:rPr>
        <w:t xml:space="preserve">
      6. Плановая госпитализация в стационар на платной основе осуществляется с обязательным оформлением </w:t>
      </w:r>
      <w:r>
        <w:rPr>
          <w:rFonts w:ascii="Times New Roman"/>
          <w:b w:val="false"/>
          <w:i w:val="false"/>
          <w:color w:val="000000"/>
          <w:sz w:val="28"/>
        </w:rPr>
        <w:t>медицинской карты</w:t>
      </w:r>
      <w:r>
        <w:rPr>
          <w:rFonts w:ascii="Times New Roman"/>
          <w:b w:val="false"/>
          <w:i w:val="false"/>
          <w:color w:val="000000"/>
          <w:sz w:val="28"/>
        </w:rPr>
        <w:t xml:space="preserve"> стационарного пациента, утвержденной приказом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 (далее – приказ № ҚР ДСМ-175/2020) и реализованной в Портале в электронном формате для организаций здравоохранения, предоставляющих медицинскую помощь на платной основе.</w:t>
      </w:r>
    </w:p>
    <w:bookmarkEnd w:id="37"/>
    <w:bookmarkStart w:name="z44" w:id="38"/>
    <w:p>
      <w:pPr>
        <w:spacing w:after="0"/>
        <w:ind w:left="0"/>
        <w:jc w:val="both"/>
      </w:pPr>
      <w:r>
        <w:rPr>
          <w:rFonts w:ascii="Times New Roman"/>
          <w:b w:val="false"/>
          <w:i w:val="false"/>
          <w:color w:val="000000"/>
          <w:sz w:val="28"/>
        </w:rPr>
        <w:t xml:space="preserve">
      7. Доступ к Порталу имеют организации здравоохранения, заключившие договор на оказание медицинской помощи в рамках ГОБМП и (или) в системе ОСМС в соответствие с </w:t>
      </w:r>
      <w:r>
        <w:rPr>
          <w:rFonts w:ascii="Times New Roman"/>
          <w:b w:val="false"/>
          <w:i w:val="false"/>
          <w:color w:val="000000"/>
          <w:sz w:val="28"/>
        </w:rPr>
        <w:t>приказом</w:t>
      </w:r>
      <w:r>
        <w:rPr>
          <w:rFonts w:ascii="Times New Roman"/>
          <w:b w:val="false"/>
          <w:i w:val="false"/>
          <w:color w:val="000000"/>
          <w:sz w:val="28"/>
        </w:rPr>
        <w:t xml:space="preserve"> исполняющего обязанности Министра здравоохранения Республики Казахстан от 24 декабря 2020 года № ҚР ДСМ-321/2020 "Об утверждении Правил проведения мониторинга исполнения условий договора закупа медицинских услуг у субъектов здравоохранения в рамках гарантированного объема бесплатной медицинской помощи и (или) в системе обязательного социального медицинского страхования" (зарегистрирован в Реестре государственной регистрации нормативных правовых актов под № 21904).</w:t>
      </w:r>
    </w:p>
    <w:bookmarkEnd w:id="38"/>
    <w:bookmarkStart w:name="z45" w:id="39"/>
    <w:p>
      <w:pPr>
        <w:spacing w:after="0"/>
        <w:ind w:left="0"/>
        <w:jc w:val="both"/>
      </w:pPr>
      <w:r>
        <w:rPr>
          <w:rFonts w:ascii="Times New Roman"/>
          <w:b w:val="false"/>
          <w:i w:val="false"/>
          <w:color w:val="000000"/>
          <w:sz w:val="28"/>
        </w:rPr>
        <w:t>
      В случае заключения договора некоммерческого акционерного общества "Фонд социального медицинского страхования" (далее – ФСМС) с новым поставщиком медицинских услуг, независимо от форм собственности, на оказание медицинской помощи в рамках ГОБМП и (или) в системе ОСМС, осуществляется присвоение логина и пароля для работы в Портале в течение 2 (двух) рабочих дней с момента подачи заявки поставщиком.</w:t>
      </w:r>
    </w:p>
    <w:bookmarkEnd w:id="39"/>
    <w:bookmarkStart w:name="z46" w:id="40"/>
    <w:p>
      <w:pPr>
        <w:spacing w:after="0"/>
        <w:ind w:left="0"/>
        <w:jc w:val="both"/>
      </w:pPr>
      <w:r>
        <w:rPr>
          <w:rFonts w:ascii="Times New Roman"/>
          <w:b w:val="false"/>
          <w:i w:val="false"/>
          <w:color w:val="000000"/>
          <w:sz w:val="28"/>
        </w:rPr>
        <w:t>
      8. Участниками процесса организации госпитализации являются:</w:t>
      </w:r>
    </w:p>
    <w:bookmarkEnd w:id="40"/>
    <w:bookmarkStart w:name="z47" w:id="41"/>
    <w:p>
      <w:pPr>
        <w:spacing w:after="0"/>
        <w:ind w:left="0"/>
        <w:jc w:val="both"/>
      </w:pPr>
      <w:r>
        <w:rPr>
          <w:rFonts w:ascii="Times New Roman"/>
          <w:b w:val="false"/>
          <w:i w:val="false"/>
          <w:color w:val="000000"/>
          <w:sz w:val="28"/>
        </w:rPr>
        <w:t>
      1) организации здравоохранения;</w:t>
      </w:r>
    </w:p>
    <w:bookmarkEnd w:id="41"/>
    <w:bookmarkStart w:name="z48" w:id="42"/>
    <w:p>
      <w:pPr>
        <w:spacing w:after="0"/>
        <w:ind w:left="0"/>
        <w:jc w:val="both"/>
      </w:pPr>
      <w:r>
        <w:rPr>
          <w:rFonts w:ascii="Times New Roman"/>
          <w:b w:val="false"/>
          <w:i w:val="false"/>
          <w:color w:val="000000"/>
          <w:sz w:val="28"/>
        </w:rPr>
        <w:t>
      2) ФСМС и его филиалы;</w:t>
      </w:r>
    </w:p>
    <w:bookmarkEnd w:id="42"/>
    <w:bookmarkStart w:name="z49" w:id="43"/>
    <w:p>
      <w:pPr>
        <w:spacing w:after="0"/>
        <w:ind w:left="0"/>
        <w:jc w:val="both"/>
      </w:pPr>
      <w:r>
        <w:rPr>
          <w:rFonts w:ascii="Times New Roman"/>
          <w:b w:val="false"/>
          <w:i w:val="false"/>
          <w:color w:val="000000"/>
          <w:sz w:val="28"/>
        </w:rPr>
        <w:t>
      3) cубъект цифрового здравоохранения;</w:t>
      </w:r>
    </w:p>
    <w:bookmarkEnd w:id="43"/>
    <w:bookmarkStart w:name="z50" w:id="44"/>
    <w:p>
      <w:pPr>
        <w:spacing w:after="0"/>
        <w:ind w:left="0"/>
        <w:jc w:val="both"/>
      </w:pPr>
      <w:r>
        <w:rPr>
          <w:rFonts w:ascii="Times New Roman"/>
          <w:b w:val="false"/>
          <w:i w:val="false"/>
          <w:color w:val="000000"/>
          <w:sz w:val="28"/>
        </w:rPr>
        <w:t>
      4) местные органы государственного управления здравоохранением областей, городов республиканского значения и столицы.</w:t>
      </w:r>
    </w:p>
    <w:bookmarkEnd w:id="44"/>
    <w:bookmarkStart w:name="z51" w:id="45"/>
    <w:p>
      <w:pPr>
        <w:spacing w:after="0"/>
        <w:ind w:left="0"/>
        <w:jc w:val="both"/>
      </w:pPr>
      <w:r>
        <w:rPr>
          <w:rFonts w:ascii="Times New Roman"/>
          <w:b w:val="false"/>
          <w:i w:val="false"/>
          <w:color w:val="000000"/>
          <w:sz w:val="28"/>
        </w:rPr>
        <w:t>
      9. При наличии показаний к плановой госпитализации в стационар специалист ПМСП или организации здравоохранения проводит пациенту клинико-диагностические (лабораторные, инструментальные и функциональные) исследования (далее – исследования), консультации профильных специалистов, соответственно направляемому диагнозу, руководствуясь клиническими протоколами диагностики и лечения.</w:t>
      </w:r>
    </w:p>
    <w:bookmarkEnd w:id="45"/>
    <w:bookmarkStart w:name="z52" w:id="46"/>
    <w:p>
      <w:pPr>
        <w:spacing w:after="0"/>
        <w:ind w:left="0"/>
        <w:jc w:val="both"/>
      </w:pPr>
      <w:r>
        <w:rPr>
          <w:rFonts w:ascii="Times New Roman"/>
          <w:b w:val="false"/>
          <w:i w:val="false"/>
          <w:color w:val="000000"/>
          <w:sz w:val="28"/>
        </w:rPr>
        <w:t>
      При автоматическом определении даты госпитализации минимальный объем обследования пациента проводится за 10 (десять) календарных дней до назначенной даты госпитализации. Наблюдение до поступления в организацию здравоохранения, оказывающую медицинскую помощь в стационарных условиях, осуществляет направившая организация здравоохранения.</w:t>
      </w:r>
    </w:p>
    <w:bookmarkEnd w:id="46"/>
    <w:bookmarkStart w:name="z53" w:id="47"/>
    <w:p>
      <w:pPr>
        <w:spacing w:after="0"/>
        <w:ind w:left="0"/>
        <w:jc w:val="both"/>
      </w:pPr>
      <w:r>
        <w:rPr>
          <w:rFonts w:ascii="Times New Roman"/>
          <w:b w:val="false"/>
          <w:i w:val="false"/>
          <w:color w:val="000000"/>
          <w:sz w:val="28"/>
        </w:rPr>
        <w:t>
      Дополнительные и повторные исследования перед госпитализацией в организации ПМСП или организации здравоохранения, в стационаре с круглосуточным наблюдением проводится по медицинским показаниям, для динамической оценки состояния пациента, согласно клиническим протоколам диагностики и лечения.</w:t>
      </w:r>
    </w:p>
    <w:bookmarkEnd w:id="47"/>
    <w:bookmarkStart w:name="z54" w:id="48"/>
    <w:p>
      <w:pPr>
        <w:spacing w:after="0"/>
        <w:ind w:left="0"/>
        <w:jc w:val="both"/>
      </w:pPr>
      <w:r>
        <w:rPr>
          <w:rFonts w:ascii="Times New Roman"/>
          <w:b w:val="false"/>
          <w:i w:val="false"/>
          <w:color w:val="000000"/>
          <w:sz w:val="28"/>
        </w:rPr>
        <w:t>
      10. При выборе пациентом организации здравоохранения, ответственный специалист организации здравоохранения, утвержденный внутренним приказом (далее – ответственный специалист), предоставляет ему информацию о возможности альтернативного выбора организации здравоохранения по соответствующему профилю с наименьшим сроком ожидания госпитализации.</w:t>
      </w:r>
    </w:p>
    <w:bookmarkEnd w:id="48"/>
    <w:bookmarkStart w:name="z55" w:id="49"/>
    <w:p>
      <w:pPr>
        <w:spacing w:after="0"/>
        <w:ind w:left="0"/>
        <w:jc w:val="both"/>
      </w:pPr>
      <w:r>
        <w:rPr>
          <w:rFonts w:ascii="Times New Roman"/>
          <w:b w:val="false"/>
          <w:i w:val="false"/>
          <w:color w:val="000000"/>
          <w:sz w:val="28"/>
        </w:rPr>
        <w:t>
      Ответственный специалист информирует пациента о дате госпитализации в выбранный стационар и необходимости обязательной явки в установленную дату плановой госпитализации путем устного или электронного оповещения в личном кабинете Портала электронного правительства (push или sms-сообщение).</w:t>
      </w:r>
    </w:p>
    <w:bookmarkEnd w:id="49"/>
    <w:bookmarkStart w:name="z56" w:id="50"/>
    <w:p>
      <w:pPr>
        <w:spacing w:after="0"/>
        <w:ind w:left="0"/>
        <w:jc w:val="both"/>
      </w:pPr>
      <w:r>
        <w:rPr>
          <w:rFonts w:ascii="Times New Roman"/>
          <w:b w:val="false"/>
          <w:i w:val="false"/>
          <w:color w:val="000000"/>
          <w:sz w:val="28"/>
        </w:rPr>
        <w:t>
      В случае неявки в стационар в установленную дату плановой госпитализации, пациент извещает организацию ПМСП или организацию здравоохранения, направившую на госпитализацию. Стационар переносит госпитализацию на срок не более 2 (двух) календарных дней.</w:t>
      </w:r>
    </w:p>
    <w:bookmarkEnd w:id="50"/>
    <w:bookmarkStart w:name="z57" w:id="51"/>
    <w:p>
      <w:pPr>
        <w:spacing w:after="0"/>
        <w:ind w:left="0"/>
        <w:jc w:val="both"/>
      </w:pPr>
      <w:r>
        <w:rPr>
          <w:rFonts w:ascii="Times New Roman"/>
          <w:b w:val="false"/>
          <w:i w:val="false"/>
          <w:color w:val="000000"/>
          <w:sz w:val="28"/>
        </w:rPr>
        <w:t xml:space="preserve">
      11. Для плановой госпитализации в республиканские и научные организации, создаваемые в городах областного и республиканского значения и столице на оказание ВТМП, пациент госпитализируется по решению комиссии ВТМП согласно </w:t>
      </w:r>
      <w:r>
        <w:rPr>
          <w:rFonts w:ascii="Times New Roman"/>
          <w:b w:val="false"/>
          <w:i w:val="false"/>
          <w:color w:val="000000"/>
          <w:sz w:val="28"/>
        </w:rPr>
        <w:t>приказу</w:t>
      </w:r>
      <w:r>
        <w:rPr>
          <w:rFonts w:ascii="Times New Roman"/>
          <w:b w:val="false"/>
          <w:i w:val="false"/>
          <w:color w:val="000000"/>
          <w:sz w:val="28"/>
        </w:rPr>
        <w:t xml:space="preserve"> Министра здравоохранения Республики Казахстан от 8 декабря 2020 года № ҚР ДСМ-238/2020 "Об утверждении правил оказания специализированной, в том числе высокотехнологичной медицинской помощи (зарегистрирован в Реестре государственной регистрации нормативных правовых актов под № 21746) (далее – приказ № ҚР ДСМ-238/2020).</w:t>
      </w:r>
    </w:p>
    <w:bookmarkEnd w:id="51"/>
    <w:bookmarkStart w:name="z58" w:id="52"/>
    <w:p>
      <w:pPr>
        <w:spacing w:after="0"/>
        <w:ind w:left="0"/>
        <w:jc w:val="both"/>
      </w:pPr>
      <w:r>
        <w:rPr>
          <w:rFonts w:ascii="Times New Roman"/>
          <w:b w:val="false"/>
          <w:i w:val="false"/>
          <w:color w:val="000000"/>
          <w:sz w:val="28"/>
        </w:rPr>
        <w:t>
      12. При определении даты плановой госпитализации:</w:t>
      </w:r>
    </w:p>
    <w:bookmarkEnd w:id="52"/>
    <w:bookmarkStart w:name="z59" w:id="53"/>
    <w:p>
      <w:pPr>
        <w:spacing w:after="0"/>
        <w:ind w:left="0"/>
        <w:jc w:val="both"/>
      </w:pPr>
      <w:r>
        <w:rPr>
          <w:rFonts w:ascii="Times New Roman"/>
          <w:b w:val="false"/>
          <w:i w:val="false"/>
          <w:color w:val="000000"/>
          <w:sz w:val="28"/>
        </w:rPr>
        <w:t xml:space="preserve">
      1) ответственный специалист организации здравоохранения регистрирует направление на плановую госпитализацию в расположенном на Портале листе ожидания по форме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настоящему Стандарту и выдает пациенту талон плановой госпитализации по форме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настоящему Стандарту;</w:t>
      </w:r>
    </w:p>
    <w:bookmarkEnd w:id="53"/>
    <w:bookmarkStart w:name="z60" w:id="54"/>
    <w:p>
      <w:pPr>
        <w:spacing w:after="0"/>
        <w:ind w:left="0"/>
        <w:jc w:val="both"/>
      </w:pPr>
      <w:r>
        <w:rPr>
          <w:rFonts w:ascii="Times New Roman"/>
          <w:b w:val="false"/>
          <w:i w:val="false"/>
          <w:color w:val="000000"/>
          <w:sz w:val="28"/>
        </w:rPr>
        <w:t xml:space="preserve">
      2) ежедневно ответственный специалист организации здравоохранения просматривает список пациентов, направленных на госпитализацию в данную организацию здравоохранения, формирует сведения о свободных койках по профилям и до 9 часов 30 минут вносит их в размещенный в Портале лист учета свободных коек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настоящему Стандарту. Планируемая дата плановой госпитализации определяется в течение 2 (двух) рабочих дней со дня регистрации направления на плановую госпитализацию в Портале;</w:t>
      </w:r>
    </w:p>
    <w:bookmarkEnd w:id="54"/>
    <w:bookmarkStart w:name="z61" w:id="55"/>
    <w:p>
      <w:pPr>
        <w:spacing w:after="0"/>
        <w:ind w:left="0"/>
        <w:jc w:val="both"/>
      </w:pPr>
      <w:r>
        <w:rPr>
          <w:rFonts w:ascii="Times New Roman"/>
          <w:b w:val="false"/>
          <w:i w:val="false"/>
          <w:color w:val="000000"/>
          <w:sz w:val="28"/>
        </w:rPr>
        <w:t xml:space="preserve">
      3) ежедневно ответственный специалист организации здравоохранения осуществляет мониторинг листа ожидания и выдает пациенту направление на госпитализацию по форме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настоящему Стандарту после проставления организацией здравоохранения планируемой даты плановой госпитализации;</w:t>
      </w:r>
    </w:p>
    <w:bookmarkEnd w:id="55"/>
    <w:bookmarkStart w:name="z62" w:id="56"/>
    <w:p>
      <w:pPr>
        <w:spacing w:after="0"/>
        <w:ind w:left="0"/>
        <w:jc w:val="both"/>
      </w:pPr>
      <w:r>
        <w:rPr>
          <w:rFonts w:ascii="Times New Roman"/>
          <w:b w:val="false"/>
          <w:i w:val="false"/>
          <w:color w:val="000000"/>
          <w:sz w:val="28"/>
        </w:rPr>
        <w:t>
      4) пациент госпитализируется в соответствии с определенной датой плановой госпитализации.</w:t>
      </w:r>
    </w:p>
    <w:bookmarkEnd w:id="56"/>
    <w:bookmarkStart w:name="z63" w:id="57"/>
    <w:p>
      <w:pPr>
        <w:spacing w:after="0"/>
        <w:ind w:left="0"/>
        <w:jc w:val="both"/>
      </w:pPr>
      <w:r>
        <w:rPr>
          <w:rFonts w:ascii="Times New Roman"/>
          <w:b w:val="false"/>
          <w:i w:val="false"/>
          <w:color w:val="000000"/>
          <w:sz w:val="28"/>
        </w:rPr>
        <w:t>
      5) планируемая дата плановой госпитализации беременных и рожениц на родоразрешение определяется в листе ожидания Портала с учетом уровня регионализации перинатальной помощи с 37 недель беременности.</w:t>
      </w:r>
    </w:p>
    <w:bookmarkEnd w:id="57"/>
    <w:bookmarkStart w:name="z64" w:id="58"/>
    <w:p>
      <w:pPr>
        <w:spacing w:after="0"/>
        <w:ind w:left="0"/>
        <w:jc w:val="both"/>
      </w:pPr>
      <w:r>
        <w:rPr>
          <w:rFonts w:ascii="Times New Roman"/>
          <w:b w:val="false"/>
          <w:i w:val="false"/>
          <w:color w:val="000000"/>
          <w:sz w:val="28"/>
        </w:rPr>
        <w:t>
      Окончательная дата госпитализации определяется в день поступления в стационар с круглосуточным наблюдением.</w:t>
      </w:r>
    </w:p>
    <w:bookmarkEnd w:id="58"/>
    <w:bookmarkStart w:name="z65" w:id="59"/>
    <w:p>
      <w:pPr>
        <w:spacing w:after="0"/>
        <w:ind w:left="0"/>
        <w:jc w:val="both"/>
      </w:pPr>
      <w:r>
        <w:rPr>
          <w:rFonts w:ascii="Times New Roman"/>
          <w:b w:val="false"/>
          <w:i w:val="false"/>
          <w:color w:val="000000"/>
          <w:sz w:val="28"/>
        </w:rPr>
        <w:t>
      13. Госпитализация в военно-медицинские (медицинские) подразделения пенсионеров правоохранительных органов, лиц, уволенных с воинской службы по достижении предельного возраста состояния на воинской службе, по состоянию здоровья, получивших заболевание в связи с исполнением обязанностей воинской службы, а также имеющих выслугу двадцать и более лет, сотрудников, уволенных со службы специальных государственных органов по состоянию здоровья (заболеваниям, увечьям, инвалидности, полученным при исполнении служебных обязанностей), а также достижении предельного возраста состояния на службе или сокращению штатов и имеющими выслугу двадцать и более календарных лет при наличии медицинских показаний осуществляется без направления специалиста организации ПМСП.</w:t>
      </w:r>
    </w:p>
    <w:bookmarkEnd w:id="59"/>
    <w:bookmarkStart w:name="z66" w:id="60"/>
    <w:p>
      <w:pPr>
        <w:spacing w:after="0"/>
        <w:ind w:left="0"/>
        <w:jc w:val="both"/>
      </w:pPr>
      <w:r>
        <w:rPr>
          <w:rFonts w:ascii="Times New Roman"/>
          <w:b w:val="false"/>
          <w:i w:val="false"/>
          <w:color w:val="000000"/>
          <w:sz w:val="28"/>
        </w:rPr>
        <w:t xml:space="preserve">
      14. Планируемая дата плановой госпитализации в стационар определяется ответственным специалистом в соответствии с </w:t>
      </w:r>
      <w:r>
        <w:rPr>
          <w:rFonts w:ascii="Times New Roman"/>
          <w:b w:val="false"/>
          <w:i w:val="false"/>
          <w:color w:val="000000"/>
          <w:sz w:val="28"/>
        </w:rPr>
        <w:t>приказом</w:t>
      </w:r>
      <w:r>
        <w:rPr>
          <w:rFonts w:ascii="Times New Roman"/>
          <w:b w:val="false"/>
          <w:i w:val="false"/>
          <w:color w:val="000000"/>
          <w:sz w:val="28"/>
        </w:rPr>
        <w:t xml:space="preserve"> исполняющего обязанности Министра здравоохранения Республики Казахстан от 15 октября 2020 года № ҚР ДСМ-133/2020 "Об утверждении государственного норматива сети организаций здравоохранения" (зарегистрирован в Реестре государственной регистрации нормативных правовых актов под № 21452):</w:t>
      </w:r>
    </w:p>
    <w:bookmarkEnd w:id="60"/>
    <w:bookmarkStart w:name="z67" w:id="61"/>
    <w:p>
      <w:pPr>
        <w:spacing w:after="0"/>
        <w:ind w:left="0"/>
        <w:jc w:val="both"/>
      </w:pPr>
      <w:r>
        <w:rPr>
          <w:rFonts w:ascii="Times New Roman"/>
          <w:b w:val="false"/>
          <w:i w:val="false"/>
          <w:color w:val="000000"/>
          <w:sz w:val="28"/>
        </w:rPr>
        <w:t>
      1) организациях здравоохранения и (или) их структурных подразделениях, оказывающих медицинскую помощь в стационарных условиях на районном уровне:</w:t>
      </w:r>
    </w:p>
    <w:bookmarkEnd w:id="61"/>
    <w:bookmarkStart w:name="z68" w:id="62"/>
    <w:p>
      <w:pPr>
        <w:spacing w:after="0"/>
        <w:ind w:left="0"/>
        <w:jc w:val="both"/>
      </w:pPr>
      <w:r>
        <w:rPr>
          <w:rFonts w:ascii="Times New Roman"/>
          <w:b w:val="false"/>
          <w:i w:val="false"/>
          <w:color w:val="000000"/>
          <w:sz w:val="28"/>
        </w:rPr>
        <w:t>
      районной больнице, номерной районной больнице;</w:t>
      </w:r>
    </w:p>
    <w:bookmarkEnd w:id="62"/>
    <w:bookmarkStart w:name="z69" w:id="63"/>
    <w:p>
      <w:pPr>
        <w:spacing w:after="0"/>
        <w:ind w:left="0"/>
        <w:jc w:val="both"/>
      </w:pPr>
      <w:r>
        <w:rPr>
          <w:rFonts w:ascii="Times New Roman"/>
          <w:b w:val="false"/>
          <w:i w:val="false"/>
          <w:color w:val="000000"/>
          <w:sz w:val="28"/>
        </w:rPr>
        <w:t>
      многопрофильной межрайонной больнице;</w:t>
      </w:r>
    </w:p>
    <w:bookmarkEnd w:id="63"/>
    <w:bookmarkStart w:name="z70" w:id="64"/>
    <w:p>
      <w:pPr>
        <w:spacing w:after="0"/>
        <w:ind w:left="0"/>
        <w:jc w:val="both"/>
      </w:pPr>
      <w:r>
        <w:rPr>
          <w:rFonts w:ascii="Times New Roman"/>
          <w:b w:val="false"/>
          <w:i w:val="false"/>
          <w:color w:val="000000"/>
          <w:sz w:val="28"/>
        </w:rPr>
        <w:t>
      реабилитационной, паллиативной помощи, сестринского ухода в районной или межрайонной больнице;</w:t>
      </w:r>
    </w:p>
    <w:bookmarkEnd w:id="64"/>
    <w:bookmarkStart w:name="z71" w:id="65"/>
    <w:p>
      <w:pPr>
        <w:spacing w:after="0"/>
        <w:ind w:left="0"/>
        <w:jc w:val="both"/>
      </w:pPr>
      <w:r>
        <w:rPr>
          <w:rFonts w:ascii="Times New Roman"/>
          <w:b w:val="false"/>
          <w:i w:val="false"/>
          <w:color w:val="000000"/>
          <w:sz w:val="28"/>
        </w:rPr>
        <w:t>
      2) организациях здравоохранения и (или) их структурных подразделениях, оказывающих медицинскую помощь в стационарных условиях на городском уровне:</w:t>
      </w:r>
    </w:p>
    <w:bookmarkEnd w:id="65"/>
    <w:bookmarkStart w:name="z72" w:id="66"/>
    <w:p>
      <w:pPr>
        <w:spacing w:after="0"/>
        <w:ind w:left="0"/>
        <w:jc w:val="both"/>
      </w:pPr>
      <w:r>
        <w:rPr>
          <w:rFonts w:ascii="Times New Roman"/>
          <w:b w:val="false"/>
          <w:i w:val="false"/>
          <w:color w:val="000000"/>
          <w:sz w:val="28"/>
        </w:rPr>
        <w:t>
      городской больницы;</w:t>
      </w:r>
    </w:p>
    <w:bookmarkEnd w:id="66"/>
    <w:bookmarkStart w:name="z73" w:id="67"/>
    <w:p>
      <w:pPr>
        <w:spacing w:after="0"/>
        <w:ind w:left="0"/>
        <w:jc w:val="both"/>
      </w:pPr>
      <w:r>
        <w:rPr>
          <w:rFonts w:ascii="Times New Roman"/>
          <w:b w:val="false"/>
          <w:i w:val="false"/>
          <w:color w:val="000000"/>
          <w:sz w:val="28"/>
        </w:rPr>
        <w:t>
      многопрофильной городской больнице;</w:t>
      </w:r>
    </w:p>
    <w:bookmarkEnd w:id="67"/>
    <w:bookmarkStart w:name="z74" w:id="68"/>
    <w:p>
      <w:pPr>
        <w:spacing w:after="0"/>
        <w:ind w:left="0"/>
        <w:jc w:val="both"/>
      </w:pPr>
      <w:r>
        <w:rPr>
          <w:rFonts w:ascii="Times New Roman"/>
          <w:b w:val="false"/>
          <w:i w:val="false"/>
          <w:color w:val="000000"/>
          <w:sz w:val="28"/>
        </w:rPr>
        <w:t>
      многопрофильной городской детской больнице;</w:t>
      </w:r>
    </w:p>
    <w:bookmarkEnd w:id="68"/>
    <w:bookmarkStart w:name="z75" w:id="69"/>
    <w:p>
      <w:pPr>
        <w:spacing w:after="0"/>
        <w:ind w:left="0"/>
        <w:jc w:val="both"/>
      </w:pPr>
      <w:r>
        <w:rPr>
          <w:rFonts w:ascii="Times New Roman"/>
          <w:b w:val="false"/>
          <w:i w:val="false"/>
          <w:color w:val="000000"/>
          <w:sz w:val="28"/>
        </w:rPr>
        <w:t>
      центре психического здоровья;</w:t>
      </w:r>
    </w:p>
    <w:bookmarkEnd w:id="69"/>
    <w:bookmarkStart w:name="z76" w:id="70"/>
    <w:p>
      <w:pPr>
        <w:spacing w:after="0"/>
        <w:ind w:left="0"/>
        <w:jc w:val="both"/>
      </w:pPr>
      <w:r>
        <w:rPr>
          <w:rFonts w:ascii="Times New Roman"/>
          <w:b w:val="false"/>
          <w:i w:val="false"/>
          <w:color w:val="000000"/>
          <w:sz w:val="28"/>
        </w:rPr>
        <w:t>
      центре фтизиопульмонологии;</w:t>
      </w:r>
    </w:p>
    <w:bookmarkEnd w:id="70"/>
    <w:bookmarkStart w:name="z77" w:id="71"/>
    <w:p>
      <w:pPr>
        <w:spacing w:after="0"/>
        <w:ind w:left="0"/>
        <w:jc w:val="both"/>
      </w:pPr>
      <w:r>
        <w:rPr>
          <w:rFonts w:ascii="Times New Roman"/>
          <w:b w:val="false"/>
          <w:i w:val="false"/>
          <w:color w:val="000000"/>
          <w:sz w:val="28"/>
        </w:rPr>
        <w:t>
      перинатальном (родильное отделение), онкологическом, инфекционном, кожно-венерологическом, травматологическом, инсультном, ревматологическом, офтальмологическом, кардиологическом и кардиохирургическом центре в структуре многопрофильных больниц;</w:t>
      </w:r>
    </w:p>
    <w:bookmarkEnd w:id="71"/>
    <w:bookmarkStart w:name="z78" w:id="72"/>
    <w:p>
      <w:pPr>
        <w:spacing w:after="0"/>
        <w:ind w:left="0"/>
        <w:jc w:val="both"/>
      </w:pPr>
      <w:r>
        <w:rPr>
          <w:rFonts w:ascii="Times New Roman"/>
          <w:b w:val="false"/>
          <w:i w:val="false"/>
          <w:color w:val="000000"/>
          <w:sz w:val="28"/>
        </w:rPr>
        <w:t>
      организациях восстановительного лечения и медицинской реабилитации – санаториях, специализированных санаториях, профилакториях, реабилитационном центре или отделении (койки) реабилитации, организуемые при многопрофильной больнице;</w:t>
      </w:r>
    </w:p>
    <w:bookmarkEnd w:id="72"/>
    <w:bookmarkStart w:name="z79" w:id="73"/>
    <w:p>
      <w:pPr>
        <w:spacing w:after="0"/>
        <w:ind w:left="0"/>
        <w:jc w:val="both"/>
      </w:pPr>
      <w:r>
        <w:rPr>
          <w:rFonts w:ascii="Times New Roman"/>
          <w:b w:val="false"/>
          <w:i w:val="false"/>
          <w:color w:val="000000"/>
          <w:sz w:val="28"/>
        </w:rPr>
        <w:t>
      организациях, оказывающие паллиативную помощь и сестринский уход – хосписе, больнице сестринского ухода или отделении, койках, организуемые при многопрофильной больнице, центре фтизиопульмонологии;</w:t>
      </w:r>
    </w:p>
    <w:bookmarkEnd w:id="73"/>
    <w:bookmarkStart w:name="z80" w:id="74"/>
    <w:p>
      <w:pPr>
        <w:spacing w:after="0"/>
        <w:ind w:left="0"/>
        <w:jc w:val="both"/>
      </w:pPr>
      <w:r>
        <w:rPr>
          <w:rFonts w:ascii="Times New Roman"/>
          <w:b w:val="false"/>
          <w:i w:val="false"/>
          <w:color w:val="000000"/>
          <w:sz w:val="28"/>
        </w:rPr>
        <w:t>
      научных организациях, создаваемых в городах республиканского и областного значений;</w:t>
      </w:r>
    </w:p>
    <w:bookmarkEnd w:id="74"/>
    <w:bookmarkStart w:name="z81" w:id="75"/>
    <w:p>
      <w:pPr>
        <w:spacing w:after="0"/>
        <w:ind w:left="0"/>
        <w:jc w:val="both"/>
      </w:pPr>
      <w:r>
        <w:rPr>
          <w:rFonts w:ascii="Times New Roman"/>
          <w:b w:val="false"/>
          <w:i w:val="false"/>
          <w:color w:val="000000"/>
          <w:sz w:val="28"/>
        </w:rPr>
        <w:t>
      национальном холдинге в области здравоохранения, создаваемом на республиканском уровне в столице в соответствии с законодательством Республики Казахстан;</w:t>
      </w:r>
    </w:p>
    <w:bookmarkEnd w:id="75"/>
    <w:bookmarkStart w:name="z82" w:id="76"/>
    <w:p>
      <w:pPr>
        <w:spacing w:after="0"/>
        <w:ind w:left="0"/>
        <w:jc w:val="both"/>
      </w:pPr>
      <w:r>
        <w:rPr>
          <w:rFonts w:ascii="Times New Roman"/>
          <w:b w:val="false"/>
          <w:i w:val="false"/>
          <w:color w:val="000000"/>
          <w:sz w:val="28"/>
        </w:rPr>
        <w:t>
      3) организациях здравоохранения и (или) их структурных подразделениях, оказывающих медицинскую помощь в стационарных условиях на областном уровне:</w:t>
      </w:r>
    </w:p>
    <w:bookmarkEnd w:id="76"/>
    <w:bookmarkStart w:name="z83" w:id="77"/>
    <w:p>
      <w:pPr>
        <w:spacing w:after="0"/>
        <w:ind w:left="0"/>
        <w:jc w:val="both"/>
      </w:pPr>
      <w:r>
        <w:rPr>
          <w:rFonts w:ascii="Times New Roman"/>
          <w:b w:val="false"/>
          <w:i w:val="false"/>
          <w:color w:val="000000"/>
          <w:sz w:val="28"/>
        </w:rPr>
        <w:t>
      многопрофильной областной больнице;</w:t>
      </w:r>
    </w:p>
    <w:bookmarkEnd w:id="77"/>
    <w:bookmarkStart w:name="z84" w:id="78"/>
    <w:p>
      <w:pPr>
        <w:spacing w:after="0"/>
        <w:ind w:left="0"/>
        <w:jc w:val="both"/>
      </w:pPr>
      <w:r>
        <w:rPr>
          <w:rFonts w:ascii="Times New Roman"/>
          <w:b w:val="false"/>
          <w:i w:val="false"/>
          <w:color w:val="000000"/>
          <w:sz w:val="28"/>
        </w:rPr>
        <w:t>
      многопрофильной областной детской больнице;</w:t>
      </w:r>
    </w:p>
    <w:bookmarkEnd w:id="78"/>
    <w:bookmarkStart w:name="z85" w:id="79"/>
    <w:p>
      <w:pPr>
        <w:spacing w:after="0"/>
        <w:ind w:left="0"/>
        <w:jc w:val="both"/>
      </w:pPr>
      <w:r>
        <w:rPr>
          <w:rFonts w:ascii="Times New Roman"/>
          <w:b w:val="false"/>
          <w:i w:val="false"/>
          <w:color w:val="000000"/>
          <w:sz w:val="28"/>
        </w:rPr>
        <w:t>
      областном центре психического здоровья;</w:t>
      </w:r>
    </w:p>
    <w:bookmarkEnd w:id="79"/>
    <w:bookmarkStart w:name="z86" w:id="80"/>
    <w:p>
      <w:pPr>
        <w:spacing w:after="0"/>
        <w:ind w:left="0"/>
        <w:jc w:val="both"/>
      </w:pPr>
      <w:r>
        <w:rPr>
          <w:rFonts w:ascii="Times New Roman"/>
          <w:b w:val="false"/>
          <w:i w:val="false"/>
          <w:color w:val="000000"/>
          <w:sz w:val="28"/>
        </w:rPr>
        <w:t>
      областном центре фтизиопульмонологии;</w:t>
      </w:r>
    </w:p>
    <w:bookmarkEnd w:id="80"/>
    <w:bookmarkStart w:name="z87" w:id="81"/>
    <w:p>
      <w:pPr>
        <w:spacing w:after="0"/>
        <w:ind w:left="0"/>
        <w:jc w:val="both"/>
      </w:pPr>
      <w:r>
        <w:rPr>
          <w:rFonts w:ascii="Times New Roman"/>
          <w:b w:val="false"/>
          <w:i w:val="false"/>
          <w:color w:val="000000"/>
          <w:sz w:val="28"/>
        </w:rPr>
        <w:t>
      перинатальном (родильное отделение), онкологическом, инфекционном, кожно-венерологическом, травматологическом, инсультном, ревматологическом, офтальмологическом, кардиологическом и кардиохирургическом центрах в структуре многопрофильных больниц;</w:t>
      </w:r>
    </w:p>
    <w:bookmarkEnd w:id="81"/>
    <w:bookmarkStart w:name="z88" w:id="82"/>
    <w:p>
      <w:pPr>
        <w:spacing w:after="0"/>
        <w:ind w:left="0"/>
        <w:jc w:val="both"/>
      </w:pPr>
      <w:r>
        <w:rPr>
          <w:rFonts w:ascii="Times New Roman"/>
          <w:b w:val="false"/>
          <w:i w:val="false"/>
          <w:color w:val="000000"/>
          <w:sz w:val="28"/>
        </w:rPr>
        <w:t>
      организациях восстановительного лечения и медицинской реабилитации – санаториях, специализированных санаториях, профилакториях, реабилитационном центре, или отделениях (койки) реабилитации, организуемых при многопрофильной больнице;</w:t>
      </w:r>
    </w:p>
    <w:bookmarkEnd w:id="82"/>
    <w:bookmarkStart w:name="z89" w:id="83"/>
    <w:p>
      <w:pPr>
        <w:spacing w:after="0"/>
        <w:ind w:left="0"/>
        <w:jc w:val="both"/>
      </w:pPr>
      <w:r>
        <w:rPr>
          <w:rFonts w:ascii="Times New Roman"/>
          <w:b w:val="false"/>
          <w:i w:val="false"/>
          <w:color w:val="000000"/>
          <w:sz w:val="28"/>
        </w:rPr>
        <w:t>
      организациях, оказывающих паллиативную помощь и сестринский уход – хосписе, больнице сестринского ухода или отделении, койке, организуемых при многопрофильной больнице, центре фтизиопульмонологии.</w:t>
      </w:r>
    </w:p>
    <w:bookmarkEnd w:id="83"/>
    <w:bookmarkStart w:name="z90" w:id="84"/>
    <w:p>
      <w:pPr>
        <w:spacing w:after="0"/>
        <w:ind w:left="0"/>
        <w:jc w:val="both"/>
      </w:pPr>
      <w:r>
        <w:rPr>
          <w:rFonts w:ascii="Times New Roman"/>
          <w:b w:val="false"/>
          <w:i w:val="false"/>
          <w:color w:val="000000"/>
          <w:sz w:val="28"/>
        </w:rPr>
        <w:t>
      15. При наличии медицинских показаний для перевода пациента в другую организацию здравоохранения, специалист организации здравоохранения осуществляет регистрацию направления в Портале после завершения процедуры согласования с руководителями соответствующих организации здравоохранения.</w:t>
      </w:r>
    </w:p>
    <w:bookmarkEnd w:id="84"/>
    <w:bookmarkStart w:name="z91" w:id="85"/>
    <w:p>
      <w:pPr>
        <w:spacing w:after="0"/>
        <w:ind w:left="0"/>
        <w:jc w:val="both"/>
      </w:pPr>
      <w:r>
        <w:rPr>
          <w:rFonts w:ascii="Times New Roman"/>
          <w:b w:val="false"/>
          <w:i w:val="false"/>
          <w:color w:val="000000"/>
          <w:sz w:val="28"/>
        </w:rPr>
        <w:t>
      16. При установлении планируемой даты госпитализации в Портале автоматически по направлению ответственного специалиста:</w:t>
      </w:r>
    </w:p>
    <w:bookmarkEnd w:id="85"/>
    <w:bookmarkStart w:name="z92" w:id="86"/>
    <w:p>
      <w:pPr>
        <w:spacing w:after="0"/>
        <w:ind w:left="0"/>
        <w:jc w:val="both"/>
      </w:pPr>
      <w:r>
        <w:rPr>
          <w:rFonts w:ascii="Times New Roman"/>
          <w:b w:val="false"/>
          <w:i w:val="false"/>
          <w:color w:val="000000"/>
          <w:sz w:val="28"/>
        </w:rPr>
        <w:t>
      1) ответственный специалист ПМСП регистрирует направление на плановую госпитализацию, предоставляет пациенту информацию о планируемой дате госпитализации, установленной автоматически в Портале и выдает направление (на бумажном и (или) электронном носителе);</w:t>
      </w:r>
    </w:p>
    <w:bookmarkEnd w:id="86"/>
    <w:bookmarkStart w:name="z93" w:id="87"/>
    <w:p>
      <w:pPr>
        <w:spacing w:after="0"/>
        <w:ind w:left="0"/>
        <w:jc w:val="both"/>
      </w:pPr>
      <w:r>
        <w:rPr>
          <w:rFonts w:ascii="Times New Roman"/>
          <w:b w:val="false"/>
          <w:i w:val="false"/>
          <w:color w:val="000000"/>
          <w:sz w:val="28"/>
        </w:rPr>
        <w:t>
      2) если пациент отказывается от планируемой даты госпитализации, установленной автоматически в Портале, ответственный специалист ПМСП или организации здравоохранения предлагает ему более позднюю дату госпитализации или выбор организации здравоохранения, в которой предусматривается возможность более ранней госпитализации;</w:t>
      </w:r>
    </w:p>
    <w:bookmarkEnd w:id="87"/>
    <w:bookmarkStart w:name="z94" w:id="88"/>
    <w:p>
      <w:pPr>
        <w:spacing w:after="0"/>
        <w:ind w:left="0"/>
        <w:jc w:val="both"/>
      </w:pPr>
      <w:r>
        <w:rPr>
          <w:rFonts w:ascii="Times New Roman"/>
          <w:b w:val="false"/>
          <w:i w:val="false"/>
          <w:color w:val="000000"/>
          <w:sz w:val="28"/>
        </w:rPr>
        <w:t>
      3) при наличии медицинских показаний к переводу пациента в другую организацию здравоохранения, ответственный специалист ПМСП осуществляет регистрацию направления в Портале после завершения процедуры согласования с руководителями соответствующих медицинских организаций;</w:t>
      </w:r>
    </w:p>
    <w:bookmarkEnd w:id="88"/>
    <w:bookmarkStart w:name="z95" w:id="89"/>
    <w:p>
      <w:pPr>
        <w:spacing w:after="0"/>
        <w:ind w:left="0"/>
        <w:jc w:val="both"/>
      </w:pPr>
      <w:r>
        <w:rPr>
          <w:rFonts w:ascii="Times New Roman"/>
          <w:b w:val="false"/>
          <w:i w:val="false"/>
          <w:color w:val="000000"/>
          <w:sz w:val="28"/>
        </w:rPr>
        <w:t>
      4) пациент госпитализируется в организацию здравоохранения в срок, указанный в направлении, автоматически определенный Порталом;</w:t>
      </w:r>
    </w:p>
    <w:bookmarkEnd w:id="89"/>
    <w:bookmarkStart w:name="z96" w:id="90"/>
    <w:p>
      <w:pPr>
        <w:spacing w:after="0"/>
        <w:ind w:left="0"/>
        <w:jc w:val="both"/>
      </w:pPr>
      <w:r>
        <w:rPr>
          <w:rFonts w:ascii="Times New Roman"/>
          <w:b w:val="false"/>
          <w:i w:val="false"/>
          <w:color w:val="000000"/>
          <w:sz w:val="28"/>
        </w:rPr>
        <w:t>
      5) в случае неявки пациента в срок, организация здравоохранения использует данную койку для госпитализации экстренных пациентов;</w:t>
      </w:r>
    </w:p>
    <w:bookmarkEnd w:id="90"/>
    <w:bookmarkStart w:name="z97" w:id="91"/>
    <w:p>
      <w:pPr>
        <w:spacing w:after="0"/>
        <w:ind w:left="0"/>
        <w:jc w:val="both"/>
      </w:pPr>
      <w:r>
        <w:rPr>
          <w:rFonts w:ascii="Times New Roman"/>
          <w:b w:val="false"/>
          <w:i w:val="false"/>
          <w:color w:val="000000"/>
          <w:sz w:val="28"/>
        </w:rPr>
        <w:t>
      6) автоматическое определение планируемой даты госпитализации осуществляется в Портале при регистрации направления на госпитализацию в организацию здравоохранения в соответствии с критериями, разработанными из расчета:</w:t>
      </w:r>
    </w:p>
    <w:bookmarkEnd w:id="91"/>
    <w:bookmarkStart w:name="z98" w:id="92"/>
    <w:p>
      <w:pPr>
        <w:spacing w:after="0"/>
        <w:ind w:left="0"/>
        <w:jc w:val="both"/>
      </w:pPr>
      <w:r>
        <w:rPr>
          <w:rFonts w:ascii="Times New Roman"/>
          <w:b w:val="false"/>
          <w:i w:val="false"/>
          <w:color w:val="000000"/>
          <w:sz w:val="28"/>
        </w:rPr>
        <w:t>
      общего планируемого объема финансирования;</w:t>
      </w:r>
    </w:p>
    <w:bookmarkEnd w:id="92"/>
    <w:bookmarkStart w:name="z99" w:id="93"/>
    <w:p>
      <w:pPr>
        <w:spacing w:after="0"/>
        <w:ind w:left="0"/>
        <w:jc w:val="both"/>
      </w:pPr>
      <w:r>
        <w:rPr>
          <w:rFonts w:ascii="Times New Roman"/>
          <w:b w:val="false"/>
          <w:i w:val="false"/>
          <w:color w:val="000000"/>
          <w:sz w:val="28"/>
        </w:rPr>
        <w:t>
      среднегодового значения удельного веса прогнозируемой суммы финансирования для плановой и экстренной госпитализации с учетом случаев в разрезе нозологий на основании данных прошлого года;</w:t>
      </w:r>
    </w:p>
    <w:bookmarkEnd w:id="93"/>
    <w:bookmarkStart w:name="z100" w:id="94"/>
    <w:p>
      <w:pPr>
        <w:spacing w:after="0"/>
        <w:ind w:left="0"/>
        <w:jc w:val="both"/>
      </w:pPr>
      <w:r>
        <w:rPr>
          <w:rFonts w:ascii="Times New Roman"/>
          <w:b w:val="false"/>
          <w:i w:val="false"/>
          <w:color w:val="000000"/>
          <w:sz w:val="28"/>
        </w:rPr>
        <w:t>
      среднегодового значения удельного веса прогнозируемой суммы финансирования для случаев плановой госпитализации в разрезе нозологий по профилям, не участвующим в процессе госпитализации, на основании данных прошлого года;</w:t>
      </w:r>
    </w:p>
    <w:bookmarkEnd w:id="94"/>
    <w:bookmarkStart w:name="z101" w:id="95"/>
    <w:p>
      <w:pPr>
        <w:spacing w:after="0"/>
        <w:ind w:left="0"/>
        <w:jc w:val="both"/>
      </w:pPr>
      <w:r>
        <w:rPr>
          <w:rFonts w:ascii="Times New Roman"/>
          <w:b w:val="false"/>
          <w:i w:val="false"/>
          <w:color w:val="000000"/>
          <w:sz w:val="28"/>
        </w:rPr>
        <w:t>
      прогнозируемой стоимости всех случаев (плановых и экстренных), выписка которых планируется в отчетный период, в соответствии с планом общего финансирования на отчетный месяц;</w:t>
      </w:r>
    </w:p>
    <w:bookmarkEnd w:id="95"/>
    <w:bookmarkStart w:name="z102" w:id="96"/>
    <w:p>
      <w:pPr>
        <w:spacing w:after="0"/>
        <w:ind w:left="0"/>
        <w:jc w:val="both"/>
      </w:pPr>
      <w:r>
        <w:rPr>
          <w:rFonts w:ascii="Times New Roman"/>
          <w:b w:val="false"/>
          <w:i w:val="false"/>
          <w:color w:val="000000"/>
          <w:sz w:val="28"/>
        </w:rPr>
        <w:t>
      сроков средней длительности пребывания пациента на койке в разрезе нозологий;</w:t>
      </w:r>
    </w:p>
    <w:bookmarkEnd w:id="96"/>
    <w:bookmarkStart w:name="z103" w:id="97"/>
    <w:p>
      <w:pPr>
        <w:spacing w:after="0"/>
        <w:ind w:left="0"/>
        <w:jc w:val="both"/>
      </w:pPr>
      <w:r>
        <w:rPr>
          <w:rFonts w:ascii="Times New Roman"/>
          <w:b w:val="false"/>
          <w:i w:val="false"/>
          <w:color w:val="000000"/>
          <w:sz w:val="28"/>
        </w:rPr>
        <w:t>
      сведений о количестве пациентов, которых возможно госпитализировать в плановом порядке за один рабочий день;</w:t>
      </w:r>
    </w:p>
    <w:bookmarkEnd w:id="97"/>
    <w:bookmarkStart w:name="z104" w:id="98"/>
    <w:p>
      <w:pPr>
        <w:spacing w:after="0"/>
        <w:ind w:left="0"/>
        <w:jc w:val="both"/>
      </w:pPr>
      <w:r>
        <w:rPr>
          <w:rFonts w:ascii="Times New Roman"/>
          <w:b w:val="false"/>
          <w:i w:val="false"/>
          <w:color w:val="000000"/>
          <w:sz w:val="28"/>
        </w:rPr>
        <w:t>
      сведений о выходных, праздничных днях (с переносом), операционных, ургентных днях, днях предназначенных на санитарную обработку (по данным организации здравоохранения);</w:t>
      </w:r>
    </w:p>
    <w:bookmarkEnd w:id="98"/>
    <w:bookmarkStart w:name="z105" w:id="99"/>
    <w:p>
      <w:pPr>
        <w:spacing w:after="0"/>
        <w:ind w:left="0"/>
        <w:jc w:val="both"/>
      </w:pPr>
      <w:r>
        <w:rPr>
          <w:rFonts w:ascii="Times New Roman"/>
          <w:b w:val="false"/>
          <w:i w:val="false"/>
          <w:color w:val="000000"/>
          <w:sz w:val="28"/>
        </w:rPr>
        <w:t>
      сведений о графике трудовых отпусков, повышения квалификации специалистов, деятельность которых влияет на процесс плановой госпитализации;</w:t>
      </w:r>
    </w:p>
    <w:bookmarkEnd w:id="99"/>
    <w:bookmarkStart w:name="z106" w:id="100"/>
    <w:p>
      <w:pPr>
        <w:spacing w:after="0"/>
        <w:ind w:left="0"/>
        <w:jc w:val="both"/>
      </w:pPr>
      <w:r>
        <w:rPr>
          <w:rFonts w:ascii="Times New Roman"/>
          <w:b w:val="false"/>
          <w:i w:val="false"/>
          <w:color w:val="000000"/>
          <w:sz w:val="28"/>
        </w:rPr>
        <w:t>
      сведений о доле на самостоятельную плановую госпитализацию пациентов;</w:t>
      </w:r>
    </w:p>
    <w:bookmarkEnd w:id="100"/>
    <w:bookmarkStart w:name="z107" w:id="101"/>
    <w:p>
      <w:pPr>
        <w:spacing w:after="0"/>
        <w:ind w:left="0"/>
        <w:jc w:val="both"/>
      </w:pPr>
      <w:r>
        <w:rPr>
          <w:rFonts w:ascii="Times New Roman"/>
          <w:b w:val="false"/>
          <w:i w:val="false"/>
          <w:color w:val="000000"/>
          <w:sz w:val="28"/>
        </w:rPr>
        <w:t>
      7) для формирования критериев на предстоящий год организациям здравоохранения, оказывающим медицинскую помощь в стационарных условиях, необходимо представлять в субъект цифрового здравоохранения за два месяца до начала следующего финансового года следующие сведения:</w:t>
      </w:r>
    </w:p>
    <w:bookmarkEnd w:id="101"/>
    <w:bookmarkStart w:name="z108" w:id="102"/>
    <w:p>
      <w:pPr>
        <w:spacing w:after="0"/>
        <w:ind w:left="0"/>
        <w:jc w:val="both"/>
      </w:pPr>
      <w:r>
        <w:rPr>
          <w:rFonts w:ascii="Times New Roman"/>
          <w:b w:val="false"/>
          <w:i w:val="false"/>
          <w:color w:val="000000"/>
          <w:sz w:val="28"/>
        </w:rPr>
        <w:t>
      количество пациентов, планируемых для плановой госпитализации в один рабочий день в разрезе профилей;</w:t>
      </w:r>
    </w:p>
    <w:bookmarkEnd w:id="102"/>
    <w:bookmarkStart w:name="z109" w:id="103"/>
    <w:p>
      <w:pPr>
        <w:spacing w:after="0"/>
        <w:ind w:left="0"/>
        <w:jc w:val="both"/>
      </w:pPr>
      <w:r>
        <w:rPr>
          <w:rFonts w:ascii="Times New Roman"/>
          <w:b w:val="false"/>
          <w:i w:val="false"/>
          <w:color w:val="000000"/>
          <w:sz w:val="28"/>
        </w:rPr>
        <w:t>
      дни плановой госпитализации в разрезе профилей;</w:t>
      </w:r>
    </w:p>
    <w:bookmarkEnd w:id="103"/>
    <w:bookmarkStart w:name="z110" w:id="104"/>
    <w:p>
      <w:pPr>
        <w:spacing w:after="0"/>
        <w:ind w:left="0"/>
        <w:jc w:val="both"/>
      </w:pPr>
      <w:r>
        <w:rPr>
          <w:rFonts w:ascii="Times New Roman"/>
          <w:b w:val="false"/>
          <w:i w:val="false"/>
          <w:color w:val="000000"/>
          <w:sz w:val="28"/>
        </w:rPr>
        <w:t>
      график операционных;</w:t>
      </w:r>
    </w:p>
    <w:bookmarkEnd w:id="104"/>
    <w:bookmarkStart w:name="z111" w:id="105"/>
    <w:p>
      <w:pPr>
        <w:spacing w:after="0"/>
        <w:ind w:left="0"/>
        <w:jc w:val="both"/>
      </w:pPr>
      <w:r>
        <w:rPr>
          <w:rFonts w:ascii="Times New Roman"/>
          <w:b w:val="false"/>
          <w:i w:val="false"/>
          <w:color w:val="000000"/>
          <w:sz w:val="28"/>
        </w:rPr>
        <w:t>
      график дней, предназначенных на санитарную обработку;</w:t>
      </w:r>
    </w:p>
    <w:bookmarkEnd w:id="105"/>
    <w:bookmarkStart w:name="z112" w:id="106"/>
    <w:p>
      <w:pPr>
        <w:spacing w:after="0"/>
        <w:ind w:left="0"/>
        <w:jc w:val="both"/>
      </w:pPr>
      <w:r>
        <w:rPr>
          <w:rFonts w:ascii="Times New Roman"/>
          <w:b w:val="false"/>
          <w:i w:val="false"/>
          <w:color w:val="000000"/>
          <w:sz w:val="28"/>
        </w:rPr>
        <w:t>
      график трудовых отпусков, повышения квалификации специалистов, деятельность которых влияет на процесс плановой госпитализации;</w:t>
      </w:r>
    </w:p>
    <w:bookmarkEnd w:id="106"/>
    <w:bookmarkStart w:name="z113" w:id="107"/>
    <w:p>
      <w:pPr>
        <w:spacing w:after="0"/>
        <w:ind w:left="0"/>
        <w:jc w:val="both"/>
      </w:pPr>
      <w:r>
        <w:rPr>
          <w:rFonts w:ascii="Times New Roman"/>
          <w:b w:val="false"/>
          <w:i w:val="false"/>
          <w:color w:val="000000"/>
          <w:sz w:val="28"/>
        </w:rPr>
        <w:t>
      планируемую долю на самостоятельную плановую госпитализацию пациентов;</w:t>
      </w:r>
    </w:p>
    <w:bookmarkEnd w:id="107"/>
    <w:bookmarkStart w:name="z114" w:id="108"/>
    <w:p>
      <w:pPr>
        <w:spacing w:after="0"/>
        <w:ind w:left="0"/>
        <w:jc w:val="both"/>
      </w:pPr>
      <w:r>
        <w:rPr>
          <w:rFonts w:ascii="Times New Roman"/>
          <w:b w:val="false"/>
          <w:i w:val="false"/>
          <w:color w:val="000000"/>
          <w:sz w:val="28"/>
        </w:rPr>
        <w:t>
      8) в случае изменения сведений для формирования критериев необходимо представить данные в субъект цифрового здравоохранения, в срок не позднее 10 (десяти) рабочих дней до начала планируемых изменений;</w:t>
      </w:r>
    </w:p>
    <w:bookmarkEnd w:id="108"/>
    <w:bookmarkStart w:name="z115" w:id="109"/>
    <w:p>
      <w:pPr>
        <w:spacing w:after="0"/>
        <w:ind w:left="0"/>
        <w:jc w:val="both"/>
      </w:pPr>
      <w:r>
        <w:rPr>
          <w:rFonts w:ascii="Times New Roman"/>
          <w:b w:val="false"/>
          <w:i w:val="false"/>
          <w:color w:val="000000"/>
          <w:sz w:val="28"/>
        </w:rPr>
        <w:t>
      9) в случае оптимизации коечного фонда организации здравоохранения в срок не позднее одного календарного месяца до начала планируемых изменений уведомляют местные органы государственного управления здравоохранением областей, городов республиканского значения и столицы и субъект цифрового здравоохранения для проведения своевременной актуализации изменений структуры коечного фонда в соответствующих информационных системах уполномоченного органа;</w:t>
      </w:r>
    </w:p>
    <w:bookmarkEnd w:id="109"/>
    <w:bookmarkStart w:name="z116" w:id="110"/>
    <w:p>
      <w:pPr>
        <w:spacing w:after="0"/>
        <w:ind w:left="0"/>
        <w:jc w:val="both"/>
      </w:pPr>
      <w:r>
        <w:rPr>
          <w:rFonts w:ascii="Times New Roman"/>
          <w:b w:val="false"/>
          <w:i w:val="false"/>
          <w:color w:val="000000"/>
          <w:sz w:val="28"/>
        </w:rPr>
        <w:t>
      10) планируемая дата плановой госпитализации определяется автоматически в Портале при направлении ответственным специалистом в:</w:t>
      </w:r>
    </w:p>
    <w:bookmarkEnd w:id="110"/>
    <w:bookmarkStart w:name="z117" w:id="111"/>
    <w:p>
      <w:pPr>
        <w:spacing w:after="0"/>
        <w:ind w:left="0"/>
        <w:jc w:val="both"/>
      </w:pPr>
      <w:r>
        <w:rPr>
          <w:rFonts w:ascii="Times New Roman"/>
          <w:b w:val="false"/>
          <w:i w:val="false"/>
          <w:color w:val="000000"/>
          <w:sz w:val="28"/>
        </w:rPr>
        <w:t>
      научные организации с учетом права пациента на свободный выбор организации здравоохранения, предоставляют услуги СМП и ВТМП;</w:t>
      </w:r>
    </w:p>
    <w:bookmarkEnd w:id="111"/>
    <w:bookmarkStart w:name="z118" w:id="112"/>
    <w:p>
      <w:pPr>
        <w:spacing w:after="0"/>
        <w:ind w:left="0"/>
        <w:jc w:val="both"/>
      </w:pPr>
      <w:r>
        <w:rPr>
          <w:rFonts w:ascii="Times New Roman"/>
          <w:b w:val="false"/>
          <w:i w:val="false"/>
          <w:color w:val="000000"/>
          <w:sz w:val="28"/>
        </w:rPr>
        <w:t>
      многопрофильные больницы городского или областного уровней, за исключением следующих профилей коек:</w:t>
      </w:r>
    </w:p>
    <w:bookmarkEnd w:id="112"/>
    <w:bookmarkStart w:name="z119" w:id="113"/>
    <w:p>
      <w:pPr>
        <w:spacing w:after="0"/>
        <w:ind w:left="0"/>
        <w:jc w:val="both"/>
      </w:pPr>
      <w:r>
        <w:rPr>
          <w:rFonts w:ascii="Times New Roman"/>
          <w:b w:val="false"/>
          <w:i w:val="false"/>
          <w:color w:val="000000"/>
          <w:sz w:val="28"/>
        </w:rPr>
        <w:t>
      гематологический, онкогематологический, инфекционный, психиатрический, психоневрологический, противотуберкулезный, наркологический, кожно-венерологический, онкологический, паллиативной помощи и сестринского ухода, детский, перинатальный (родильное отделение).</w:t>
      </w:r>
    </w:p>
    <w:bookmarkEnd w:id="113"/>
    <w:bookmarkStart w:name="z120" w:id="114"/>
    <w:p>
      <w:pPr>
        <w:spacing w:after="0"/>
        <w:ind w:left="0"/>
        <w:jc w:val="both"/>
      </w:pPr>
      <w:r>
        <w:rPr>
          <w:rFonts w:ascii="Times New Roman"/>
          <w:b w:val="false"/>
          <w:i w:val="false"/>
          <w:color w:val="000000"/>
          <w:sz w:val="28"/>
        </w:rPr>
        <w:t>
      Снятие с листа ожидания предусматривается в следующих случаях:</w:t>
      </w:r>
    </w:p>
    <w:bookmarkEnd w:id="114"/>
    <w:bookmarkStart w:name="z121" w:id="115"/>
    <w:p>
      <w:pPr>
        <w:spacing w:after="0"/>
        <w:ind w:left="0"/>
        <w:jc w:val="both"/>
      </w:pPr>
      <w:r>
        <w:rPr>
          <w:rFonts w:ascii="Times New Roman"/>
          <w:b w:val="false"/>
          <w:i w:val="false"/>
          <w:color w:val="000000"/>
          <w:sz w:val="28"/>
        </w:rPr>
        <w:t>
      в организациях ПМСП или организациях здравоохранения:</w:t>
      </w:r>
    </w:p>
    <w:bookmarkEnd w:id="115"/>
    <w:bookmarkStart w:name="z122" w:id="116"/>
    <w:p>
      <w:pPr>
        <w:spacing w:after="0"/>
        <w:ind w:left="0"/>
        <w:jc w:val="both"/>
      </w:pPr>
      <w:r>
        <w:rPr>
          <w:rFonts w:ascii="Times New Roman"/>
          <w:b w:val="false"/>
          <w:i w:val="false"/>
          <w:color w:val="000000"/>
          <w:sz w:val="28"/>
        </w:rPr>
        <w:t>
      на основании письменного отказа пациента от госпитализации после регистрации направления на Портале;</w:t>
      </w:r>
    </w:p>
    <w:bookmarkEnd w:id="116"/>
    <w:bookmarkStart w:name="z123" w:id="117"/>
    <w:p>
      <w:pPr>
        <w:spacing w:after="0"/>
        <w:ind w:left="0"/>
        <w:jc w:val="both"/>
      </w:pPr>
      <w:r>
        <w:rPr>
          <w:rFonts w:ascii="Times New Roman"/>
          <w:b w:val="false"/>
          <w:i w:val="false"/>
          <w:color w:val="000000"/>
          <w:sz w:val="28"/>
        </w:rPr>
        <w:t>
      регистрации случая смерти пациента на догоспитальном этапе;</w:t>
      </w:r>
    </w:p>
    <w:bookmarkEnd w:id="117"/>
    <w:bookmarkStart w:name="z124" w:id="118"/>
    <w:p>
      <w:pPr>
        <w:spacing w:after="0"/>
        <w:ind w:left="0"/>
        <w:jc w:val="both"/>
      </w:pPr>
      <w:r>
        <w:rPr>
          <w:rFonts w:ascii="Times New Roman"/>
          <w:b w:val="false"/>
          <w:i w:val="false"/>
          <w:color w:val="000000"/>
          <w:sz w:val="28"/>
        </w:rPr>
        <w:t>
      наличии медицинских противопоказаний на момент госпитализации в организацию здравоохранения;</w:t>
      </w:r>
    </w:p>
    <w:bookmarkEnd w:id="118"/>
    <w:bookmarkStart w:name="z125" w:id="119"/>
    <w:p>
      <w:pPr>
        <w:spacing w:after="0"/>
        <w:ind w:left="0"/>
        <w:jc w:val="both"/>
      </w:pPr>
      <w:r>
        <w:rPr>
          <w:rFonts w:ascii="Times New Roman"/>
          <w:b w:val="false"/>
          <w:i w:val="false"/>
          <w:color w:val="000000"/>
          <w:sz w:val="28"/>
        </w:rPr>
        <w:t>
      госпитализация по экстренным показаниям;</w:t>
      </w:r>
    </w:p>
    <w:bookmarkEnd w:id="119"/>
    <w:bookmarkStart w:name="z126" w:id="120"/>
    <w:p>
      <w:pPr>
        <w:spacing w:after="0"/>
        <w:ind w:left="0"/>
        <w:jc w:val="both"/>
      </w:pPr>
      <w:r>
        <w:rPr>
          <w:rFonts w:ascii="Times New Roman"/>
          <w:b w:val="false"/>
          <w:i w:val="false"/>
          <w:color w:val="000000"/>
          <w:sz w:val="28"/>
        </w:rPr>
        <w:t>
      в приемном отделении организаций здравоохранения:</w:t>
      </w:r>
    </w:p>
    <w:bookmarkEnd w:id="120"/>
    <w:bookmarkStart w:name="z127" w:id="121"/>
    <w:p>
      <w:pPr>
        <w:spacing w:after="0"/>
        <w:ind w:left="0"/>
        <w:jc w:val="both"/>
      </w:pPr>
      <w:r>
        <w:rPr>
          <w:rFonts w:ascii="Times New Roman"/>
          <w:b w:val="false"/>
          <w:i w:val="false"/>
          <w:color w:val="000000"/>
          <w:sz w:val="28"/>
        </w:rPr>
        <w:t>
      отсутствие медицинских показаний к госпитализации;</w:t>
      </w:r>
    </w:p>
    <w:bookmarkEnd w:id="121"/>
    <w:bookmarkStart w:name="z128" w:id="122"/>
    <w:p>
      <w:pPr>
        <w:spacing w:after="0"/>
        <w:ind w:left="0"/>
        <w:jc w:val="both"/>
      </w:pPr>
      <w:r>
        <w:rPr>
          <w:rFonts w:ascii="Times New Roman"/>
          <w:b w:val="false"/>
          <w:i w:val="false"/>
          <w:color w:val="000000"/>
          <w:sz w:val="28"/>
        </w:rPr>
        <w:t>
      неявка пациента на госпитализацию;</w:t>
      </w:r>
    </w:p>
    <w:bookmarkEnd w:id="122"/>
    <w:bookmarkStart w:name="z129" w:id="123"/>
    <w:p>
      <w:pPr>
        <w:spacing w:after="0"/>
        <w:ind w:left="0"/>
        <w:jc w:val="both"/>
      </w:pPr>
      <w:r>
        <w:rPr>
          <w:rFonts w:ascii="Times New Roman"/>
          <w:b w:val="false"/>
          <w:i w:val="false"/>
          <w:color w:val="000000"/>
          <w:sz w:val="28"/>
        </w:rPr>
        <w:t>
      непрофильная госпитализация.</w:t>
      </w:r>
    </w:p>
    <w:bookmarkEnd w:id="123"/>
    <w:bookmarkStart w:name="z130" w:id="124"/>
    <w:p>
      <w:pPr>
        <w:spacing w:after="0"/>
        <w:ind w:left="0"/>
        <w:jc w:val="both"/>
      </w:pPr>
      <w:r>
        <w:rPr>
          <w:rFonts w:ascii="Times New Roman"/>
          <w:b w:val="false"/>
          <w:i w:val="false"/>
          <w:color w:val="000000"/>
          <w:sz w:val="28"/>
        </w:rPr>
        <w:t>
      При определении даты плановой госпитализации специалистом приемного отделения организации здравоохранения, в случае самостоятельного обращения пациентов, решение о госпитализации согласовывается с ответственным лицом организации здравоохранения.</w:t>
      </w:r>
    </w:p>
    <w:bookmarkEnd w:id="124"/>
    <w:bookmarkStart w:name="z131" w:id="125"/>
    <w:p>
      <w:pPr>
        <w:spacing w:after="0"/>
        <w:ind w:left="0"/>
        <w:jc w:val="both"/>
      </w:pPr>
      <w:r>
        <w:rPr>
          <w:rFonts w:ascii="Times New Roman"/>
          <w:b w:val="false"/>
          <w:i w:val="false"/>
          <w:color w:val="000000"/>
          <w:sz w:val="28"/>
        </w:rPr>
        <w:t xml:space="preserve">
      17. Перечень основных требований к оказанию государственной услуги "Выдача направления пациентам на госпитализацию в стационар" (далее – государственная услуга),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предусмотрен в стандарте государственной услуги согласно </w:t>
      </w:r>
      <w:r>
        <w:rPr>
          <w:rFonts w:ascii="Times New Roman"/>
          <w:b w:val="false"/>
          <w:i w:val="false"/>
          <w:color w:val="000000"/>
          <w:sz w:val="28"/>
        </w:rPr>
        <w:t>приложению 5</w:t>
      </w:r>
      <w:r>
        <w:rPr>
          <w:rFonts w:ascii="Times New Roman"/>
          <w:b w:val="false"/>
          <w:i w:val="false"/>
          <w:color w:val="000000"/>
          <w:sz w:val="28"/>
        </w:rPr>
        <w:t xml:space="preserve"> к настоящему Стандарту.</w:t>
      </w:r>
    </w:p>
    <w:bookmarkEnd w:id="125"/>
    <w:bookmarkStart w:name="z132" w:id="126"/>
    <w:p>
      <w:pPr>
        <w:spacing w:after="0"/>
        <w:ind w:left="0"/>
        <w:jc w:val="both"/>
      </w:pPr>
      <w:r>
        <w:rPr>
          <w:rFonts w:ascii="Times New Roman"/>
          <w:b w:val="false"/>
          <w:i w:val="false"/>
          <w:color w:val="000000"/>
          <w:sz w:val="28"/>
        </w:rPr>
        <w:t>
      Для получения государственной услуги услугополучатель обращается к организациии ПМСП (далее – услугодатель), либо посредством портала "электронного правительства" (далее – портал).</w:t>
      </w:r>
    </w:p>
    <w:bookmarkEnd w:id="126"/>
    <w:bookmarkStart w:name="z133" w:id="127"/>
    <w:p>
      <w:pPr>
        <w:spacing w:after="0"/>
        <w:ind w:left="0"/>
        <w:jc w:val="both"/>
      </w:pPr>
      <w:r>
        <w:rPr>
          <w:rFonts w:ascii="Times New Roman"/>
          <w:b w:val="false"/>
          <w:i w:val="false"/>
          <w:color w:val="000000"/>
          <w:sz w:val="28"/>
        </w:rPr>
        <w:t>
      При подаче услугополучателем всех необходимых документов, через портал в "личный кабинет" направляется уведомление услугополучателю – о дате получения результата оказания государственной услуги, подписанное электронной цифровой подписью (далее – ЭЦП) уполномоченного лица услугодателя или лица, исполняющего его обязанности.</w:t>
      </w:r>
    </w:p>
    <w:bookmarkEnd w:id="127"/>
    <w:bookmarkStart w:name="z134" w:id="128"/>
    <w:p>
      <w:pPr>
        <w:spacing w:after="0"/>
        <w:ind w:left="0"/>
        <w:jc w:val="both"/>
      </w:pPr>
      <w:r>
        <w:rPr>
          <w:rFonts w:ascii="Times New Roman"/>
          <w:b w:val="false"/>
          <w:i w:val="false"/>
          <w:color w:val="000000"/>
          <w:sz w:val="28"/>
        </w:rPr>
        <w:t>
      При обращении услугополучателя после окончания рабочего времени, в выходные и праздничные дни согласно трудовому законодательству, прием заявлений и выдача результатов оказания государственной услуги услугодателем осуществляется следующим рабочим днем.</w:t>
      </w:r>
    </w:p>
    <w:bookmarkEnd w:id="128"/>
    <w:bookmarkStart w:name="z135" w:id="129"/>
    <w:p>
      <w:pPr>
        <w:spacing w:after="0"/>
        <w:ind w:left="0"/>
        <w:jc w:val="both"/>
      </w:pPr>
      <w:r>
        <w:rPr>
          <w:rFonts w:ascii="Times New Roman"/>
          <w:b w:val="false"/>
          <w:i w:val="false"/>
          <w:color w:val="000000"/>
          <w:sz w:val="28"/>
        </w:rPr>
        <w:t xml:space="preserve">
      При предоставлении услугополучателем документов услугодателю, либо при направлении их через портал врач организации здравоохранения ПМСП осуществляет проверку их полноты согласно </w:t>
      </w:r>
      <w:r>
        <w:rPr>
          <w:rFonts w:ascii="Times New Roman"/>
          <w:b w:val="false"/>
          <w:i w:val="false"/>
          <w:color w:val="000000"/>
          <w:sz w:val="28"/>
        </w:rPr>
        <w:t>пункту 8</w:t>
      </w:r>
      <w:r>
        <w:rPr>
          <w:rFonts w:ascii="Times New Roman"/>
          <w:b w:val="false"/>
          <w:i w:val="false"/>
          <w:color w:val="000000"/>
          <w:sz w:val="28"/>
        </w:rPr>
        <w:t xml:space="preserve"> Стандарта оказания государственной услуги (приложение 5).</w:t>
      </w:r>
    </w:p>
    <w:bookmarkEnd w:id="129"/>
    <w:bookmarkStart w:name="z136" w:id="130"/>
    <w:p>
      <w:pPr>
        <w:spacing w:after="0"/>
        <w:ind w:left="0"/>
        <w:jc w:val="both"/>
      </w:pPr>
      <w:r>
        <w:rPr>
          <w:rFonts w:ascii="Times New Roman"/>
          <w:b w:val="false"/>
          <w:i w:val="false"/>
          <w:color w:val="000000"/>
          <w:sz w:val="28"/>
        </w:rPr>
        <w:t xml:space="preserve">
      В случае предоставления услугодателю неполного пакета документов согласно перечню, непосредственно услугодателю предусмотренному </w:t>
      </w:r>
      <w:r>
        <w:rPr>
          <w:rFonts w:ascii="Times New Roman"/>
          <w:b w:val="false"/>
          <w:i w:val="false"/>
          <w:color w:val="000000"/>
          <w:sz w:val="28"/>
        </w:rPr>
        <w:t>пунктом 8</w:t>
      </w:r>
      <w:r>
        <w:rPr>
          <w:rFonts w:ascii="Times New Roman"/>
          <w:b w:val="false"/>
          <w:i w:val="false"/>
          <w:color w:val="000000"/>
          <w:sz w:val="28"/>
        </w:rPr>
        <w:t xml:space="preserve"> стандарта оказания государственной услуги, и (или) документов с истекшим сроком действия, услугодатель отказывает в оказании государственной услуги.</w:t>
      </w:r>
    </w:p>
    <w:bookmarkEnd w:id="130"/>
    <w:bookmarkStart w:name="z137" w:id="131"/>
    <w:p>
      <w:pPr>
        <w:spacing w:after="0"/>
        <w:ind w:left="0"/>
        <w:jc w:val="both"/>
      </w:pPr>
      <w:r>
        <w:rPr>
          <w:rFonts w:ascii="Times New Roman"/>
          <w:b w:val="false"/>
          <w:i w:val="false"/>
          <w:color w:val="000000"/>
          <w:sz w:val="28"/>
        </w:rPr>
        <w:t xml:space="preserve">
      При представлении услугополучателем неполного пакета документов согласно перечню, предусмотренному </w:t>
      </w:r>
      <w:r>
        <w:rPr>
          <w:rFonts w:ascii="Times New Roman"/>
          <w:b w:val="false"/>
          <w:i w:val="false"/>
          <w:color w:val="000000"/>
          <w:sz w:val="28"/>
        </w:rPr>
        <w:t>пунктом 8</w:t>
      </w:r>
      <w:r>
        <w:rPr>
          <w:rFonts w:ascii="Times New Roman"/>
          <w:b w:val="false"/>
          <w:i w:val="false"/>
          <w:color w:val="000000"/>
          <w:sz w:val="28"/>
        </w:rPr>
        <w:t xml:space="preserve"> стандарта оказания государственной услуги через Портал услугодатель направляет отказ в оказании государственной услуги в форме электронного документа, подписанного ЭЦП уполномоченного лица услугодателя в личный кабинет услугополучателя на портале.</w:t>
      </w:r>
    </w:p>
    <w:bookmarkEnd w:id="131"/>
    <w:bookmarkStart w:name="z138" w:id="132"/>
    <w:p>
      <w:pPr>
        <w:spacing w:after="0"/>
        <w:ind w:left="0"/>
        <w:jc w:val="both"/>
      </w:pPr>
      <w:r>
        <w:rPr>
          <w:rFonts w:ascii="Times New Roman"/>
          <w:b w:val="false"/>
          <w:i w:val="false"/>
          <w:color w:val="000000"/>
          <w:sz w:val="28"/>
        </w:rPr>
        <w:t>
      Отказ в дальнейшем рассмотрении государственной услуги оформляется отдельным письмом за подписью уполномоченного лица услугодателя или лица исполняющего его обязанности, с указанием оснований отказа в дальнейшем оказании государственной услуги.</w:t>
      </w:r>
    </w:p>
    <w:bookmarkEnd w:id="132"/>
    <w:bookmarkStart w:name="z139" w:id="133"/>
    <w:p>
      <w:pPr>
        <w:spacing w:after="0"/>
        <w:ind w:left="0"/>
        <w:jc w:val="both"/>
      </w:pPr>
      <w:r>
        <w:rPr>
          <w:rFonts w:ascii="Times New Roman"/>
          <w:b w:val="false"/>
          <w:i w:val="false"/>
          <w:color w:val="000000"/>
          <w:sz w:val="28"/>
        </w:rPr>
        <w:t>
      Сведения о документе, удостоверяющем личность, услугодатель получает из сервиса цифровых документов (для идентификации) через реализованную интеграцию при условии согласия владельца документа, предоставленного посредством зарегистрированного на портале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портала.</w:t>
      </w:r>
    </w:p>
    <w:bookmarkEnd w:id="133"/>
    <w:bookmarkStart w:name="z140" w:id="134"/>
    <w:p>
      <w:pPr>
        <w:spacing w:after="0"/>
        <w:ind w:left="0"/>
        <w:jc w:val="both"/>
      </w:pPr>
      <w:r>
        <w:rPr>
          <w:rFonts w:ascii="Times New Roman"/>
          <w:b w:val="false"/>
          <w:i w:val="false"/>
          <w:color w:val="000000"/>
          <w:sz w:val="28"/>
        </w:rPr>
        <w:t>
      В случае представления полного пакета документов и в соответствии с требованиями настоящего Стандарта, врач организации здравоохранения ПМСП оформляет направление пациентам на госпитализацию в стационар, которое подписывается заведующим отделения и передается к ответственному специалисту организации здравоохранения.</w:t>
      </w:r>
    </w:p>
    <w:bookmarkEnd w:id="134"/>
    <w:bookmarkStart w:name="z141" w:id="135"/>
    <w:p>
      <w:pPr>
        <w:spacing w:after="0"/>
        <w:ind w:left="0"/>
        <w:jc w:val="both"/>
      </w:pPr>
      <w:r>
        <w:rPr>
          <w:rFonts w:ascii="Times New Roman"/>
          <w:b w:val="false"/>
          <w:i w:val="false"/>
          <w:color w:val="000000"/>
          <w:sz w:val="28"/>
        </w:rPr>
        <w:t>
      Ответственный специалист организации здравоохранения регистрирует направление на плановую госпитализацию, ставит печать услугодателя и выдает направление на госпитализацию в стационар услугополучателю.</w:t>
      </w:r>
    </w:p>
    <w:bookmarkEnd w:id="135"/>
    <w:bookmarkStart w:name="z142" w:id="136"/>
    <w:p>
      <w:pPr>
        <w:spacing w:after="0"/>
        <w:ind w:left="0"/>
        <w:jc w:val="both"/>
      </w:pPr>
      <w:r>
        <w:rPr>
          <w:rFonts w:ascii="Times New Roman"/>
          <w:b w:val="false"/>
          <w:i w:val="false"/>
          <w:color w:val="000000"/>
          <w:sz w:val="28"/>
        </w:rPr>
        <w:t xml:space="preserve">
      При наличии оснований для отказа в оказании государственной услуги предусмотренными </w:t>
      </w:r>
      <w:r>
        <w:rPr>
          <w:rFonts w:ascii="Times New Roman"/>
          <w:b w:val="false"/>
          <w:i w:val="false"/>
          <w:color w:val="000000"/>
          <w:sz w:val="28"/>
        </w:rPr>
        <w:t>пунктом 9</w:t>
      </w:r>
      <w:r>
        <w:rPr>
          <w:rFonts w:ascii="Times New Roman"/>
          <w:b w:val="false"/>
          <w:i w:val="false"/>
          <w:color w:val="000000"/>
          <w:sz w:val="28"/>
        </w:rPr>
        <w:t xml:space="preserve"> стандарта государственной услуги, врач организации здравоохранения ПМСП формирует отказ в оказании государственной услуги.</w:t>
      </w:r>
    </w:p>
    <w:bookmarkEnd w:id="136"/>
    <w:bookmarkStart w:name="z143" w:id="137"/>
    <w:p>
      <w:pPr>
        <w:spacing w:after="0"/>
        <w:ind w:left="0"/>
        <w:jc w:val="both"/>
      </w:pPr>
      <w:r>
        <w:rPr>
          <w:rFonts w:ascii="Times New Roman"/>
          <w:b w:val="false"/>
          <w:i w:val="false"/>
          <w:color w:val="000000"/>
          <w:sz w:val="28"/>
        </w:rPr>
        <w:t xml:space="preserve">
      Результатом оказания государственной услуги является: направление на госпитализацию в стационар выданное по форме 001-3/у, утвержденной </w:t>
      </w:r>
      <w:r>
        <w:rPr>
          <w:rFonts w:ascii="Times New Roman"/>
          <w:b w:val="false"/>
          <w:i w:val="false"/>
          <w:color w:val="000000"/>
          <w:sz w:val="28"/>
        </w:rPr>
        <w:t>приказом</w:t>
      </w:r>
      <w:r>
        <w:rPr>
          <w:rFonts w:ascii="Times New Roman"/>
          <w:b w:val="false"/>
          <w:i w:val="false"/>
          <w:color w:val="000000"/>
          <w:sz w:val="28"/>
        </w:rPr>
        <w:t xml:space="preserve"> № ҚР ДСМ-175/2020, либо мотивированный ответ об отказе в оказании государственной услуги.</w:t>
      </w:r>
    </w:p>
    <w:bookmarkEnd w:id="137"/>
    <w:bookmarkStart w:name="z144" w:id="138"/>
    <w:p>
      <w:pPr>
        <w:spacing w:after="0"/>
        <w:ind w:left="0"/>
        <w:jc w:val="both"/>
      </w:pPr>
      <w:r>
        <w:rPr>
          <w:rFonts w:ascii="Times New Roman"/>
          <w:b w:val="false"/>
          <w:i w:val="false"/>
          <w:color w:val="000000"/>
          <w:sz w:val="28"/>
        </w:rPr>
        <w:t>
      Государственная услуга оказывается в течение 1 (одного) рабочего дня.</w:t>
      </w:r>
    </w:p>
    <w:bookmarkEnd w:id="138"/>
    <w:bookmarkStart w:name="z145" w:id="139"/>
    <w:p>
      <w:pPr>
        <w:spacing w:after="0"/>
        <w:ind w:left="0"/>
        <w:jc w:val="both"/>
      </w:pPr>
      <w:r>
        <w:rPr>
          <w:rFonts w:ascii="Times New Roman"/>
          <w:b w:val="false"/>
          <w:i w:val="false"/>
          <w:color w:val="000000"/>
          <w:sz w:val="28"/>
        </w:rPr>
        <w:t>
      18. Услугодатель обеспечивает внесение данных об оказании государственной услуги "Выдача направления пациентам на госпитализацию в стационар" в информационную систему мониторинга, с целью мониторинга оказания государственных услуг в порядке в соответствии с подпунктом 11) пункта 2 статьи 5 Закона.</w:t>
      </w:r>
    </w:p>
    <w:bookmarkEnd w:id="139"/>
    <w:bookmarkStart w:name="z146" w:id="140"/>
    <w:p>
      <w:pPr>
        <w:spacing w:after="0"/>
        <w:ind w:left="0"/>
        <w:jc w:val="both"/>
      </w:pPr>
      <w:r>
        <w:rPr>
          <w:rFonts w:ascii="Times New Roman"/>
          <w:b w:val="false"/>
          <w:i w:val="false"/>
          <w:color w:val="000000"/>
          <w:sz w:val="28"/>
        </w:rPr>
        <w:t>
      19. Руководство организации здравоохранения, в целях защиты прав пациента, самостоятельно принимает решение о плановой госпитализации пациента при наличии медицинских показаний для социально-незащищенных групп населения: дети до восемнадцати лет, беременные, участники Великой Отечественной войны, инвалиды, многодетные матери, пенсионеры, больные социально-значимыми заболеваниями в пределах 15 % от объема плановой госпитализации для научных организаций, 10 % для организаций здравоохранения районного, городского, областного уровней независимо от формы собственности.</w:t>
      </w:r>
    </w:p>
    <w:bookmarkEnd w:id="140"/>
    <w:bookmarkStart w:name="z147" w:id="141"/>
    <w:p>
      <w:pPr>
        <w:spacing w:after="0"/>
        <w:ind w:left="0"/>
        <w:jc w:val="both"/>
      </w:pPr>
      <w:r>
        <w:rPr>
          <w:rFonts w:ascii="Times New Roman"/>
          <w:b w:val="false"/>
          <w:i w:val="false"/>
          <w:color w:val="000000"/>
          <w:sz w:val="28"/>
        </w:rPr>
        <w:t xml:space="preserve">
      Плановая госпитализация на период пандемии, вызванной коронавирусной инфекцией (далее - КВИ) для лиц, указанных в части первой настоящего пункта, осуществляется в соответствии с </w:t>
      </w:r>
      <w:r>
        <w:rPr>
          <w:rFonts w:ascii="Times New Roman"/>
          <w:b w:val="false"/>
          <w:i w:val="false"/>
          <w:color w:val="000000"/>
          <w:sz w:val="28"/>
        </w:rPr>
        <w:t>пунктом 19</w:t>
      </w:r>
      <w:r>
        <w:rPr>
          <w:rFonts w:ascii="Times New Roman"/>
          <w:b w:val="false"/>
          <w:i w:val="false"/>
          <w:color w:val="000000"/>
          <w:sz w:val="28"/>
        </w:rPr>
        <w:t xml:space="preserve"> приказа № ҚР ДСМ-238/2020.</w:t>
      </w:r>
    </w:p>
    <w:bookmarkEnd w:id="141"/>
    <w:bookmarkStart w:name="z148" w:id="142"/>
    <w:p>
      <w:pPr>
        <w:spacing w:after="0"/>
        <w:ind w:left="0"/>
        <w:jc w:val="both"/>
      </w:pPr>
      <w:r>
        <w:rPr>
          <w:rFonts w:ascii="Times New Roman"/>
          <w:b w:val="false"/>
          <w:i w:val="false"/>
          <w:color w:val="000000"/>
          <w:sz w:val="28"/>
        </w:rPr>
        <w:t>
      20. Врач приемного отделения организации здравоохранения в случае самостоятельного обращения пациентов с медицинскими показаниями осуществляет плановую госпитализацию в день обращения в следующие организации здравоохранения и (или) структурные подразделения:</w:t>
      </w:r>
    </w:p>
    <w:bookmarkEnd w:id="142"/>
    <w:bookmarkStart w:name="z149" w:id="143"/>
    <w:p>
      <w:pPr>
        <w:spacing w:after="0"/>
        <w:ind w:left="0"/>
        <w:jc w:val="both"/>
      </w:pPr>
      <w:r>
        <w:rPr>
          <w:rFonts w:ascii="Times New Roman"/>
          <w:b w:val="false"/>
          <w:i w:val="false"/>
          <w:color w:val="000000"/>
          <w:sz w:val="28"/>
        </w:rPr>
        <w:t>
      инфекционные, психиатрические, психоневрологические, противотуберкулезные, наркологические, кожно-венерологические, онкологические, госпитали для инвалидов Великой Отечественной войны и лиц, приравненных к ним, хосписы и больницы сестринского ухода, перинатальный центр (родильное отделение) с учетом уровня перинатальной помощи;</w:t>
      </w:r>
    </w:p>
    <w:bookmarkEnd w:id="143"/>
    <w:bookmarkStart w:name="z150" w:id="144"/>
    <w:p>
      <w:pPr>
        <w:spacing w:after="0"/>
        <w:ind w:left="0"/>
        <w:jc w:val="both"/>
      </w:pPr>
      <w:r>
        <w:rPr>
          <w:rFonts w:ascii="Times New Roman"/>
          <w:b w:val="false"/>
          <w:i w:val="false"/>
          <w:color w:val="000000"/>
          <w:sz w:val="28"/>
        </w:rPr>
        <w:t>
      многопрофильные больницы, независимо от уровня и форм собственности на очередной этап лечения (консервативное, оперативное) и проведения мероприятий по восстановительному лечению и медицинской реабилитации в соответствии с медицинской частью индивидуальной программы реабилитации инвалида.</w:t>
      </w:r>
    </w:p>
    <w:bookmarkEnd w:id="144"/>
    <w:bookmarkStart w:name="z151" w:id="145"/>
    <w:p>
      <w:pPr>
        <w:spacing w:after="0"/>
        <w:ind w:left="0"/>
        <w:jc w:val="both"/>
      </w:pPr>
      <w:r>
        <w:rPr>
          <w:rFonts w:ascii="Times New Roman"/>
          <w:b w:val="false"/>
          <w:i w:val="false"/>
          <w:color w:val="000000"/>
          <w:sz w:val="28"/>
        </w:rPr>
        <w:t>
      21. При организации плановой госпитализации возникают нештатные ситуации, когда этапы процесса госпитализации выходят за допустимые пределы:</w:t>
      </w:r>
    </w:p>
    <w:bookmarkEnd w:id="145"/>
    <w:bookmarkStart w:name="z152" w:id="146"/>
    <w:p>
      <w:pPr>
        <w:spacing w:after="0"/>
        <w:ind w:left="0"/>
        <w:jc w:val="both"/>
      </w:pPr>
      <w:r>
        <w:rPr>
          <w:rFonts w:ascii="Times New Roman"/>
          <w:b w:val="false"/>
          <w:i w:val="false"/>
          <w:color w:val="000000"/>
          <w:sz w:val="28"/>
        </w:rPr>
        <w:t>
      1) несостоявшаяся плановая госпитализация:</w:t>
      </w:r>
    </w:p>
    <w:bookmarkEnd w:id="146"/>
    <w:bookmarkStart w:name="z153" w:id="147"/>
    <w:p>
      <w:pPr>
        <w:spacing w:after="0"/>
        <w:ind w:left="0"/>
        <w:jc w:val="both"/>
      </w:pPr>
      <w:r>
        <w:rPr>
          <w:rFonts w:ascii="Times New Roman"/>
          <w:b w:val="false"/>
          <w:i w:val="false"/>
          <w:color w:val="000000"/>
          <w:sz w:val="28"/>
        </w:rPr>
        <w:t>
      отсутствие медицинских показаний к плановой госпитализации;</w:t>
      </w:r>
    </w:p>
    <w:bookmarkEnd w:id="147"/>
    <w:bookmarkStart w:name="z154" w:id="148"/>
    <w:p>
      <w:pPr>
        <w:spacing w:after="0"/>
        <w:ind w:left="0"/>
        <w:jc w:val="both"/>
      </w:pPr>
      <w:r>
        <w:rPr>
          <w:rFonts w:ascii="Times New Roman"/>
          <w:b w:val="false"/>
          <w:i w:val="false"/>
          <w:color w:val="000000"/>
          <w:sz w:val="28"/>
        </w:rPr>
        <w:t>
      наличие медицинских противопоказаний на момент госпитализации;</w:t>
      </w:r>
    </w:p>
    <w:bookmarkEnd w:id="148"/>
    <w:bookmarkStart w:name="z155" w:id="149"/>
    <w:p>
      <w:pPr>
        <w:spacing w:after="0"/>
        <w:ind w:left="0"/>
        <w:jc w:val="both"/>
      </w:pPr>
      <w:r>
        <w:rPr>
          <w:rFonts w:ascii="Times New Roman"/>
          <w:b w:val="false"/>
          <w:i w:val="false"/>
          <w:color w:val="000000"/>
          <w:sz w:val="28"/>
        </w:rPr>
        <w:t>
      2) случаи, негативно влияющие на уровень плановой госпитализации:</w:t>
      </w:r>
    </w:p>
    <w:bookmarkEnd w:id="149"/>
    <w:bookmarkStart w:name="z156" w:id="150"/>
    <w:p>
      <w:pPr>
        <w:spacing w:after="0"/>
        <w:ind w:left="0"/>
        <w:jc w:val="both"/>
      </w:pPr>
      <w:r>
        <w:rPr>
          <w:rFonts w:ascii="Times New Roman"/>
          <w:b w:val="false"/>
          <w:i w:val="false"/>
          <w:color w:val="000000"/>
          <w:sz w:val="28"/>
        </w:rPr>
        <w:t>
      письменный отказ пациента от госпитализации после регистрации направления на Портале;</w:t>
      </w:r>
    </w:p>
    <w:bookmarkEnd w:id="150"/>
    <w:bookmarkStart w:name="z157" w:id="151"/>
    <w:p>
      <w:pPr>
        <w:spacing w:after="0"/>
        <w:ind w:left="0"/>
        <w:jc w:val="both"/>
      </w:pPr>
      <w:r>
        <w:rPr>
          <w:rFonts w:ascii="Times New Roman"/>
          <w:b w:val="false"/>
          <w:i w:val="false"/>
          <w:color w:val="000000"/>
          <w:sz w:val="28"/>
        </w:rPr>
        <w:t>
      неявка пациента на госпитализацию;</w:t>
      </w:r>
    </w:p>
    <w:bookmarkEnd w:id="151"/>
    <w:bookmarkStart w:name="z158" w:id="152"/>
    <w:p>
      <w:pPr>
        <w:spacing w:after="0"/>
        <w:ind w:left="0"/>
        <w:jc w:val="both"/>
      </w:pPr>
      <w:r>
        <w:rPr>
          <w:rFonts w:ascii="Times New Roman"/>
          <w:b w:val="false"/>
          <w:i w:val="false"/>
          <w:color w:val="000000"/>
          <w:sz w:val="28"/>
        </w:rPr>
        <w:t>
      регистрация смерти пациента на догоспитальном этапе;</w:t>
      </w:r>
    </w:p>
    <w:bookmarkEnd w:id="152"/>
    <w:bookmarkStart w:name="z159" w:id="153"/>
    <w:p>
      <w:pPr>
        <w:spacing w:after="0"/>
        <w:ind w:left="0"/>
        <w:jc w:val="both"/>
      </w:pPr>
      <w:r>
        <w:rPr>
          <w:rFonts w:ascii="Times New Roman"/>
          <w:b w:val="false"/>
          <w:i w:val="false"/>
          <w:color w:val="000000"/>
          <w:sz w:val="28"/>
        </w:rPr>
        <w:t>
      экстренная госпитализация;</w:t>
      </w:r>
    </w:p>
    <w:bookmarkEnd w:id="153"/>
    <w:bookmarkStart w:name="z160" w:id="154"/>
    <w:p>
      <w:pPr>
        <w:spacing w:after="0"/>
        <w:ind w:left="0"/>
        <w:jc w:val="both"/>
      </w:pPr>
      <w:r>
        <w:rPr>
          <w:rFonts w:ascii="Times New Roman"/>
          <w:b w:val="false"/>
          <w:i w:val="false"/>
          <w:color w:val="000000"/>
          <w:sz w:val="28"/>
        </w:rPr>
        <w:t>
      независящие от процедуры госпитализации.</w:t>
      </w:r>
    </w:p>
    <w:bookmarkEnd w:id="154"/>
    <w:bookmarkStart w:name="z161" w:id="155"/>
    <w:p>
      <w:pPr>
        <w:spacing w:after="0"/>
        <w:ind w:left="0"/>
        <w:jc w:val="both"/>
      </w:pPr>
      <w:r>
        <w:rPr>
          <w:rFonts w:ascii="Times New Roman"/>
          <w:b w:val="false"/>
          <w:i w:val="false"/>
          <w:color w:val="000000"/>
          <w:sz w:val="28"/>
        </w:rPr>
        <w:t>
      22. При возникновении и прекращении нештатных ситуации организация здравоохранения в течение 1 (одного) рабочего дня направляет письменное уведомление о нештатной ситуации в местные органы государственного управления здравоохранением областей, городов республиканского значения и столицы, ФСМС и субъект цифрового здравоохранения.</w:t>
      </w:r>
    </w:p>
    <w:bookmarkEnd w:id="155"/>
    <w:bookmarkStart w:name="z162" w:id="156"/>
    <w:p>
      <w:pPr>
        <w:spacing w:after="0"/>
        <w:ind w:left="0"/>
        <w:jc w:val="both"/>
      </w:pPr>
      <w:r>
        <w:rPr>
          <w:rFonts w:ascii="Times New Roman"/>
          <w:b w:val="false"/>
          <w:i w:val="false"/>
          <w:color w:val="000000"/>
          <w:sz w:val="28"/>
        </w:rPr>
        <w:t>
      В случае приостановления деятельности организации здравоохранения, субъект цифрового здравоохранения в течение 1 (одного) рабочего дня оповещает организации ПМСП и другие организации здравоохранения.</w:t>
      </w:r>
    </w:p>
    <w:bookmarkEnd w:id="156"/>
    <w:bookmarkStart w:name="z163" w:id="157"/>
    <w:p>
      <w:pPr>
        <w:spacing w:after="0"/>
        <w:ind w:left="0"/>
        <w:jc w:val="both"/>
      </w:pPr>
      <w:r>
        <w:rPr>
          <w:rFonts w:ascii="Times New Roman"/>
          <w:b w:val="false"/>
          <w:i w:val="false"/>
          <w:color w:val="000000"/>
          <w:sz w:val="28"/>
        </w:rPr>
        <w:t>
      Ответственный специалист доводит до сведения пациента о возникновении форс-мажорных обстоятельств и предлагает выбор другой организации здравоохранения или госпитализацию в выбранную ранее организацию здравоохранения после возобновления его деятельности.</w:t>
      </w:r>
    </w:p>
    <w:bookmarkEnd w:id="157"/>
    <w:bookmarkStart w:name="z164" w:id="158"/>
    <w:p>
      <w:pPr>
        <w:spacing w:after="0"/>
        <w:ind w:left="0"/>
        <w:jc w:val="both"/>
      </w:pPr>
      <w:r>
        <w:rPr>
          <w:rFonts w:ascii="Times New Roman"/>
          <w:b w:val="false"/>
          <w:i w:val="false"/>
          <w:color w:val="000000"/>
          <w:sz w:val="28"/>
        </w:rPr>
        <w:t>
      В случае не функционирования в Портале электронной регистрации направления на госпитализацию более 3 часов, организация здравоохранения обеспечивает непрерывность процесса направления на плановую госпитализацию в следующей последовательности:</w:t>
      </w:r>
    </w:p>
    <w:bookmarkEnd w:id="158"/>
    <w:bookmarkStart w:name="z165" w:id="159"/>
    <w:p>
      <w:pPr>
        <w:spacing w:after="0"/>
        <w:ind w:left="0"/>
        <w:jc w:val="both"/>
      </w:pPr>
      <w:r>
        <w:rPr>
          <w:rFonts w:ascii="Times New Roman"/>
          <w:b w:val="false"/>
          <w:i w:val="false"/>
          <w:color w:val="000000"/>
          <w:sz w:val="28"/>
        </w:rPr>
        <w:t>
      1) организация ПМСП или организация здравоохранения оформляет направление на плановую госпитализацию на дату, согласованную с организацией здравоохранения на бумажном носителе;</w:t>
      </w:r>
    </w:p>
    <w:bookmarkEnd w:id="159"/>
    <w:bookmarkStart w:name="z166" w:id="160"/>
    <w:p>
      <w:pPr>
        <w:spacing w:after="0"/>
        <w:ind w:left="0"/>
        <w:jc w:val="both"/>
      </w:pPr>
      <w:r>
        <w:rPr>
          <w:rFonts w:ascii="Times New Roman"/>
          <w:b w:val="false"/>
          <w:i w:val="false"/>
          <w:color w:val="000000"/>
          <w:sz w:val="28"/>
        </w:rPr>
        <w:t>
      2) организация здравоохранения обеспечивает госпитализацию пациента в соответствии с датой госпитализации на бумажном носителе;</w:t>
      </w:r>
    </w:p>
    <w:bookmarkEnd w:id="160"/>
    <w:bookmarkStart w:name="z167" w:id="161"/>
    <w:p>
      <w:pPr>
        <w:spacing w:after="0"/>
        <w:ind w:left="0"/>
        <w:jc w:val="both"/>
      </w:pPr>
      <w:r>
        <w:rPr>
          <w:rFonts w:ascii="Times New Roman"/>
          <w:b w:val="false"/>
          <w:i w:val="false"/>
          <w:color w:val="000000"/>
          <w:sz w:val="28"/>
        </w:rPr>
        <w:t>
      3) организация ПМСП или другая организация здравоохранения непосредственно после возобновления работы медицинской информационной системы обеспечивает регистрацию направлений пациентов в Портале госпитализированных или запланированных на госпитализацию в период отключения медицинской информационной системы на основании данных бумажных носителей;</w:t>
      </w:r>
    </w:p>
    <w:bookmarkEnd w:id="161"/>
    <w:bookmarkStart w:name="z168" w:id="162"/>
    <w:p>
      <w:pPr>
        <w:spacing w:after="0"/>
        <w:ind w:left="0"/>
        <w:jc w:val="both"/>
      </w:pPr>
      <w:r>
        <w:rPr>
          <w:rFonts w:ascii="Times New Roman"/>
          <w:b w:val="false"/>
          <w:i w:val="false"/>
          <w:color w:val="000000"/>
          <w:sz w:val="28"/>
        </w:rPr>
        <w:t>
      4) субъект цифрового здравоохранения:</w:t>
      </w:r>
    </w:p>
    <w:bookmarkEnd w:id="162"/>
    <w:bookmarkStart w:name="z169" w:id="163"/>
    <w:p>
      <w:pPr>
        <w:spacing w:after="0"/>
        <w:ind w:left="0"/>
        <w:jc w:val="both"/>
      </w:pPr>
      <w:r>
        <w:rPr>
          <w:rFonts w:ascii="Times New Roman"/>
          <w:b w:val="false"/>
          <w:i w:val="false"/>
          <w:color w:val="000000"/>
          <w:sz w:val="28"/>
        </w:rPr>
        <w:t>
      оформляет протокол о факте не функционирования в Портале электронной регистрации направления на госпитализацию на срок более 3 (трех) часов;</w:t>
      </w:r>
    </w:p>
    <w:bookmarkEnd w:id="163"/>
    <w:bookmarkStart w:name="z170" w:id="164"/>
    <w:p>
      <w:pPr>
        <w:spacing w:after="0"/>
        <w:ind w:left="0"/>
        <w:jc w:val="both"/>
      </w:pPr>
      <w:r>
        <w:rPr>
          <w:rFonts w:ascii="Times New Roman"/>
          <w:b w:val="false"/>
          <w:i w:val="false"/>
          <w:color w:val="000000"/>
          <w:sz w:val="28"/>
        </w:rPr>
        <w:t>
      запрашивает информацию из организации ПМСП или медицинской организации по фактам направлений на плановую госпитализацию на бумажных носителях;</w:t>
      </w:r>
    </w:p>
    <w:bookmarkEnd w:id="164"/>
    <w:bookmarkStart w:name="z171" w:id="165"/>
    <w:p>
      <w:pPr>
        <w:spacing w:after="0"/>
        <w:ind w:left="0"/>
        <w:jc w:val="both"/>
      </w:pPr>
      <w:r>
        <w:rPr>
          <w:rFonts w:ascii="Times New Roman"/>
          <w:b w:val="false"/>
          <w:i w:val="false"/>
          <w:color w:val="000000"/>
          <w:sz w:val="28"/>
        </w:rPr>
        <w:t>
      координирует процесс регистрации направлений в Портал в соответствии с данными бумажных носителей.</w:t>
      </w:r>
    </w:p>
    <w:bookmarkEnd w:id="165"/>
    <w:bookmarkStart w:name="z172" w:id="166"/>
    <w:p>
      <w:pPr>
        <w:spacing w:after="0"/>
        <w:ind w:left="0"/>
        <w:jc w:val="both"/>
      </w:pPr>
      <w:r>
        <w:rPr>
          <w:rFonts w:ascii="Times New Roman"/>
          <w:b w:val="false"/>
          <w:i w:val="false"/>
          <w:color w:val="000000"/>
          <w:sz w:val="28"/>
        </w:rPr>
        <w:t xml:space="preserve">
      23. При снятии направлений с "листа ожидания" в Портале по причине смерти пациента на догоспитальном этапе субъекту информатизации предоставляются сведения ответственным специалистом (в течение трех рабочих дней со дня регистрации снятия): выписка из </w:t>
      </w:r>
      <w:r>
        <w:rPr>
          <w:rFonts w:ascii="Times New Roman"/>
          <w:b w:val="false"/>
          <w:i w:val="false"/>
          <w:color w:val="000000"/>
          <w:sz w:val="28"/>
        </w:rPr>
        <w:t>амбулаторной карты</w:t>
      </w:r>
      <w:r>
        <w:rPr>
          <w:rFonts w:ascii="Times New Roman"/>
          <w:b w:val="false"/>
          <w:i w:val="false"/>
          <w:color w:val="000000"/>
          <w:sz w:val="28"/>
        </w:rPr>
        <w:t xml:space="preserve">, копия </w:t>
      </w:r>
      <w:r>
        <w:rPr>
          <w:rFonts w:ascii="Times New Roman"/>
          <w:b w:val="false"/>
          <w:i w:val="false"/>
          <w:color w:val="000000"/>
          <w:sz w:val="28"/>
        </w:rPr>
        <w:t>медицинского свидетельства</w:t>
      </w:r>
      <w:r>
        <w:rPr>
          <w:rFonts w:ascii="Times New Roman"/>
          <w:b w:val="false"/>
          <w:i w:val="false"/>
          <w:color w:val="000000"/>
          <w:sz w:val="28"/>
        </w:rPr>
        <w:t xml:space="preserve"> о смерти по форме № 045/у, утвержденной приказом № ҚР ДСМ-175/2020, за исключением случаев, подлежащих судебно-медицинской экспертизе.</w:t>
      </w:r>
    </w:p>
    <w:bookmarkEnd w:id="166"/>
    <w:bookmarkStart w:name="z173" w:id="167"/>
    <w:p>
      <w:pPr>
        <w:spacing w:after="0"/>
        <w:ind w:left="0"/>
        <w:jc w:val="both"/>
      </w:pPr>
      <w:r>
        <w:rPr>
          <w:rFonts w:ascii="Times New Roman"/>
          <w:b w:val="false"/>
          <w:i w:val="false"/>
          <w:color w:val="000000"/>
          <w:sz w:val="28"/>
        </w:rPr>
        <w:t>
      24. Местные органы государственного управления здравоохранением областей, городов республиканского значения и столицы:</w:t>
      </w:r>
    </w:p>
    <w:bookmarkEnd w:id="167"/>
    <w:bookmarkStart w:name="z174" w:id="168"/>
    <w:p>
      <w:pPr>
        <w:spacing w:after="0"/>
        <w:ind w:left="0"/>
        <w:jc w:val="both"/>
      </w:pPr>
      <w:r>
        <w:rPr>
          <w:rFonts w:ascii="Times New Roman"/>
          <w:b w:val="false"/>
          <w:i w:val="false"/>
          <w:color w:val="000000"/>
          <w:sz w:val="28"/>
        </w:rPr>
        <w:t>
      1) осуществляют постоянный мониторинг следующих показателей организаций здравоохранения с принятием управленческих мер:</w:t>
      </w:r>
    </w:p>
    <w:bookmarkEnd w:id="168"/>
    <w:bookmarkStart w:name="z175" w:id="169"/>
    <w:p>
      <w:pPr>
        <w:spacing w:after="0"/>
        <w:ind w:left="0"/>
        <w:jc w:val="both"/>
      </w:pPr>
      <w:r>
        <w:rPr>
          <w:rFonts w:ascii="Times New Roman"/>
          <w:b w:val="false"/>
          <w:i w:val="false"/>
          <w:color w:val="000000"/>
          <w:sz w:val="28"/>
        </w:rPr>
        <w:t>
      уровень потребления медицинской помощи в стационарных условиях в регионе;</w:t>
      </w:r>
    </w:p>
    <w:bookmarkEnd w:id="169"/>
    <w:bookmarkStart w:name="z176" w:id="170"/>
    <w:p>
      <w:pPr>
        <w:spacing w:after="0"/>
        <w:ind w:left="0"/>
        <w:jc w:val="both"/>
      </w:pPr>
      <w:r>
        <w:rPr>
          <w:rFonts w:ascii="Times New Roman"/>
          <w:b w:val="false"/>
          <w:i w:val="false"/>
          <w:color w:val="000000"/>
          <w:sz w:val="28"/>
        </w:rPr>
        <w:t>
      работа коечного фонда и его рационализация;</w:t>
      </w:r>
    </w:p>
    <w:bookmarkEnd w:id="170"/>
    <w:bookmarkStart w:name="z177" w:id="171"/>
    <w:p>
      <w:pPr>
        <w:spacing w:after="0"/>
        <w:ind w:left="0"/>
        <w:jc w:val="both"/>
      </w:pPr>
      <w:r>
        <w:rPr>
          <w:rFonts w:ascii="Times New Roman"/>
          <w:b w:val="false"/>
          <w:i w:val="false"/>
          <w:color w:val="000000"/>
          <w:sz w:val="28"/>
        </w:rPr>
        <w:t>
      перепрофилирование коек в соответствии с их востребованностью;</w:t>
      </w:r>
    </w:p>
    <w:bookmarkEnd w:id="171"/>
    <w:bookmarkStart w:name="z178" w:id="172"/>
    <w:p>
      <w:pPr>
        <w:spacing w:after="0"/>
        <w:ind w:left="0"/>
        <w:jc w:val="both"/>
      </w:pPr>
      <w:r>
        <w:rPr>
          <w:rFonts w:ascii="Times New Roman"/>
          <w:b w:val="false"/>
          <w:i w:val="false"/>
          <w:color w:val="000000"/>
          <w:sz w:val="28"/>
        </w:rPr>
        <w:t>
      структура пролеченных случаев в стационарах с круглосуточным наблюдением и дневных стационарах;</w:t>
      </w:r>
    </w:p>
    <w:bookmarkEnd w:id="172"/>
    <w:bookmarkStart w:name="z179" w:id="173"/>
    <w:p>
      <w:pPr>
        <w:spacing w:after="0"/>
        <w:ind w:left="0"/>
        <w:jc w:val="both"/>
      </w:pPr>
      <w:r>
        <w:rPr>
          <w:rFonts w:ascii="Times New Roman"/>
          <w:b w:val="false"/>
          <w:i w:val="false"/>
          <w:color w:val="000000"/>
          <w:sz w:val="28"/>
        </w:rPr>
        <w:t>
      необоснованная госпитализация;</w:t>
      </w:r>
    </w:p>
    <w:bookmarkEnd w:id="173"/>
    <w:bookmarkStart w:name="z180" w:id="174"/>
    <w:p>
      <w:pPr>
        <w:spacing w:after="0"/>
        <w:ind w:left="0"/>
        <w:jc w:val="both"/>
      </w:pPr>
      <w:r>
        <w:rPr>
          <w:rFonts w:ascii="Times New Roman"/>
          <w:b w:val="false"/>
          <w:i w:val="false"/>
          <w:color w:val="000000"/>
          <w:sz w:val="28"/>
        </w:rPr>
        <w:t>
      нештатные ситуации.</w:t>
      </w:r>
    </w:p>
    <w:bookmarkEnd w:id="174"/>
    <w:bookmarkStart w:name="z181" w:id="175"/>
    <w:p>
      <w:pPr>
        <w:spacing w:after="0"/>
        <w:ind w:left="0"/>
        <w:jc w:val="left"/>
      </w:pPr>
      <w:r>
        <w:rPr>
          <w:rFonts w:ascii="Times New Roman"/>
          <w:b/>
          <w:i w:val="false"/>
          <w:color w:val="000000"/>
        </w:rPr>
        <w:t xml:space="preserve"> Параграф 2. Порядок оказания государственной услуги "Выдача выписки из медицинской карты стационарного больного"</w:t>
      </w:r>
    </w:p>
    <w:bookmarkEnd w:id="175"/>
    <w:bookmarkStart w:name="z182" w:id="176"/>
    <w:p>
      <w:pPr>
        <w:spacing w:after="0"/>
        <w:ind w:left="0"/>
        <w:jc w:val="both"/>
      </w:pPr>
      <w:r>
        <w:rPr>
          <w:rFonts w:ascii="Times New Roman"/>
          <w:b w:val="false"/>
          <w:i w:val="false"/>
          <w:color w:val="000000"/>
          <w:sz w:val="28"/>
        </w:rPr>
        <w:t>
      25. Госпитализация пациента в организацию здравоохранения в рамках ГОБМП и (или) в системе ОСМС осуществляется:</w:t>
      </w:r>
    </w:p>
    <w:bookmarkEnd w:id="176"/>
    <w:bookmarkStart w:name="z183" w:id="177"/>
    <w:p>
      <w:pPr>
        <w:spacing w:after="0"/>
        <w:ind w:left="0"/>
        <w:jc w:val="both"/>
      </w:pPr>
      <w:r>
        <w:rPr>
          <w:rFonts w:ascii="Times New Roman"/>
          <w:b w:val="false"/>
          <w:i w:val="false"/>
          <w:color w:val="000000"/>
          <w:sz w:val="28"/>
        </w:rPr>
        <w:t xml:space="preserve">
      в соответствии с перечнем диагнозов по кодам международной классификации болезней (далее – МКБ) 10 пересмотра, подлежащих лечению в стационаре с круглосуточным, согласно </w:t>
      </w:r>
      <w:r>
        <w:rPr>
          <w:rFonts w:ascii="Times New Roman"/>
          <w:b w:val="false"/>
          <w:i w:val="false"/>
          <w:color w:val="000000"/>
          <w:sz w:val="28"/>
        </w:rPr>
        <w:t>приложению 10</w:t>
      </w:r>
      <w:r>
        <w:rPr>
          <w:rFonts w:ascii="Times New Roman"/>
          <w:b w:val="false"/>
          <w:i w:val="false"/>
          <w:color w:val="000000"/>
          <w:sz w:val="28"/>
        </w:rPr>
        <w:t xml:space="preserve"> к настоящему Стандарту;</w:t>
      </w:r>
    </w:p>
    <w:bookmarkEnd w:id="177"/>
    <w:bookmarkStart w:name="z184" w:id="178"/>
    <w:p>
      <w:pPr>
        <w:spacing w:after="0"/>
        <w:ind w:left="0"/>
        <w:jc w:val="both"/>
      </w:pPr>
      <w:r>
        <w:rPr>
          <w:rFonts w:ascii="Times New Roman"/>
          <w:b w:val="false"/>
          <w:i w:val="false"/>
          <w:color w:val="000000"/>
          <w:sz w:val="28"/>
        </w:rPr>
        <w:t xml:space="preserve">
      в соответствии с перечнем операций и манипуляций по кодам МКБ-9, для преимущественного лечения в стационаре согласно </w:t>
      </w:r>
      <w:r>
        <w:rPr>
          <w:rFonts w:ascii="Times New Roman"/>
          <w:b w:val="false"/>
          <w:i w:val="false"/>
          <w:color w:val="000000"/>
          <w:sz w:val="28"/>
        </w:rPr>
        <w:t>приложению 11</w:t>
      </w:r>
      <w:r>
        <w:rPr>
          <w:rFonts w:ascii="Times New Roman"/>
          <w:b w:val="false"/>
          <w:i w:val="false"/>
          <w:color w:val="000000"/>
          <w:sz w:val="28"/>
        </w:rPr>
        <w:t xml:space="preserve"> к настоящему Стандарту.</w:t>
      </w:r>
    </w:p>
    <w:bookmarkEnd w:id="178"/>
    <w:bookmarkStart w:name="z185" w:id="179"/>
    <w:p>
      <w:pPr>
        <w:spacing w:after="0"/>
        <w:ind w:left="0"/>
        <w:jc w:val="both"/>
      </w:pPr>
      <w:r>
        <w:rPr>
          <w:rFonts w:ascii="Times New Roman"/>
          <w:b w:val="false"/>
          <w:i w:val="false"/>
          <w:color w:val="000000"/>
          <w:sz w:val="28"/>
        </w:rPr>
        <w:t xml:space="preserve">
      26. Лица с заболеваниями, не входящими в перечень заболеваний для лечения в стационарных условиях по кодам МКБ-10, госпитализируются согласно </w:t>
      </w:r>
      <w:r>
        <w:rPr>
          <w:rFonts w:ascii="Times New Roman"/>
          <w:b w:val="false"/>
          <w:i w:val="false"/>
          <w:color w:val="000000"/>
          <w:sz w:val="28"/>
        </w:rPr>
        <w:t>приложению 12</w:t>
      </w:r>
      <w:r>
        <w:rPr>
          <w:rFonts w:ascii="Times New Roman"/>
          <w:b w:val="false"/>
          <w:i w:val="false"/>
          <w:color w:val="000000"/>
          <w:sz w:val="28"/>
        </w:rPr>
        <w:t xml:space="preserve"> к настоящему Стандарту.</w:t>
      </w:r>
    </w:p>
    <w:bookmarkEnd w:id="179"/>
    <w:bookmarkStart w:name="z186" w:id="180"/>
    <w:p>
      <w:pPr>
        <w:spacing w:after="0"/>
        <w:ind w:left="0"/>
        <w:jc w:val="both"/>
      </w:pPr>
      <w:r>
        <w:rPr>
          <w:rFonts w:ascii="Times New Roman"/>
          <w:b w:val="false"/>
          <w:i w:val="false"/>
          <w:color w:val="000000"/>
          <w:sz w:val="28"/>
        </w:rPr>
        <w:t>
      27. Прием и регистрация пациентов в приемном отделении организации здравоохранения на получение плановой госпитализации осуществляется в рабочее время согласно утвержденному графику работы организации, в течение 60 (шестидесяти) минут с момента обращения. Экстренная медицинская помощь оказывается круглосуточно. В приемном отделении организовывается консилиум (по показаниям).</w:t>
      </w:r>
    </w:p>
    <w:bookmarkEnd w:id="180"/>
    <w:bookmarkStart w:name="z187" w:id="181"/>
    <w:p>
      <w:pPr>
        <w:spacing w:after="0"/>
        <w:ind w:left="0"/>
        <w:jc w:val="both"/>
      </w:pPr>
      <w:r>
        <w:rPr>
          <w:rFonts w:ascii="Times New Roman"/>
          <w:b w:val="false"/>
          <w:i w:val="false"/>
          <w:color w:val="000000"/>
          <w:sz w:val="28"/>
        </w:rPr>
        <w:t>
      При полном обследовании и отсутствии противопоказаний осуществляется госпитализация в профильное отделение.</w:t>
      </w:r>
    </w:p>
    <w:bookmarkEnd w:id="181"/>
    <w:bookmarkStart w:name="z188" w:id="182"/>
    <w:p>
      <w:pPr>
        <w:spacing w:after="0"/>
        <w:ind w:left="0"/>
        <w:jc w:val="both"/>
      </w:pPr>
      <w:r>
        <w:rPr>
          <w:rFonts w:ascii="Times New Roman"/>
          <w:b w:val="false"/>
          <w:i w:val="false"/>
          <w:color w:val="000000"/>
          <w:sz w:val="28"/>
        </w:rPr>
        <w:t>
      28. В случае госпитализации пациента в организацию здравоохранения оформляется "</w:t>
      </w:r>
      <w:r>
        <w:rPr>
          <w:rFonts w:ascii="Times New Roman"/>
          <w:b w:val="false"/>
          <w:i w:val="false"/>
          <w:color w:val="000000"/>
          <w:sz w:val="28"/>
        </w:rPr>
        <w:t>Медицинская карта</w:t>
      </w:r>
      <w:r>
        <w:rPr>
          <w:rFonts w:ascii="Times New Roman"/>
          <w:b w:val="false"/>
          <w:i w:val="false"/>
          <w:color w:val="000000"/>
          <w:sz w:val="28"/>
        </w:rPr>
        <w:t xml:space="preserve"> стационарного пациента" по форме № 001/у с листом назначений по формам, утвержденным приказом № ҚР ДСМ-175/2020, в том числе посредством медицинских информационных систем.</w:t>
      </w:r>
    </w:p>
    <w:bookmarkEnd w:id="182"/>
    <w:bookmarkStart w:name="z189" w:id="183"/>
    <w:p>
      <w:pPr>
        <w:spacing w:after="0"/>
        <w:ind w:left="0"/>
        <w:jc w:val="both"/>
      </w:pPr>
      <w:r>
        <w:rPr>
          <w:rFonts w:ascii="Times New Roman"/>
          <w:b w:val="false"/>
          <w:i w:val="false"/>
          <w:color w:val="000000"/>
          <w:sz w:val="28"/>
        </w:rPr>
        <w:t xml:space="preserve">
      29. При плановой госпитализации в стационар необходимо дополнительно представить результаты тестирования методом полимеразной цепной реакции (далее – ПЦР-тестирование) на КВИ или документа, подтверждающего получение полного курса вакцинации против КВИ, в том числе для сопровождающего лица, при лечении в стационаре с круглосуточным наблюдением детей в возрасте до пяти лет, а также тяжелобольных детей старшего возраста, нуждающихся по заключению лечащего врача в дополнительном уходе, матери (отцу) или иному лицу, непосредственно осуществляющему уход за ребенком cогласно </w:t>
      </w:r>
      <w:r>
        <w:rPr>
          <w:rFonts w:ascii="Times New Roman"/>
          <w:b w:val="false"/>
          <w:i w:val="false"/>
          <w:color w:val="000000"/>
          <w:sz w:val="28"/>
        </w:rPr>
        <w:t>форме № 098/у</w:t>
      </w:r>
      <w:r>
        <w:rPr>
          <w:rFonts w:ascii="Times New Roman"/>
          <w:b w:val="false"/>
          <w:i w:val="false"/>
          <w:color w:val="000000"/>
          <w:sz w:val="28"/>
        </w:rPr>
        <w:t xml:space="preserve"> "Результат № на лабораторное/диагностическое исследование/консультационные услуги", утвержденной приказом № ҚР ДСМ-175/2020.</w:t>
      </w:r>
    </w:p>
    <w:bookmarkEnd w:id="183"/>
    <w:bookmarkStart w:name="z190" w:id="184"/>
    <w:p>
      <w:pPr>
        <w:spacing w:after="0"/>
        <w:ind w:left="0"/>
        <w:jc w:val="both"/>
      </w:pPr>
      <w:r>
        <w:rPr>
          <w:rFonts w:ascii="Times New Roman"/>
          <w:b w:val="false"/>
          <w:i w:val="false"/>
          <w:color w:val="000000"/>
          <w:sz w:val="28"/>
        </w:rPr>
        <w:t>
      В случае поступления пациента в экстренном порядке в стационар в обязательном порядке производится забор анализа для экспресс тестирование на КВИ, при положительном результате проводится ПЦР-тестирование на КВИ, в том числе для сопровождающего лица, при лечении в стационаре с круглосуточным наблюдением детей в возрасте до пяти лет, а также тяжелобольных детей старшего возраста, нуждающихся по заключению лечащего врача в дополнительном уходе, матери (отцу) или иному лицу, непосредственно осуществляющему уход за ребенком.</w:t>
      </w:r>
    </w:p>
    <w:bookmarkEnd w:id="184"/>
    <w:bookmarkStart w:name="z191" w:id="185"/>
    <w:p>
      <w:pPr>
        <w:spacing w:after="0"/>
        <w:ind w:left="0"/>
        <w:jc w:val="both"/>
      </w:pPr>
      <w:r>
        <w:rPr>
          <w:rFonts w:ascii="Times New Roman"/>
          <w:b w:val="false"/>
          <w:i w:val="false"/>
          <w:color w:val="000000"/>
          <w:sz w:val="28"/>
        </w:rPr>
        <w:t>
      30. Пациент, доставленный мобильной бригадой медицинской авиации, госпитализируется в профильное отделение по предварительному уведомлению руководства организации здравоохранения.</w:t>
      </w:r>
    </w:p>
    <w:bookmarkEnd w:id="185"/>
    <w:bookmarkStart w:name="z192" w:id="186"/>
    <w:p>
      <w:pPr>
        <w:spacing w:after="0"/>
        <w:ind w:left="0"/>
        <w:jc w:val="both"/>
      </w:pPr>
      <w:r>
        <w:rPr>
          <w:rFonts w:ascii="Times New Roman"/>
          <w:b w:val="false"/>
          <w:i w:val="false"/>
          <w:color w:val="000000"/>
          <w:sz w:val="28"/>
        </w:rPr>
        <w:t>
      31. При экстренной госпитализации регистрация пациентов в Портале осуществляется специалистами приемного отделения организации здравоохранения.</w:t>
      </w:r>
    </w:p>
    <w:bookmarkEnd w:id="186"/>
    <w:bookmarkStart w:name="z193" w:id="187"/>
    <w:p>
      <w:pPr>
        <w:spacing w:after="0"/>
        <w:ind w:left="0"/>
        <w:jc w:val="both"/>
      </w:pPr>
      <w:r>
        <w:rPr>
          <w:rFonts w:ascii="Times New Roman"/>
          <w:b w:val="false"/>
          <w:i w:val="false"/>
          <w:color w:val="000000"/>
          <w:sz w:val="28"/>
        </w:rPr>
        <w:t>
      32. Регистрация в Портале данных об обратившихся пациентах в приемное отделение организации здравоохранения, осуществляется в электронном формате для учета пациентов на госпитализацию и отказов в госпитализации.</w:t>
      </w:r>
    </w:p>
    <w:bookmarkEnd w:id="187"/>
    <w:bookmarkStart w:name="z194" w:id="188"/>
    <w:p>
      <w:pPr>
        <w:spacing w:after="0"/>
        <w:ind w:left="0"/>
        <w:jc w:val="both"/>
      </w:pPr>
      <w:r>
        <w:rPr>
          <w:rFonts w:ascii="Times New Roman"/>
          <w:b w:val="false"/>
          <w:i w:val="false"/>
          <w:color w:val="000000"/>
          <w:sz w:val="28"/>
        </w:rPr>
        <w:t xml:space="preserve">
      33. Организации здравоохранения еженедельно направляют на электронных носителях, информацию об отказах в экстренной госпитализации пациенту по форме согласно </w:t>
      </w:r>
      <w:r>
        <w:rPr>
          <w:rFonts w:ascii="Times New Roman"/>
          <w:b w:val="false"/>
          <w:i w:val="false"/>
          <w:color w:val="000000"/>
          <w:sz w:val="28"/>
        </w:rPr>
        <w:t>приложению 6</w:t>
      </w:r>
      <w:r>
        <w:rPr>
          <w:rFonts w:ascii="Times New Roman"/>
          <w:b w:val="false"/>
          <w:i w:val="false"/>
          <w:color w:val="000000"/>
          <w:sz w:val="28"/>
        </w:rPr>
        <w:t xml:space="preserve"> к настоящему Стандарту, в организацию ПМСП или другую организацию здравоохранения.</w:t>
      </w:r>
    </w:p>
    <w:bookmarkEnd w:id="188"/>
    <w:bookmarkStart w:name="z195" w:id="189"/>
    <w:p>
      <w:pPr>
        <w:spacing w:after="0"/>
        <w:ind w:left="0"/>
        <w:jc w:val="both"/>
      </w:pPr>
      <w:r>
        <w:rPr>
          <w:rFonts w:ascii="Times New Roman"/>
          <w:b w:val="false"/>
          <w:i w:val="false"/>
          <w:color w:val="000000"/>
          <w:sz w:val="28"/>
        </w:rPr>
        <w:t>
      После оформления отказа в экстренной госпитализации пациенту документ выдается пациенту или законному представителю на руки по требованию.</w:t>
      </w:r>
    </w:p>
    <w:bookmarkEnd w:id="189"/>
    <w:bookmarkStart w:name="z196" w:id="190"/>
    <w:p>
      <w:pPr>
        <w:spacing w:after="0"/>
        <w:ind w:left="0"/>
        <w:jc w:val="both"/>
      </w:pPr>
      <w:r>
        <w:rPr>
          <w:rFonts w:ascii="Times New Roman"/>
          <w:b w:val="false"/>
          <w:i w:val="false"/>
          <w:color w:val="000000"/>
          <w:sz w:val="28"/>
        </w:rPr>
        <w:t>
      34. В экстренных случаях пациент доставляется в приемное отделение организации здравоохранения бригадой скорой медицинской помощи, бригадой отделения скорой медицинской помощи при ПМСП, мобильной бригадой медицинской авиации, из организаций здравоохранения или обращается самостоятельно. В отдельных случаях, пациенты доставляются в организацию здравоохранения гражданами или сотрудниками правоохранительных органов.</w:t>
      </w:r>
    </w:p>
    <w:bookmarkEnd w:id="190"/>
    <w:bookmarkStart w:name="z197" w:id="191"/>
    <w:p>
      <w:pPr>
        <w:spacing w:after="0"/>
        <w:ind w:left="0"/>
        <w:jc w:val="both"/>
      </w:pPr>
      <w:r>
        <w:rPr>
          <w:rFonts w:ascii="Times New Roman"/>
          <w:b w:val="false"/>
          <w:i w:val="false"/>
          <w:color w:val="000000"/>
          <w:sz w:val="28"/>
        </w:rPr>
        <w:t xml:space="preserve">
      35. При наличии у пациента медицинских показаний для оказания ВТМП, госпитализация осуществляется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 ҚР ДСМ-238/2020.</w:t>
      </w:r>
    </w:p>
    <w:bookmarkEnd w:id="191"/>
    <w:bookmarkStart w:name="z198" w:id="192"/>
    <w:p>
      <w:pPr>
        <w:spacing w:after="0"/>
        <w:ind w:left="0"/>
        <w:jc w:val="both"/>
      </w:pPr>
      <w:r>
        <w:rPr>
          <w:rFonts w:ascii="Times New Roman"/>
          <w:b w:val="false"/>
          <w:i w:val="false"/>
          <w:color w:val="000000"/>
          <w:sz w:val="28"/>
        </w:rPr>
        <w:t>
      36. При транспортировке пациента диспетчер станции скорой медицинской помощи или отделения скорой медицинской помощи при ПМСП информирует приемное отделение организации здравоохранения о доставке пациента.</w:t>
      </w:r>
    </w:p>
    <w:bookmarkEnd w:id="192"/>
    <w:bookmarkStart w:name="z199" w:id="193"/>
    <w:p>
      <w:pPr>
        <w:spacing w:after="0"/>
        <w:ind w:left="0"/>
        <w:jc w:val="both"/>
      </w:pPr>
      <w:r>
        <w:rPr>
          <w:rFonts w:ascii="Times New Roman"/>
          <w:b w:val="false"/>
          <w:i w:val="false"/>
          <w:color w:val="000000"/>
          <w:sz w:val="28"/>
        </w:rPr>
        <w:t>
      37. Экстренную медицинскую помощь в стационаре с круглосуточным наблюдением оказывает субъект здравоохранения, предоставляющий медицинскую помощь в стационарных условиях в рамках ГОБМП и (или) в системе ОСМС согласно виду деятельности и вне зависимости от формы собственности.</w:t>
      </w:r>
    </w:p>
    <w:bookmarkEnd w:id="193"/>
    <w:bookmarkStart w:name="z200" w:id="194"/>
    <w:p>
      <w:pPr>
        <w:spacing w:after="0"/>
        <w:ind w:left="0"/>
        <w:jc w:val="both"/>
      </w:pPr>
      <w:r>
        <w:rPr>
          <w:rFonts w:ascii="Times New Roman"/>
          <w:b w:val="false"/>
          <w:i w:val="false"/>
          <w:color w:val="000000"/>
          <w:sz w:val="28"/>
        </w:rPr>
        <w:t>
      38. При наступлении летального исхода в приемном отделении, факт смерти пациента регистрируется на данную организацию здравоохранения.</w:t>
      </w:r>
    </w:p>
    <w:bookmarkEnd w:id="194"/>
    <w:bookmarkStart w:name="z201" w:id="195"/>
    <w:p>
      <w:pPr>
        <w:spacing w:after="0"/>
        <w:ind w:left="0"/>
        <w:jc w:val="both"/>
      </w:pPr>
      <w:r>
        <w:rPr>
          <w:rFonts w:ascii="Times New Roman"/>
          <w:b w:val="false"/>
          <w:i w:val="false"/>
          <w:color w:val="000000"/>
          <w:sz w:val="28"/>
        </w:rPr>
        <w:t xml:space="preserve">
      39. При госпитализации пациента врач и (или) медицинская сестра приемного отделения проводят медицинскую сортировку по триаж системе согласно </w:t>
      </w:r>
      <w:r>
        <w:rPr>
          <w:rFonts w:ascii="Times New Roman"/>
          <w:b w:val="false"/>
          <w:i w:val="false"/>
          <w:color w:val="000000"/>
          <w:sz w:val="28"/>
        </w:rPr>
        <w:t>приказу</w:t>
      </w:r>
      <w:r>
        <w:rPr>
          <w:rFonts w:ascii="Times New Roman"/>
          <w:b w:val="false"/>
          <w:i w:val="false"/>
          <w:color w:val="000000"/>
          <w:sz w:val="28"/>
        </w:rPr>
        <w:t xml:space="preserve"> Министра здравоохранения Республики Казахстан от 30 ноября 2020 года № ҚР ДСМ-225/2020 "Об утверждении правил оказания скорой медицинской помощи, в том числе с привлечением медицинской авиации" (зарегистрирован в Реестре государственной регистрации нормативных правовых актов под № 21713).</w:t>
      </w:r>
    </w:p>
    <w:bookmarkEnd w:id="195"/>
    <w:bookmarkStart w:name="z202" w:id="196"/>
    <w:p>
      <w:pPr>
        <w:spacing w:after="0"/>
        <w:ind w:left="0"/>
        <w:jc w:val="both"/>
      </w:pPr>
      <w:r>
        <w:rPr>
          <w:rFonts w:ascii="Times New Roman"/>
          <w:b w:val="false"/>
          <w:i w:val="false"/>
          <w:color w:val="000000"/>
          <w:sz w:val="28"/>
        </w:rPr>
        <w:t>
      40. По завершению оценки состояния пациента врачом, медицинской сестрой проводится цветовая маркировка (красная, желтая, зеленая).</w:t>
      </w:r>
    </w:p>
    <w:bookmarkEnd w:id="196"/>
    <w:bookmarkStart w:name="z203" w:id="197"/>
    <w:p>
      <w:pPr>
        <w:spacing w:after="0"/>
        <w:ind w:left="0"/>
        <w:jc w:val="both"/>
      </w:pPr>
      <w:r>
        <w:rPr>
          <w:rFonts w:ascii="Times New Roman"/>
          <w:b w:val="false"/>
          <w:i w:val="false"/>
          <w:color w:val="000000"/>
          <w:sz w:val="28"/>
        </w:rPr>
        <w:t>
      41. При определении пациента в первую группу (красная зона) экстренная медицинская помощь оказывается в условиях палаты интенсивной терапии или операционной.</w:t>
      </w:r>
    </w:p>
    <w:bookmarkEnd w:id="197"/>
    <w:bookmarkStart w:name="z204" w:id="198"/>
    <w:p>
      <w:pPr>
        <w:spacing w:after="0"/>
        <w:ind w:left="0"/>
        <w:jc w:val="both"/>
      </w:pPr>
      <w:r>
        <w:rPr>
          <w:rFonts w:ascii="Times New Roman"/>
          <w:b w:val="false"/>
          <w:i w:val="false"/>
          <w:color w:val="000000"/>
          <w:sz w:val="28"/>
        </w:rPr>
        <w:t>
      При стабилизации состояния пациент переводится в отделение анестезиологии, реаниматологии и интенсивной терапии или профильное отделение организации здравоохранения.</w:t>
      </w:r>
    </w:p>
    <w:bookmarkEnd w:id="198"/>
    <w:bookmarkStart w:name="z205" w:id="199"/>
    <w:p>
      <w:pPr>
        <w:spacing w:after="0"/>
        <w:ind w:left="0"/>
        <w:jc w:val="both"/>
      </w:pPr>
      <w:r>
        <w:rPr>
          <w:rFonts w:ascii="Times New Roman"/>
          <w:b w:val="false"/>
          <w:i w:val="false"/>
          <w:color w:val="000000"/>
          <w:sz w:val="28"/>
        </w:rPr>
        <w:t>
      42. Пациент второй группы (желтая зона) в сопровождении медицинского работника госпитализируется в диагностическую палату. При необходимости динамического наблюдения, пациент находится в диагностической палате до 24 часов. За этот период проводится полный объем неотложных лечебно-диагностических мероприятий.</w:t>
      </w:r>
    </w:p>
    <w:bookmarkEnd w:id="199"/>
    <w:bookmarkStart w:name="z206" w:id="200"/>
    <w:p>
      <w:pPr>
        <w:spacing w:after="0"/>
        <w:ind w:left="0"/>
        <w:jc w:val="both"/>
      </w:pPr>
      <w:r>
        <w:rPr>
          <w:rFonts w:ascii="Times New Roman"/>
          <w:b w:val="false"/>
          <w:i w:val="false"/>
          <w:color w:val="000000"/>
          <w:sz w:val="28"/>
        </w:rPr>
        <w:t>
      43. Пациент третьей группы (зеленая зона) направляется в смотровой кабинет приемного отделения. В смотровом кабинете проводится необходимый объем лечебно-диагностических мероприятий до установления диагноза с дальнейшим определением тактики лечения.</w:t>
      </w:r>
    </w:p>
    <w:bookmarkEnd w:id="200"/>
    <w:bookmarkStart w:name="z207" w:id="201"/>
    <w:p>
      <w:pPr>
        <w:spacing w:after="0"/>
        <w:ind w:left="0"/>
        <w:jc w:val="both"/>
      </w:pPr>
      <w:r>
        <w:rPr>
          <w:rFonts w:ascii="Times New Roman"/>
          <w:b w:val="false"/>
          <w:i w:val="false"/>
          <w:color w:val="000000"/>
          <w:sz w:val="28"/>
        </w:rPr>
        <w:t xml:space="preserve">
      При отсутствии показаний для госпитализации в стационар, врач приемного отделения выдает пациенту справку по </w:t>
      </w:r>
      <w:r>
        <w:rPr>
          <w:rFonts w:ascii="Times New Roman"/>
          <w:b w:val="false"/>
          <w:i w:val="false"/>
          <w:color w:val="000000"/>
          <w:sz w:val="28"/>
        </w:rPr>
        <w:t>форме</w:t>
      </w:r>
      <w:r>
        <w:rPr>
          <w:rFonts w:ascii="Times New Roman"/>
          <w:b w:val="false"/>
          <w:i w:val="false"/>
          <w:color w:val="000000"/>
          <w:sz w:val="28"/>
        </w:rPr>
        <w:t xml:space="preserve"> № 027/у, утвержденную приказом № ҚР ДСМ-175/2020 с письменным обоснованием отказа в госпитализации.</w:t>
      </w:r>
    </w:p>
    <w:bookmarkEnd w:id="201"/>
    <w:bookmarkStart w:name="z208" w:id="202"/>
    <w:p>
      <w:pPr>
        <w:spacing w:after="0"/>
        <w:ind w:left="0"/>
        <w:jc w:val="both"/>
      </w:pPr>
      <w:r>
        <w:rPr>
          <w:rFonts w:ascii="Times New Roman"/>
          <w:b w:val="false"/>
          <w:i w:val="false"/>
          <w:color w:val="000000"/>
          <w:sz w:val="28"/>
        </w:rPr>
        <w:t>
      Медицинской сестрой приемного отделения направляется актив в организацию ПМСП по месту прикрепления пациента (при наличии).</w:t>
      </w:r>
    </w:p>
    <w:bookmarkEnd w:id="202"/>
    <w:bookmarkStart w:name="z209" w:id="203"/>
    <w:p>
      <w:pPr>
        <w:spacing w:after="0"/>
        <w:ind w:left="0"/>
        <w:jc w:val="both"/>
      </w:pPr>
      <w:r>
        <w:rPr>
          <w:rFonts w:ascii="Times New Roman"/>
          <w:b w:val="false"/>
          <w:i w:val="false"/>
          <w:color w:val="000000"/>
          <w:sz w:val="28"/>
        </w:rPr>
        <w:t xml:space="preserve">
      44. В случае оказания не госпитализированным пациентам медицинских услуг и использования лекарственных средств, данные вносятся в перечень медицинских услуг и использованных лекарственных средств не госпитализированным пациентам по форме согласно </w:t>
      </w:r>
      <w:r>
        <w:rPr>
          <w:rFonts w:ascii="Times New Roman"/>
          <w:b w:val="false"/>
          <w:i w:val="false"/>
          <w:color w:val="000000"/>
          <w:sz w:val="28"/>
        </w:rPr>
        <w:t>приложению 7</w:t>
      </w:r>
      <w:r>
        <w:rPr>
          <w:rFonts w:ascii="Times New Roman"/>
          <w:b w:val="false"/>
          <w:i w:val="false"/>
          <w:color w:val="000000"/>
          <w:sz w:val="28"/>
        </w:rPr>
        <w:t xml:space="preserve"> к настоящему Стандарту.</w:t>
      </w:r>
    </w:p>
    <w:bookmarkEnd w:id="203"/>
    <w:bookmarkStart w:name="z210" w:id="204"/>
    <w:p>
      <w:pPr>
        <w:spacing w:after="0"/>
        <w:ind w:left="0"/>
        <w:jc w:val="both"/>
      </w:pPr>
      <w:r>
        <w:rPr>
          <w:rFonts w:ascii="Times New Roman"/>
          <w:b w:val="false"/>
          <w:i w:val="false"/>
          <w:color w:val="000000"/>
          <w:sz w:val="28"/>
        </w:rPr>
        <w:t>
      45. При обнаружении признаков употребления психоактивных веществ во время обращения за медицинской помощью в организацию здравоохранения, медицинским работником делается об этом запись в медицинской карте с последующим забором биологических материалов на определение содержания психоактивного вещества с занесением результатов в медицинскую карту.</w:t>
      </w:r>
    </w:p>
    <w:bookmarkEnd w:id="204"/>
    <w:bookmarkStart w:name="z211" w:id="205"/>
    <w:p>
      <w:pPr>
        <w:spacing w:after="0"/>
        <w:ind w:left="0"/>
        <w:jc w:val="both"/>
      </w:pPr>
      <w:r>
        <w:rPr>
          <w:rFonts w:ascii="Times New Roman"/>
          <w:b w:val="false"/>
          <w:i w:val="false"/>
          <w:color w:val="000000"/>
          <w:sz w:val="28"/>
        </w:rPr>
        <w:t>
      46. При поступлении пациента в стационар лечащий врач осведомляет его о правилах внутреннего распорядка организации здравоохранения с отметкой в медицинской карте.</w:t>
      </w:r>
    </w:p>
    <w:bookmarkEnd w:id="205"/>
    <w:bookmarkStart w:name="z212" w:id="206"/>
    <w:p>
      <w:pPr>
        <w:spacing w:after="0"/>
        <w:ind w:left="0"/>
        <w:jc w:val="both"/>
      </w:pPr>
      <w:r>
        <w:rPr>
          <w:rFonts w:ascii="Times New Roman"/>
          <w:b w:val="false"/>
          <w:i w:val="false"/>
          <w:color w:val="000000"/>
          <w:sz w:val="28"/>
        </w:rPr>
        <w:t>
      Порядок посещения пациента, получающего медицинскую помощь в стационарных условиях, устанавливается правилами внутреннего распорядка организации здравоохранения.</w:t>
      </w:r>
    </w:p>
    <w:bookmarkEnd w:id="206"/>
    <w:bookmarkStart w:name="z213" w:id="207"/>
    <w:p>
      <w:pPr>
        <w:spacing w:after="0"/>
        <w:ind w:left="0"/>
        <w:jc w:val="both"/>
      </w:pPr>
      <w:r>
        <w:rPr>
          <w:rFonts w:ascii="Times New Roman"/>
          <w:b w:val="false"/>
          <w:i w:val="false"/>
          <w:color w:val="000000"/>
          <w:sz w:val="28"/>
        </w:rPr>
        <w:t>
      47. Медицинская помощь предоставляется после получения информированного согласия пациента либо его законного представителя на проведение лечебно-диагностических мероприятий.</w:t>
      </w:r>
    </w:p>
    <w:bookmarkEnd w:id="207"/>
    <w:bookmarkStart w:name="z214" w:id="208"/>
    <w:p>
      <w:pPr>
        <w:spacing w:after="0"/>
        <w:ind w:left="0"/>
        <w:jc w:val="both"/>
      </w:pPr>
      <w:r>
        <w:rPr>
          <w:rFonts w:ascii="Times New Roman"/>
          <w:b w:val="false"/>
          <w:i w:val="false"/>
          <w:color w:val="000000"/>
          <w:sz w:val="28"/>
        </w:rPr>
        <w:t>
      Информированное согласие пациента оформляется в соответствии с вкладным листом 3 к медицинской карте стационарного пациента.</w:t>
      </w:r>
    </w:p>
    <w:bookmarkEnd w:id="208"/>
    <w:bookmarkStart w:name="z215" w:id="209"/>
    <w:p>
      <w:pPr>
        <w:spacing w:after="0"/>
        <w:ind w:left="0"/>
        <w:jc w:val="both"/>
      </w:pPr>
      <w:r>
        <w:rPr>
          <w:rFonts w:ascii="Times New Roman"/>
          <w:b w:val="false"/>
          <w:i w:val="false"/>
          <w:color w:val="000000"/>
          <w:sz w:val="28"/>
        </w:rPr>
        <w:t>
      48. Оказание медицинской помощи без согласия пациента допускается в отношении лиц, находящихся в шоковом, коматозном состоянии, не позволяющем выразить свою волю; с заболеваниями, представляющими опасность для окружающих; тяжелыми психическими расстройствами (заболеваниями); с психическими расстройствами (заболеваниями) и совершивших общественно опасное деяние.</w:t>
      </w:r>
    </w:p>
    <w:bookmarkEnd w:id="209"/>
    <w:bookmarkStart w:name="z216" w:id="210"/>
    <w:p>
      <w:pPr>
        <w:spacing w:after="0"/>
        <w:ind w:left="0"/>
        <w:jc w:val="both"/>
      </w:pPr>
      <w:r>
        <w:rPr>
          <w:rFonts w:ascii="Times New Roman"/>
          <w:b w:val="false"/>
          <w:i w:val="false"/>
          <w:color w:val="000000"/>
          <w:sz w:val="28"/>
        </w:rPr>
        <w:t>
      Оказание медицинской помощи без согласия пациента продолжается до исчезновения вышеуказанных состояний.</w:t>
      </w:r>
    </w:p>
    <w:bookmarkEnd w:id="210"/>
    <w:bookmarkStart w:name="z217" w:id="211"/>
    <w:p>
      <w:pPr>
        <w:spacing w:after="0"/>
        <w:ind w:left="0"/>
        <w:jc w:val="both"/>
      </w:pPr>
      <w:r>
        <w:rPr>
          <w:rFonts w:ascii="Times New Roman"/>
          <w:b w:val="false"/>
          <w:i w:val="false"/>
          <w:color w:val="000000"/>
          <w:sz w:val="28"/>
        </w:rPr>
        <w:t>
      49. Допускается посещение родственниками и иными членами семьи или законными представителями пациента, находящегося на лечении в медицинской организации, в том числе в условиях отделения (палаты) интенсивной терапии и реанимации, за исключением случаев введения ограничительных мероприятий.</w:t>
      </w:r>
    </w:p>
    <w:bookmarkEnd w:id="211"/>
    <w:bookmarkStart w:name="z218" w:id="212"/>
    <w:p>
      <w:pPr>
        <w:spacing w:after="0"/>
        <w:ind w:left="0"/>
        <w:jc w:val="both"/>
      </w:pPr>
      <w:r>
        <w:rPr>
          <w:rFonts w:ascii="Times New Roman"/>
          <w:b w:val="false"/>
          <w:i w:val="false"/>
          <w:color w:val="000000"/>
          <w:sz w:val="28"/>
        </w:rPr>
        <w:t>
      50. Информированное согласие пациента на получение медицинской помощи в отношении несовершеннолетних и лиц, признанных судом недееспособными, дают их законные представители.</w:t>
      </w:r>
    </w:p>
    <w:bookmarkEnd w:id="212"/>
    <w:bookmarkStart w:name="z219" w:id="213"/>
    <w:p>
      <w:pPr>
        <w:spacing w:after="0"/>
        <w:ind w:left="0"/>
        <w:jc w:val="both"/>
      </w:pPr>
      <w:r>
        <w:rPr>
          <w:rFonts w:ascii="Times New Roman"/>
          <w:b w:val="false"/>
          <w:i w:val="false"/>
          <w:color w:val="000000"/>
          <w:sz w:val="28"/>
        </w:rPr>
        <w:t>
      При отсутствии законных представителей решение об оказании медицинской помощи принимает консилиум, а при невозможности собрать консилиум непосредственно медицинский работник с последующим уведомлением должностных лиц организации здравоохранения.</w:t>
      </w:r>
    </w:p>
    <w:bookmarkEnd w:id="213"/>
    <w:bookmarkStart w:name="z220" w:id="214"/>
    <w:p>
      <w:pPr>
        <w:spacing w:after="0"/>
        <w:ind w:left="0"/>
        <w:jc w:val="both"/>
      </w:pPr>
      <w:r>
        <w:rPr>
          <w:rFonts w:ascii="Times New Roman"/>
          <w:b w:val="false"/>
          <w:i w:val="false"/>
          <w:color w:val="000000"/>
          <w:sz w:val="28"/>
        </w:rPr>
        <w:t>
      51. При получении медицинской помощи пациент получает исчерпывающую информацию о состоянии своего здоровья, включая данные о возможном риске и преимуществах, предлагаемых и альтернативных методах лечения, сведения о возможных последствиях отказа от лечения, информацию о диагнозе, прогнозе и плане лечебных мероприятий в доступной для пациента форме, а также разъяснение причин выписки домой или перевода в другую организацию здравоохранения.</w:t>
      </w:r>
    </w:p>
    <w:bookmarkEnd w:id="214"/>
    <w:bookmarkStart w:name="z221" w:id="215"/>
    <w:p>
      <w:pPr>
        <w:spacing w:after="0"/>
        <w:ind w:left="0"/>
        <w:jc w:val="both"/>
      </w:pPr>
      <w:r>
        <w:rPr>
          <w:rFonts w:ascii="Times New Roman"/>
          <w:b w:val="false"/>
          <w:i w:val="false"/>
          <w:color w:val="000000"/>
          <w:sz w:val="28"/>
        </w:rPr>
        <w:t>
      52. Медицинский работник с высшим медицинским образованием (далее – врач) осматривает пациента в день поступления в стационар, прописывает ему необходимое лечение и осведомляет о назначенных лечебно-диагностических мероприятиях.</w:t>
      </w:r>
    </w:p>
    <w:bookmarkEnd w:id="215"/>
    <w:bookmarkStart w:name="z222" w:id="216"/>
    <w:p>
      <w:pPr>
        <w:spacing w:after="0"/>
        <w:ind w:left="0"/>
        <w:jc w:val="both"/>
      </w:pPr>
      <w:r>
        <w:rPr>
          <w:rFonts w:ascii="Times New Roman"/>
          <w:b w:val="false"/>
          <w:i w:val="false"/>
          <w:color w:val="000000"/>
          <w:sz w:val="28"/>
        </w:rPr>
        <w:t>
      53. Проведение лечебно-диагностических мероприятий, лекарственное обеспечение, организация лечебного питания и соответствующий уход пациента осуществляются с момента поступления в организацию здравоохранения.</w:t>
      </w:r>
    </w:p>
    <w:bookmarkEnd w:id="216"/>
    <w:bookmarkStart w:name="z223" w:id="217"/>
    <w:p>
      <w:pPr>
        <w:spacing w:after="0"/>
        <w:ind w:left="0"/>
        <w:jc w:val="both"/>
      </w:pPr>
      <w:r>
        <w:rPr>
          <w:rFonts w:ascii="Times New Roman"/>
          <w:b w:val="false"/>
          <w:i w:val="false"/>
          <w:color w:val="000000"/>
          <w:sz w:val="28"/>
        </w:rPr>
        <w:t xml:space="preserve">
      54. Санитарная обработка пациентов проводится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11 августа 2020 года № ҚР ДСМ-96/2020 "Об утверждении Санитарных правил "Санитарно-эпидемиологические требования к объектам здравоохранения" (зарегистрирован в Реестре государственной регистрации нормативных правовых актов под № 21080).</w:t>
      </w:r>
    </w:p>
    <w:bookmarkEnd w:id="217"/>
    <w:bookmarkStart w:name="z224" w:id="218"/>
    <w:p>
      <w:pPr>
        <w:spacing w:after="0"/>
        <w:ind w:left="0"/>
        <w:jc w:val="both"/>
      </w:pPr>
      <w:r>
        <w:rPr>
          <w:rFonts w:ascii="Times New Roman"/>
          <w:b w:val="false"/>
          <w:i w:val="false"/>
          <w:color w:val="000000"/>
          <w:sz w:val="28"/>
        </w:rPr>
        <w:t xml:space="preserve">
      55. В стационарах предусматриваются палаты или боксы для раздельного размещения пациентов с заболеваниями, представляющими опасность для окружающих, в соответствии с </w:t>
      </w:r>
      <w:r>
        <w:rPr>
          <w:rFonts w:ascii="Times New Roman"/>
          <w:b w:val="false"/>
          <w:i w:val="false"/>
          <w:color w:val="000000"/>
          <w:sz w:val="28"/>
        </w:rPr>
        <w:t>приказом</w:t>
      </w:r>
      <w:r>
        <w:rPr>
          <w:rFonts w:ascii="Times New Roman"/>
          <w:b w:val="false"/>
          <w:i w:val="false"/>
          <w:color w:val="000000"/>
          <w:sz w:val="28"/>
        </w:rPr>
        <w:t xml:space="preserve"> исполняющего обязанности Министра здравоохранения Республики Казахстан от 28 октября 2020 года № ҚР ДСМ-162/2020 "Об утверждении перечня инфекционных, паразитарных заболеваний и заболеваний, представляющих опасность для окружающих, при лечении которых оказывается специализированная медицинская помощь в стационарных условиях в рамках гарантированного объема бесплатной медицинской помощи" (зарегистрирован в Реестре государственной регистрации нормативных правовых актов под № 21537).</w:t>
      </w:r>
    </w:p>
    <w:bookmarkEnd w:id="218"/>
    <w:bookmarkStart w:name="z225" w:id="219"/>
    <w:p>
      <w:pPr>
        <w:spacing w:after="0"/>
        <w:ind w:left="0"/>
        <w:jc w:val="both"/>
      </w:pPr>
      <w:r>
        <w:rPr>
          <w:rFonts w:ascii="Times New Roman"/>
          <w:b w:val="false"/>
          <w:i w:val="false"/>
          <w:color w:val="000000"/>
          <w:sz w:val="28"/>
        </w:rPr>
        <w:t>
      56. Пациенты, находящиеся в стационаре подлежат ежедневному осмотру лечащим врачом.</w:t>
      </w:r>
    </w:p>
    <w:bookmarkEnd w:id="219"/>
    <w:bookmarkStart w:name="z226" w:id="220"/>
    <w:p>
      <w:pPr>
        <w:spacing w:after="0"/>
        <w:ind w:left="0"/>
        <w:jc w:val="both"/>
      </w:pPr>
      <w:r>
        <w:rPr>
          <w:rFonts w:ascii="Times New Roman"/>
          <w:b w:val="false"/>
          <w:i w:val="false"/>
          <w:color w:val="000000"/>
          <w:sz w:val="28"/>
        </w:rPr>
        <w:t>
      В вечернее, ночное время, выходные и праздничные дни в соответствии с трудовым законодательством консультацию или консилиум организует ответственный дежурный врач организации здравоохранения.</w:t>
      </w:r>
    </w:p>
    <w:bookmarkEnd w:id="220"/>
    <w:bookmarkStart w:name="z227" w:id="221"/>
    <w:p>
      <w:pPr>
        <w:spacing w:after="0"/>
        <w:ind w:left="0"/>
        <w:jc w:val="both"/>
      </w:pPr>
      <w:r>
        <w:rPr>
          <w:rFonts w:ascii="Times New Roman"/>
          <w:b w:val="false"/>
          <w:i w:val="false"/>
          <w:color w:val="000000"/>
          <w:sz w:val="28"/>
        </w:rPr>
        <w:t>
      При осмотре и назначении дежурным врачом дополнительных диагностических и лечебных манипуляций проводятся соответствующие записи в медицинской карте.</w:t>
      </w:r>
    </w:p>
    <w:bookmarkEnd w:id="221"/>
    <w:bookmarkStart w:name="z228" w:id="222"/>
    <w:p>
      <w:pPr>
        <w:spacing w:after="0"/>
        <w:ind w:left="0"/>
        <w:jc w:val="both"/>
      </w:pPr>
      <w:r>
        <w:rPr>
          <w:rFonts w:ascii="Times New Roman"/>
          <w:b w:val="false"/>
          <w:i w:val="false"/>
          <w:color w:val="000000"/>
          <w:sz w:val="28"/>
        </w:rPr>
        <w:t>
      При ухудшении состояния пациента дежурный врач оповещает заведующего отделением и (или) лечащего врача, согласовывает внесение изменений в процесс диагностики и лечения, и делает запись в медицинской карте (бумажный и (или) электронный) вариант.</w:t>
      </w:r>
    </w:p>
    <w:bookmarkEnd w:id="222"/>
    <w:bookmarkStart w:name="z229" w:id="223"/>
    <w:p>
      <w:pPr>
        <w:spacing w:after="0"/>
        <w:ind w:left="0"/>
        <w:jc w:val="both"/>
      </w:pPr>
      <w:r>
        <w:rPr>
          <w:rFonts w:ascii="Times New Roman"/>
          <w:b w:val="false"/>
          <w:i w:val="false"/>
          <w:color w:val="000000"/>
          <w:sz w:val="28"/>
        </w:rPr>
        <w:t>
      В электронный вариант медицинской карты запись вносится не позднее суток с момента изменения состояния пациента.</w:t>
      </w:r>
    </w:p>
    <w:bookmarkEnd w:id="223"/>
    <w:bookmarkStart w:name="z230" w:id="224"/>
    <w:p>
      <w:pPr>
        <w:spacing w:after="0"/>
        <w:ind w:left="0"/>
        <w:jc w:val="both"/>
      </w:pPr>
      <w:r>
        <w:rPr>
          <w:rFonts w:ascii="Times New Roman"/>
          <w:b w:val="false"/>
          <w:i w:val="false"/>
          <w:color w:val="000000"/>
          <w:sz w:val="28"/>
        </w:rPr>
        <w:t>
      При неотложных состояниях кратность записей зависит от динамики тяжести состояния. Записи врача стационара отражают конкретные изменения в состоянии пациента и необходимость коррекции назначений, обоснование назначенного обследования и лечения, оценку и интерпретацию полученных результатов и эффективности проводимого лечения. Кратность осмотра при неотложных состояниях не реже каждых 3 часов, с указанием времени оказания неотложной помощи по часам и минутам.</w:t>
      </w:r>
    </w:p>
    <w:bookmarkEnd w:id="224"/>
    <w:bookmarkStart w:name="z231" w:id="225"/>
    <w:p>
      <w:pPr>
        <w:spacing w:after="0"/>
        <w:ind w:left="0"/>
        <w:jc w:val="both"/>
      </w:pPr>
      <w:r>
        <w:rPr>
          <w:rFonts w:ascii="Times New Roman"/>
          <w:b w:val="false"/>
          <w:i w:val="false"/>
          <w:color w:val="000000"/>
          <w:sz w:val="28"/>
        </w:rPr>
        <w:t>
      57. Клинический диагноз устанавливается совместно с заведующим отделения не позднее трех календарных дней со дня госпитализации пациента в организацию здравоохранения не позднее 10 (десяти) календарных дней со дня госпитализации пациента в организацию, оказывающую медико-социальную помощь лицам с психическими, поведенческими расстройствами (заболеваниями).</w:t>
      </w:r>
    </w:p>
    <w:bookmarkEnd w:id="225"/>
    <w:bookmarkStart w:name="z232" w:id="226"/>
    <w:p>
      <w:pPr>
        <w:spacing w:after="0"/>
        <w:ind w:left="0"/>
        <w:jc w:val="both"/>
      </w:pPr>
      <w:r>
        <w:rPr>
          <w:rFonts w:ascii="Times New Roman"/>
          <w:b w:val="false"/>
          <w:i w:val="false"/>
          <w:color w:val="000000"/>
          <w:sz w:val="28"/>
        </w:rPr>
        <w:t>
      В день установления клинического диагноза в медицинской карте стационарного пациента делается соответствующая запись.</w:t>
      </w:r>
    </w:p>
    <w:bookmarkEnd w:id="226"/>
    <w:bookmarkStart w:name="z233" w:id="227"/>
    <w:p>
      <w:pPr>
        <w:spacing w:after="0"/>
        <w:ind w:left="0"/>
        <w:jc w:val="both"/>
      </w:pPr>
      <w:r>
        <w:rPr>
          <w:rFonts w:ascii="Times New Roman"/>
          <w:b w:val="false"/>
          <w:i w:val="false"/>
          <w:color w:val="000000"/>
          <w:sz w:val="28"/>
        </w:rPr>
        <w:t>
      58. Заведующий отделения организации здравоохранения проводит осмотр тяжелых пациентов в день госпитализации, в последующем – ежедневно. Пациенты, находящиеся в среднетяжелом состоянии, осматриваются не реже 1 раза в неделю.</w:t>
      </w:r>
    </w:p>
    <w:bookmarkEnd w:id="227"/>
    <w:bookmarkStart w:name="z234" w:id="228"/>
    <w:p>
      <w:pPr>
        <w:spacing w:after="0"/>
        <w:ind w:left="0"/>
        <w:jc w:val="both"/>
      </w:pPr>
      <w:r>
        <w:rPr>
          <w:rFonts w:ascii="Times New Roman"/>
          <w:b w:val="false"/>
          <w:i w:val="false"/>
          <w:color w:val="000000"/>
          <w:sz w:val="28"/>
        </w:rPr>
        <w:t>
      Результаты осмотра пациента регистрируются в медицинской карте стационарного пациента с указанием рекомендаций по дальнейшей тактике ведения пациента с обязательной идентификацией медицинского работника, вносящего записи.</w:t>
      </w:r>
    </w:p>
    <w:bookmarkEnd w:id="228"/>
    <w:bookmarkStart w:name="z235" w:id="229"/>
    <w:p>
      <w:pPr>
        <w:spacing w:after="0"/>
        <w:ind w:left="0"/>
        <w:jc w:val="both"/>
      </w:pPr>
      <w:r>
        <w:rPr>
          <w:rFonts w:ascii="Times New Roman"/>
          <w:b w:val="false"/>
          <w:i w:val="false"/>
          <w:color w:val="000000"/>
          <w:sz w:val="28"/>
        </w:rPr>
        <w:t xml:space="preserve">
      59. При лечении в стационаре детей в возрасте до пяти лет, а также тяжелобольных детей старшего возраста, нуждающихся по заключению лечащего врача в дополнительном уходе, матери (отцу) или иному лицу, непосредственно осуществляющему уход за ребенком, предоставляется возможность находиться с ним в медицинской организации с выдачей листа о временной нетрудоспособности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18 ноября 2020 года № ҚР ДСМ-198/2020 "Об утверждении правил проведения экспертизы временной нетрудоспособности, а также выдачи листа или справки о временной нетрудоспособности" (зарегистрирован в Реестре государственной регистрации нормативных правовых актов под № 21660).</w:t>
      </w:r>
    </w:p>
    <w:bookmarkEnd w:id="229"/>
    <w:bookmarkStart w:name="z236" w:id="230"/>
    <w:p>
      <w:pPr>
        <w:spacing w:after="0"/>
        <w:ind w:left="0"/>
        <w:jc w:val="both"/>
      </w:pPr>
      <w:r>
        <w:rPr>
          <w:rFonts w:ascii="Times New Roman"/>
          <w:b w:val="false"/>
          <w:i w:val="false"/>
          <w:color w:val="000000"/>
          <w:sz w:val="28"/>
        </w:rPr>
        <w:t>
      Кормящая мать ребенка до одного года жизни обеспечивается бесплатным питанием на весь период пребывания по уходу за ребенком в организации здравоохранения.</w:t>
      </w:r>
    </w:p>
    <w:bookmarkEnd w:id="230"/>
    <w:bookmarkStart w:name="z237" w:id="231"/>
    <w:p>
      <w:pPr>
        <w:spacing w:after="0"/>
        <w:ind w:left="0"/>
        <w:jc w:val="both"/>
      </w:pPr>
      <w:r>
        <w:rPr>
          <w:rFonts w:ascii="Times New Roman"/>
          <w:b w:val="false"/>
          <w:i w:val="false"/>
          <w:color w:val="000000"/>
          <w:sz w:val="28"/>
        </w:rPr>
        <w:t>
      60. Детям школьного возраста в период лечения в стационаре создаются условия для непрерывного образования в условиях детских многопрофильных больниц.</w:t>
      </w:r>
    </w:p>
    <w:bookmarkEnd w:id="231"/>
    <w:bookmarkStart w:name="z238" w:id="232"/>
    <w:p>
      <w:pPr>
        <w:spacing w:after="0"/>
        <w:ind w:left="0"/>
        <w:jc w:val="both"/>
      </w:pPr>
      <w:r>
        <w:rPr>
          <w:rFonts w:ascii="Times New Roman"/>
          <w:b w:val="false"/>
          <w:i w:val="false"/>
          <w:color w:val="000000"/>
          <w:sz w:val="28"/>
        </w:rPr>
        <w:t>
      61. Пациентам многопрофильных детских больниц создаются условия для игр, отдыха и проведения воспитательной работы.</w:t>
      </w:r>
    </w:p>
    <w:bookmarkEnd w:id="232"/>
    <w:bookmarkStart w:name="z239" w:id="233"/>
    <w:p>
      <w:pPr>
        <w:spacing w:after="0"/>
        <w:ind w:left="0"/>
        <w:jc w:val="both"/>
      </w:pPr>
      <w:r>
        <w:rPr>
          <w:rFonts w:ascii="Times New Roman"/>
          <w:b w:val="false"/>
          <w:i w:val="false"/>
          <w:color w:val="000000"/>
          <w:sz w:val="28"/>
        </w:rPr>
        <w:t>
      62. При оказании медицинской помощи в стационаре в случаях затруднения в идентификации диагноза, неэффективности проводимого лечения, заведующий отделения и (или) заместитель руководителя по медицинской части организует консультацию (осмотр пациента специалистом более высокой квалификации или другого профиля) или консилиум, включая профильного специалиста научных организации в области здравоохранения, создаваемых в городе республиканского значения (по показаниям).</w:t>
      </w:r>
    </w:p>
    <w:bookmarkEnd w:id="233"/>
    <w:bookmarkStart w:name="z240" w:id="234"/>
    <w:p>
      <w:pPr>
        <w:spacing w:after="0"/>
        <w:ind w:left="0"/>
        <w:jc w:val="both"/>
      </w:pPr>
      <w:r>
        <w:rPr>
          <w:rFonts w:ascii="Times New Roman"/>
          <w:b w:val="false"/>
          <w:i w:val="false"/>
          <w:color w:val="000000"/>
          <w:sz w:val="28"/>
        </w:rPr>
        <w:t>
      63. В случае отсутствия необходимого инструментального и лабораторного сопровождения тяжелого пациента, нуждающегося в постоянном мониторинге жизненно важных функций по медицинским показаниям, по решению консилиума и уведомлению руководителей организаций здравоохранения, данный пациент после стабилизации состояния переводится в организацию здравоохранения по профилю заболевания для дальнейшего обследования и лечения.</w:t>
      </w:r>
    </w:p>
    <w:bookmarkEnd w:id="234"/>
    <w:bookmarkStart w:name="z241" w:id="235"/>
    <w:p>
      <w:pPr>
        <w:spacing w:after="0"/>
        <w:ind w:left="0"/>
        <w:jc w:val="both"/>
      </w:pPr>
      <w:r>
        <w:rPr>
          <w:rFonts w:ascii="Times New Roman"/>
          <w:b w:val="false"/>
          <w:i w:val="false"/>
          <w:color w:val="000000"/>
          <w:sz w:val="28"/>
        </w:rPr>
        <w:t>
      64. Критериями выписки из стационара являются:</w:t>
      </w:r>
    </w:p>
    <w:bookmarkEnd w:id="235"/>
    <w:bookmarkStart w:name="z242" w:id="236"/>
    <w:p>
      <w:pPr>
        <w:spacing w:after="0"/>
        <w:ind w:left="0"/>
        <w:jc w:val="both"/>
      </w:pPr>
      <w:r>
        <w:rPr>
          <w:rFonts w:ascii="Times New Roman"/>
          <w:b w:val="false"/>
          <w:i w:val="false"/>
          <w:color w:val="000000"/>
          <w:sz w:val="28"/>
        </w:rPr>
        <w:t>
      1) общепринятые исходы лечения (выздоровление, улучшение, без перемен, смерть, переведен в другую медицинскую организацию);</w:t>
      </w:r>
    </w:p>
    <w:bookmarkEnd w:id="236"/>
    <w:bookmarkStart w:name="z243" w:id="237"/>
    <w:p>
      <w:pPr>
        <w:spacing w:after="0"/>
        <w:ind w:left="0"/>
        <w:jc w:val="both"/>
      </w:pPr>
      <w:r>
        <w:rPr>
          <w:rFonts w:ascii="Times New Roman"/>
          <w:b w:val="false"/>
          <w:i w:val="false"/>
          <w:color w:val="000000"/>
          <w:sz w:val="28"/>
        </w:rPr>
        <w:t>
      2) письменное заявление пациента или его законного представителя при отсутствии непосредственной опасности для жизни пациента или для окружающих;</w:t>
      </w:r>
    </w:p>
    <w:bookmarkEnd w:id="237"/>
    <w:bookmarkStart w:name="z244" w:id="238"/>
    <w:p>
      <w:pPr>
        <w:spacing w:after="0"/>
        <w:ind w:left="0"/>
        <w:jc w:val="both"/>
      </w:pPr>
      <w:r>
        <w:rPr>
          <w:rFonts w:ascii="Times New Roman"/>
          <w:b w:val="false"/>
          <w:i w:val="false"/>
          <w:color w:val="000000"/>
          <w:sz w:val="28"/>
        </w:rPr>
        <w:t>
      3) случаи нарушения правил внутреннего распорядка, установленных организацией здравоохранения, а также создание препятствий для лечебно-диагностического процесса, ущемления прав других пациентов на получение надлежащей медицинской помощи (при отсутствии непосредственной угрозы его жизни), о чем делается запись в медицинской карте.</w:t>
      </w:r>
    </w:p>
    <w:bookmarkEnd w:id="238"/>
    <w:bookmarkStart w:name="z245" w:id="239"/>
    <w:p>
      <w:pPr>
        <w:spacing w:after="0"/>
        <w:ind w:left="0"/>
        <w:jc w:val="both"/>
      </w:pPr>
      <w:r>
        <w:rPr>
          <w:rFonts w:ascii="Times New Roman"/>
          <w:b w:val="false"/>
          <w:i w:val="false"/>
          <w:color w:val="000000"/>
          <w:sz w:val="28"/>
        </w:rPr>
        <w:t>
      65. После завершения лечения в стационаре пациенту выдается выписка из медицинской карты с результатами проведенного обследования, лечения и рекомендации по дальнейшей тактике лечения пациента.</w:t>
      </w:r>
    </w:p>
    <w:bookmarkEnd w:id="239"/>
    <w:bookmarkStart w:name="z246" w:id="240"/>
    <w:p>
      <w:pPr>
        <w:spacing w:after="0"/>
        <w:ind w:left="0"/>
        <w:jc w:val="both"/>
      </w:pPr>
      <w:r>
        <w:rPr>
          <w:rFonts w:ascii="Times New Roman"/>
          <w:b w:val="false"/>
          <w:i w:val="false"/>
          <w:color w:val="000000"/>
          <w:sz w:val="28"/>
        </w:rPr>
        <w:t>
      Данные по выписке из медицинской карты заносятся в медицинские информационные системы в течение суток, с указанием фактического времени выписки.</w:t>
      </w:r>
    </w:p>
    <w:bookmarkEnd w:id="240"/>
    <w:bookmarkStart w:name="z247" w:id="241"/>
    <w:p>
      <w:pPr>
        <w:spacing w:after="0"/>
        <w:ind w:left="0"/>
        <w:jc w:val="both"/>
      </w:pPr>
      <w:r>
        <w:rPr>
          <w:rFonts w:ascii="Times New Roman"/>
          <w:b w:val="false"/>
          <w:i w:val="false"/>
          <w:color w:val="000000"/>
          <w:sz w:val="28"/>
        </w:rPr>
        <w:t xml:space="preserve">
      66.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 государственной услуги "Выдача выписки из медицинской карты стационарного больного" согласно </w:t>
      </w:r>
      <w:r>
        <w:rPr>
          <w:rFonts w:ascii="Times New Roman"/>
          <w:b w:val="false"/>
          <w:i w:val="false"/>
          <w:color w:val="000000"/>
          <w:sz w:val="28"/>
        </w:rPr>
        <w:t>приложению 8</w:t>
      </w:r>
      <w:r>
        <w:rPr>
          <w:rFonts w:ascii="Times New Roman"/>
          <w:b w:val="false"/>
          <w:i w:val="false"/>
          <w:color w:val="000000"/>
          <w:sz w:val="28"/>
        </w:rPr>
        <w:t xml:space="preserve"> к настоящему Стандарту.</w:t>
      </w:r>
    </w:p>
    <w:bookmarkEnd w:id="241"/>
    <w:bookmarkStart w:name="z248" w:id="242"/>
    <w:p>
      <w:pPr>
        <w:spacing w:after="0"/>
        <w:ind w:left="0"/>
        <w:jc w:val="both"/>
      </w:pPr>
      <w:r>
        <w:rPr>
          <w:rFonts w:ascii="Times New Roman"/>
          <w:b w:val="false"/>
          <w:i w:val="false"/>
          <w:color w:val="000000"/>
          <w:sz w:val="28"/>
        </w:rPr>
        <w:t>
      Для получения государственной услуги "Выдача выписки из медицинской карты стационарного больного" (далее – государственная услуга) услугополучатель обращается к медицинским организациям, оказывающим стационарную помощь, (далее – услугодатель), либо посредством портала "электронного правительства" (далее - портал).</w:t>
      </w:r>
    </w:p>
    <w:bookmarkEnd w:id="242"/>
    <w:bookmarkStart w:name="z249" w:id="243"/>
    <w:p>
      <w:pPr>
        <w:spacing w:after="0"/>
        <w:ind w:left="0"/>
        <w:jc w:val="both"/>
      </w:pPr>
      <w:r>
        <w:rPr>
          <w:rFonts w:ascii="Times New Roman"/>
          <w:b w:val="false"/>
          <w:i w:val="false"/>
          <w:color w:val="000000"/>
          <w:sz w:val="28"/>
        </w:rPr>
        <w:t>
      При подаче услугополучателем всех необходимых документов, через портал в "личный кабинет" направляется уведомление о дате получения результата оказания государственной услуги о результате оказания государственной услуги, подписанноего ЭЦП уполномоченного лица услугодателя.</w:t>
      </w:r>
    </w:p>
    <w:bookmarkEnd w:id="243"/>
    <w:bookmarkStart w:name="z250" w:id="244"/>
    <w:p>
      <w:pPr>
        <w:spacing w:after="0"/>
        <w:ind w:left="0"/>
        <w:jc w:val="both"/>
      </w:pPr>
      <w:r>
        <w:rPr>
          <w:rFonts w:ascii="Times New Roman"/>
          <w:b w:val="false"/>
          <w:i w:val="false"/>
          <w:color w:val="000000"/>
          <w:sz w:val="28"/>
        </w:rPr>
        <w:t>
      При обращении услугополучателя после окончания рабочего времени, в выходные и праздничные дни согласно трудовому законодательству, прием заявлений и выдача результатов оказания государственной услуги осуществляется следующим рабочим днем.</w:t>
      </w:r>
    </w:p>
    <w:bookmarkEnd w:id="244"/>
    <w:bookmarkStart w:name="z251" w:id="245"/>
    <w:p>
      <w:pPr>
        <w:spacing w:after="0"/>
        <w:ind w:left="0"/>
        <w:jc w:val="both"/>
      </w:pPr>
      <w:r>
        <w:rPr>
          <w:rFonts w:ascii="Times New Roman"/>
          <w:b w:val="false"/>
          <w:i w:val="false"/>
          <w:color w:val="000000"/>
          <w:sz w:val="28"/>
        </w:rPr>
        <w:t xml:space="preserve">
      При предоставлении услугополучателем документов услугодателю, либо при направлении их через Портал врач организаций здравоохранения, оказывающие стационарную помощь осуществляет проверку их полноты согласно </w:t>
      </w:r>
      <w:r>
        <w:rPr>
          <w:rFonts w:ascii="Times New Roman"/>
          <w:b w:val="false"/>
          <w:i w:val="false"/>
          <w:color w:val="000000"/>
          <w:sz w:val="28"/>
        </w:rPr>
        <w:t>пункту 8</w:t>
      </w:r>
      <w:r>
        <w:rPr>
          <w:rFonts w:ascii="Times New Roman"/>
          <w:b w:val="false"/>
          <w:i w:val="false"/>
          <w:color w:val="000000"/>
          <w:sz w:val="28"/>
        </w:rPr>
        <w:t xml:space="preserve"> стандарта оказания государственной услуги.</w:t>
      </w:r>
    </w:p>
    <w:bookmarkEnd w:id="245"/>
    <w:bookmarkStart w:name="z252" w:id="246"/>
    <w:p>
      <w:pPr>
        <w:spacing w:after="0"/>
        <w:ind w:left="0"/>
        <w:jc w:val="both"/>
      </w:pPr>
      <w:r>
        <w:rPr>
          <w:rFonts w:ascii="Times New Roman"/>
          <w:b w:val="false"/>
          <w:i w:val="false"/>
          <w:color w:val="000000"/>
          <w:sz w:val="28"/>
        </w:rPr>
        <w:t xml:space="preserve">
      В случае предоставления услугодателю неполного пакета документов согласно перечню, предусмотренному </w:t>
      </w:r>
      <w:r>
        <w:rPr>
          <w:rFonts w:ascii="Times New Roman"/>
          <w:b w:val="false"/>
          <w:i w:val="false"/>
          <w:color w:val="000000"/>
          <w:sz w:val="28"/>
        </w:rPr>
        <w:t>пунктом 8</w:t>
      </w:r>
      <w:r>
        <w:rPr>
          <w:rFonts w:ascii="Times New Roman"/>
          <w:b w:val="false"/>
          <w:i w:val="false"/>
          <w:color w:val="000000"/>
          <w:sz w:val="28"/>
        </w:rPr>
        <w:t xml:space="preserve"> стандарта оказания государственной услуги, и (или) документов с истекшим сроком действия, услугодатель отказывает в приеме заявления.</w:t>
      </w:r>
    </w:p>
    <w:bookmarkEnd w:id="246"/>
    <w:bookmarkStart w:name="z253" w:id="247"/>
    <w:p>
      <w:pPr>
        <w:spacing w:after="0"/>
        <w:ind w:left="0"/>
        <w:jc w:val="both"/>
      </w:pPr>
      <w:r>
        <w:rPr>
          <w:rFonts w:ascii="Times New Roman"/>
          <w:b w:val="false"/>
          <w:i w:val="false"/>
          <w:color w:val="000000"/>
          <w:sz w:val="28"/>
        </w:rPr>
        <w:t xml:space="preserve">
      При представлении услугополучателем неполного пакета документов согласно перечню, предусмотренному </w:t>
      </w:r>
      <w:r>
        <w:rPr>
          <w:rFonts w:ascii="Times New Roman"/>
          <w:b w:val="false"/>
          <w:i w:val="false"/>
          <w:color w:val="000000"/>
          <w:sz w:val="28"/>
        </w:rPr>
        <w:t>пунктом 8</w:t>
      </w:r>
      <w:r>
        <w:rPr>
          <w:rFonts w:ascii="Times New Roman"/>
          <w:b w:val="false"/>
          <w:i w:val="false"/>
          <w:color w:val="000000"/>
          <w:sz w:val="28"/>
        </w:rPr>
        <w:t xml:space="preserve"> стандарта оказания государственной услуги через Портал услугодатель направляет отказ в дальнейшем рассмотрении заявления в форме электронного документа, подписанного ЭЦП уполномоченного лица услугодателя в личный кабинет услугополучателя на портале "электронного правительства".</w:t>
      </w:r>
    </w:p>
    <w:bookmarkEnd w:id="247"/>
    <w:bookmarkStart w:name="z254" w:id="248"/>
    <w:p>
      <w:pPr>
        <w:spacing w:after="0"/>
        <w:ind w:left="0"/>
        <w:jc w:val="both"/>
      </w:pPr>
      <w:r>
        <w:rPr>
          <w:rFonts w:ascii="Times New Roman"/>
          <w:b w:val="false"/>
          <w:i w:val="false"/>
          <w:color w:val="000000"/>
          <w:sz w:val="28"/>
        </w:rPr>
        <w:t>
      Отказ в дальнейшем рассмотрений государственной услуги оформляется отдельным письмом за подписью руководителя услугодателя или лица исполняющего его обязанности, с указанием оснований отказа в дальнейшем рассмотрении заявления.</w:t>
      </w:r>
    </w:p>
    <w:bookmarkEnd w:id="248"/>
    <w:bookmarkStart w:name="z255" w:id="249"/>
    <w:p>
      <w:pPr>
        <w:spacing w:after="0"/>
        <w:ind w:left="0"/>
        <w:jc w:val="both"/>
      </w:pPr>
      <w:r>
        <w:rPr>
          <w:rFonts w:ascii="Times New Roman"/>
          <w:b w:val="false"/>
          <w:i w:val="false"/>
          <w:color w:val="000000"/>
          <w:sz w:val="28"/>
        </w:rPr>
        <w:t>
      Сведения о документе, удостоверяющем личность, услугодатель получает из сервиса цифровых документов (для идентификации) через реализованную интеграцию при условии согласия владельца документа, предоставленного посредством зарегистрированного на портале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портала.</w:t>
      </w:r>
    </w:p>
    <w:bookmarkEnd w:id="249"/>
    <w:bookmarkStart w:name="z256" w:id="250"/>
    <w:p>
      <w:pPr>
        <w:spacing w:after="0"/>
        <w:ind w:left="0"/>
        <w:jc w:val="both"/>
      </w:pPr>
      <w:r>
        <w:rPr>
          <w:rFonts w:ascii="Times New Roman"/>
          <w:b w:val="false"/>
          <w:i w:val="false"/>
          <w:color w:val="000000"/>
          <w:sz w:val="28"/>
        </w:rPr>
        <w:t>
      В случае представления полного пакета документов и соответствии требованиям настоящего Стандарта, врач организаций здравоохранения, оказывающие стационарную помощь оформляет выписку из медицинской карты стационарного больного, которое подписывается заведующим отделения и передается ответственному специалисту организации здравоохранения.</w:t>
      </w:r>
    </w:p>
    <w:bookmarkEnd w:id="250"/>
    <w:bookmarkStart w:name="z257" w:id="251"/>
    <w:p>
      <w:pPr>
        <w:spacing w:after="0"/>
        <w:ind w:left="0"/>
        <w:jc w:val="both"/>
      </w:pPr>
      <w:r>
        <w:rPr>
          <w:rFonts w:ascii="Times New Roman"/>
          <w:b w:val="false"/>
          <w:i w:val="false"/>
          <w:color w:val="000000"/>
          <w:sz w:val="28"/>
        </w:rPr>
        <w:t>
      Ответственный специалист организации здравоохранения регистрирует выписку из медицинской карты стационарного больного, ставит печать услугодателя и выдает выписку из медицинской карты стационарного больного услугополучателю.</w:t>
      </w:r>
    </w:p>
    <w:bookmarkEnd w:id="251"/>
    <w:bookmarkStart w:name="z258" w:id="252"/>
    <w:p>
      <w:pPr>
        <w:spacing w:after="0"/>
        <w:ind w:left="0"/>
        <w:jc w:val="both"/>
      </w:pPr>
      <w:r>
        <w:rPr>
          <w:rFonts w:ascii="Times New Roman"/>
          <w:b w:val="false"/>
          <w:i w:val="false"/>
          <w:color w:val="000000"/>
          <w:sz w:val="28"/>
        </w:rPr>
        <w:t xml:space="preserve">
      При наличии оснований для отказа в оказании государственной услуги, предусмотренными </w:t>
      </w:r>
      <w:r>
        <w:rPr>
          <w:rFonts w:ascii="Times New Roman"/>
          <w:b w:val="false"/>
          <w:i w:val="false"/>
          <w:color w:val="000000"/>
          <w:sz w:val="28"/>
        </w:rPr>
        <w:t>пунктом 9</w:t>
      </w:r>
      <w:r>
        <w:rPr>
          <w:rFonts w:ascii="Times New Roman"/>
          <w:b w:val="false"/>
          <w:i w:val="false"/>
          <w:color w:val="000000"/>
          <w:sz w:val="28"/>
        </w:rPr>
        <w:t xml:space="preserve"> стандарта государственной услуги, врач организаций здравоохранения, оказывающие стационарную помощь формирует отказ в оказании государственной услуги.</w:t>
      </w:r>
    </w:p>
    <w:bookmarkEnd w:id="252"/>
    <w:bookmarkStart w:name="z259" w:id="253"/>
    <w:p>
      <w:pPr>
        <w:spacing w:after="0"/>
        <w:ind w:left="0"/>
        <w:jc w:val="both"/>
      </w:pPr>
      <w:r>
        <w:rPr>
          <w:rFonts w:ascii="Times New Roman"/>
          <w:b w:val="false"/>
          <w:i w:val="false"/>
          <w:color w:val="000000"/>
          <w:sz w:val="28"/>
        </w:rPr>
        <w:t>
      Результатом оказания государственной услуги-является: выписка из медицинской карты стационарного больного в бумажном виде, либо мотивированный отказ в оказании государственной услуги.</w:t>
      </w:r>
    </w:p>
    <w:bookmarkEnd w:id="253"/>
    <w:bookmarkStart w:name="z260" w:id="254"/>
    <w:p>
      <w:pPr>
        <w:spacing w:after="0"/>
        <w:ind w:left="0"/>
        <w:jc w:val="both"/>
      </w:pPr>
      <w:r>
        <w:rPr>
          <w:rFonts w:ascii="Times New Roman"/>
          <w:b w:val="false"/>
          <w:i w:val="false"/>
          <w:color w:val="000000"/>
          <w:sz w:val="28"/>
        </w:rPr>
        <w:t>
      При обращении услугополучателя через портал результат оказания государственной услуги направляется услугодателем в личный кабинет услугополучателя на портале в форме электронного документа подписанного ЭЦП услугодателя, либо мотивированный отказ в оказании государственной услуги.</w:t>
      </w:r>
    </w:p>
    <w:bookmarkEnd w:id="254"/>
    <w:bookmarkStart w:name="z261" w:id="255"/>
    <w:p>
      <w:pPr>
        <w:spacing w:after="0"/>
        <w:ind w:left="0"/>
        <w:jc w:val="both"/>
      </w:pPr>
      <w:r>
        <w:rPr>
          <w:rFonts w:ascii="Times New Roman"/>
          <w:b w:val="false"/>
          <w:i w:val="false"/>
          <w:color w:val="000000"/>
          <w:sz w:val="28"/>
        </w:rPr>
        <w:t>
      67. Услугодатель обеспечивает внесение данных об оказании государственной услуги "Выдача выписки из медицинской карты стационарного больного" в информационную систему мониторинга, с целью мониторинга оказания государственных услуг в порядке в соответствии с подпунктом 11) пункта 2 статьи 5 Закона.</w:t>
      </w:r>
    </w:p>
    <w:bookmarkEnd w:id="255"/>
    <w:bookmarkStart w:name="z262" w:id="256"/>
    <w:p>
      <w:pPr>
        <w:spacing w:after="0"/>
        <w:ind w:left="0"/>
        <w:jc w:val="left"/>
      </w:pPr>
      <w:r>
        <w:rPr>
          <w:rFonts w:ascii="Times New Roman"/>
          <w:b/>
          <w:i w:val="false"/>
          <w:color w:val="000000"/>
        </w:rPr>
        <w:t xml:space="preserve"> Параграф 3. Порядок оказания государственной услуги "Выдача заключения о нуждаемости в санаторно-курортном лечении"</w:t>
      </w:r>
    </w:p>
    <w:bookmarkEnd w:id="256"/>
    <w:bookmarkStart w:name="z263" w:id="257"/>
    <w:p>
      <w:pPr>
        <w:spacing w:after="0"/>
        <w:ind w:left="0"/>
        <w:jc w:val="both"/>
      </w:pPr>
      <w:r>
        <w:rPr>
          <w:rFonts w:ascii="Times New Roman"/>
          <w:b w:val="false"/>
          <w:i w:val="false"/>
          <w:color w:val="000000"/>
          <w:sz w:val="28"/>
        </w:rPr>
        <w:t xml:space="preserve">
      68.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 государственной услуги "Выдача заключения о нуждаемости в санаторно-курортном лечении" согласно </w:t>
      </w:r>
      <w:r>
        <w:rPr>
          <w:rFonts w:ascii="Times New Roman"/>
          <w:b w:val="false"/>
          <w:i w:val="false"/>
          <w:color w:val="000000"/>
          <w:sz w:val="28"/>
        </w:rPr>
        <w:t>приложению 9</w:t>
      </w:r>
      <w:r>
        <w:rPr>
          <w:rFonts w:ascii="Times New Roman"/>
          <w:b w:val="false"/>
          <w:i w:val="false"/>
          <w:color w:val="000000"/>
          <w:sz w:val="28"/>
        </w:rPr>
        <w:t xml:space="preserve"> к настоящим Стандартам.</w:t>
      </w:r>
    </w:p>
    <w:bookmarkEnd w:id="257"/>
    <w:bookmarkStart w:name="z264" w:id="258"/>
    <w:p>
      <w:pPr>
        <w:spacing w:after="0"/>
        <w:ind w:left="0"/>
        <w:jc w:val="both"/>
      </w:pPr>
      <w:r>
        <w:rPr>
          <w:rFonts w:ascii="Times New Roman"/>
          <w:b w:val="false"/>
          <w:i w:val="false"/>
          <w:color w:val="000000"/>
          <w:sz w:val="28"/>
        </w:rPr>
        <w:t>
      69. Для получения государственной услуги "Выдача заключения о нуждаемости в санаторно-курортном лечении" (далее – государственная услуга) услугополучатель обращается к медицинским организациям, оказывающиим первичную медико-санитарную помощь (далее – услугодатель), либо посредством портала "электронного правительства" (далее-портал).</w:t>
      </w:r>
    </w:p>
    <w:bookmarkEnd w:id="258"/>
    <w:bookmarkStart w:name="z265" w:id="259"/>
    <w:p>
      <w:pPr>
        <w:spacing w:after="0"/>
        <w:ind w:left="0"/>
        <w:jc w:val="both"/>
      </w:pPr>
      <w:r>
        <w:rPr>
          <w:rFonts w:ascii="Times New Roman"/>
          <w:b w:val="false"/>
          <w:i w:val="false"/>
          <w:color w:val="000000"/>
          <w:sz w:val="28"/>
        </w:rPr>
        <w:t>
      При подаче услугополучателем всех необходимых документов, через портал в "личный кабинет" направляется уведомление о дате получения результата оказания государственной услуги, подписанного ЭЦП уполномоченного лица услугодателя.</w:t>
      </w:r>
    </w:p>
    <w:bookmarkEnd w:id="259"/>
    <w:bookmarkStart w:name="z266" w:id="260"/>
    <w:p>
      <w:pPr>
        <w:spacing w:after="0"/>
        <w:ind w:left="0"/>
        <w:jc w:val="both"/>
      </w:pPr>
      <w:r>
        <w:rPr>
          <w:rFonts w:ascii="Times New Roman"/>
          <w:b w:val="false"/>
          <w:i w:val="false"/>
          <w:color w:val="000000"/>
          <w:sz w:val="28"/>
        </w:rPr>
        <w:t>
      При обращении услугополучателя после окончания рабочего времени, в выходные и праздничные дни согласно трудовому законодательству, прием заявлений и выдача результатов оказания государственной услуги осуществляется следующим рабочим днем.</w:t>
      </w:r>
    </w:p>
    <w:bookmarkEnd w:id="260"/>
    <w:bookmarkStart w:name="z267" w:id="261"/>
    <w:p>
      <w:pPr>
        <w:spacing w:after="0"/>
        <w:ind w:left="0"/>
        <w:jc w:val="both"/>
      </w:pPr>
      <w:r>
        <w:rPr>
          <w:rFonts w:ascii="Times New Roman"/>
          <w:b w:val="false"/>
          <w:i w:val="false"/>
          <w:color w:val="000000"/>
          <w:sz w:val="28"/>
        </w:rPr>
        <w:t xml:space="preserve">
      При предоставлении услугополучателем документов услугодателю, либо при направлении их через портал врач организаций здравоохранения ПМСП осуществляет проверку их полноты согласно </w:t>
      </w:r>
      <w:r>
        <w:rPr>
          <w:rFonts w:ascii="Times New Roman"/>
          <w:b w:val="false"/>
          <w:i w:val="false"/>
          <w:color w:val="000000"/>
          <w:sz w:val="28"/>
        </w:rPr>
        <w:t>пункту 8</w:t>
      </w:r>
      <w:r>
        <w:rPr>
          <w:rFonts w:ascii="Times New Roman"/>
          <w:b w:val="false"/>
          <w:i w:val="false"/>
          <w:color w:val="000000"/>
          <w:sz w:val="28"/>
        </w:rPr>
        <w:t xml:space="preserve"> стандарта оказания государственной услуги.</w:t>
      </w:r>
    </w:p>
    <w:bookmarkEnd w:id="261"/>
    <w:bookmarkStart w:name="z268" w:id="262"/>
    <w:p>
      <w:pPr>
        <w:spacing w:after="0"/>
        <w:ind w:left="0"/>
        <w:jc w:val="both"/>
      </w:pPr>
      <w:r>
        <w:rPr>
          <w:rFonts w:ascii="Times New Roman"/>
          <w:b w:val="false"/>
          <w:i w:val="false"/>
          <w:color w:val="000000"/>
          <w:sz w:val="28"/>
        </w:rPr>
        <w:t xml:space="preserve">
      В случае предоставления услугодателю неполного пакета документов согласно перечню, предусмотренному </w:t>
      </w:r>
      <w:r>
        <w:rPr>
          <w:rFonts w:ascii="Times New Roman"/>
          <w:b w:val="false"/>
          <w:i w:val="false"/>
          <w:color w:val="000000"/>
          <w:sz w:val="28"/>
        </w:rPr>
        <w:t>пунктом 8</w:t>
      </w:r>
      <w:r>
        <w:rPr>
          <w:rFonts w:ascii="Times New Roman"/>
          <w:b w:val="false"/>
          <w:i w:val="false"/>
          <w:color w:val="000000"/>
          <w:sz w:val="28"/>
        </w:rPr>
        <w:t xml:space="preserve"> стандарта оказания государственной услуги, и (или) документов с истекшим сроком действия, услугодатель отказывает в приеме заявления.</w:t>
      </w:r>
    </w:p>
    <w:bookmarkEnd w:id="262"/>
    <w:bookmarkStart w:name="z269" w:id="263"/>
    <w:p>
      <w:pPr>
        <w:spacing w:after="0"/>
        <w:ind w:left="0"/>
        <w:jc w:val="both"/>
      </w:pPr>
      <w:r>
        <w:rPr>
          <w:rFonts w:ascii="Times New Roman"/>
          <w:b w:val="false"/>
          <w:i w:val="false"/>
          <w:color w:val="000000"/>
          <w:sz w:val="28"/>
        </w:rPr>
        <w:t xml:space="preserve">
      При представлении услугополучателем неполного пакета документов согласно перечню, предусмотренному </w:t>
      </w:r>
      <w:r>
        <w:rPr>
          <w:rFonts w:ascii="Times New Roman"/>
          <w:b w:val="false"/>
          <w:i w:val="false"/>
          <w:color w:val="000000"/>
          <w:sz w:val="28"/>
        </w:rPr>
        <w:t>пунктом 8</w:t>
      </w:r>
      <w:r>
        <w:rPr>
          <w:rFonts w:ascii="Times New Roman"/>
          <w:b w:val="false"/>
          <w:i w:val="false"/>
          <w:color w:val="000000"/>
          <w:sz w:val="28"/>
        </w:rPr>
        <w:t xml:space="preserve"> стандарта оказания государственной услуги через Портал услугодатель направляет отказ в дальнейшем рассмотрении заявления в форме электронного документа, подписанного ЭЦП уполномоченного лица услугодателя в личный кабинет услугополучателя на портале "электронного правительства".</w:t>
      </w:r>
    </w:p>
    <w:bookmarkEnd w:id="263"/>
    <w:bookmarkStart w:name="z270" w:id="264"/>
    <w:p>
      <w:pPr>
        <w:spacing w:after="0"/>
        <w:ind w:left="0"/>
        <w:jc w:val="both"/>
      </w:pPr>
      <w:r>
        <w:rPr>
          <w:rFonts w:ascii="Times New Roman"/>
          <w:b w:val="false"/>
          <w:i w:val="false"/>
          <w:color w:val="000000"/>
          <w:sz w:val="28"/>
        </w:rPr>
        <w:t>
      Отказ в дальнейшем рассмотрений государственной услуги оформляется отдельным письмом за подписью руководителя услугодателя или лица исполняющего его обязанности, с указанием оснований отказа в дальнейшем рассмотрении заявления.</w:t>
      </w:r>
    </w:p>
    <w:bookmarkEnd w:id="264"/>
    <w:bookmarkStart w:name="z271" w:id="265"/>
    <w:p>
      <w:pPr>
        <w:spacing w:after="0"/>
        <w:ind w:left="0"/>
        <w:jc w:val="both"/>
      </w:pPr>
      <w:r>
        <w:rPr>
          <w:rFonts w:ascii="Times New Roman"/>
          <w:b w:val="false"/>
          <w:i w:val="false"/>
          <w:color w:val="000000"/>
          <w:sz w:val="28"/>
        </w:rPr>
        <w:t>
      Сведения о документе, удостоверяющем личность, услугодатель получает из сервиса цифровых документов (для идентификации) через реализованную интеграцию при условии согласия владельца документа, предоставленного посредством зарегистрированного на портале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портала.</w:t>
      </w:r>
    </w:p>
    <w:bookmarkEnd w:id="265"/>
    <w:bookmarkStart w:name="z272" w:id="266"/>
    <w:p>
      <w:pPr>
        <w:spacing w:after="0"/>
        <w:ind w:left="0"/>
        <w:jc w:val="both"/>
      </w:pPr>
      <w:r>
        <w:rPr>
          <w:rFonts w:ascii="Times New Roman"/>
          <w:b w:val="false"/>
          <w:i w:val="false"/>
          <w:color w:val="000000"/>
          <w:sz w:val="28"/>
        </w:rPr>
        <w:t>
      В случае представления полного пакета документов и соответствии требованиям настоящего Стандарта, врач организаций здравоохранения ПМСП оформляет санаторно-курортную карту, которое подписывается заведующим отделения и передается ответственному специалисту организации здравоохранения.</w:t>
      </w:r>
    </w:p>
    <w:bookmarkEnd w:id="266"/>
    <w:bookmarkStart w:name="z273" w:id="267"/>
    <w:p>
      <w:pPr>
        <w:spacing w:after="0"/>
        <w:ind w:left="0"/>
        <w:jc w:val="both"/>
      </w:pPr>
      <w:r>
        <w:rPr>
          <w:rFonts w:ascii="Times New Roman"/>
          <w:b w:val="false"/>
          <w:i w:val="false"/>
          <w:color w:val="000000"/>
          <w:sz w:val="28"/>
        </w:rPr>
        <w:t>
      Ответственный специалист организации здравоохранения регистрирует санаторно–курортную карту, ставит печать услугодателя и выдает санаторно–курортную карту услугополучателю.</w:t>
      </w:r>
    </w:p>
    <w:bookmarkEnd w:id="267"/>
    <w:bookmarkStart w:name="z274" w:id="268"/>
    <w:p>
      <w:pPr>
        <w:spacing w:after="0"/>
        <w:ind w:left="0"/>
        <w:jc w:val="both"/>
      </w:pPr>
      <w:r>
        <w:rPr>
          <w:rFonts w:ascii="Times New Roman"/>
          <w:b w:val="false"/>
          <w:i w:val="false"/>
          <w:color w:val="000000"/>
          <w:sz w:val="28"/>
        </w:rPr>
        <w:t xml:space="preserve">
      При наличии оснований для отказа в оказании государственной услуги предусмотренными </w:t>
      </w:r>
      <w:r>
        <w:rPr>
          <w:rFonts w:ascii="Times New Roman"/>
          <w:b w:val="false"/>
          <w:i w:val="false"/>
          <w:color w:val="000000"/>
          <w:sz w:val="28"/>
        </w:rPr>
        <w:t>пунктом 9</w:t>
      </w:r>
      <w:r>
        <w:rPr>
          <w:rFonts w:ascii="Times New Roman"/>
          <w:b w:val="false"/>
          <w:i w:val="false"/>
          <w:color w:val="000000"/>
          <w:sz w:val="28"/>
        </w:rPr>
        <w:t xml:space="preserve"> стандарта государственной услуги, врач организаций здравоохранения ПМСП формирует отказ в оказании государственной услуги.</w:t>
      </w:r>
    </w:p>
    <w:bookmarkEnd w:id="268"/>
    <w:bookmarkStart w:name="z275" w:id="269"/>
    <w:p>
      <w:pPr>
        <w:spacing w:after="0"/>
        <w:ind w:left="0"/>
        <w:jc w:val="both"/>
      </w:pPr>
      <w:r>
        <w:rPr>
          <w:rFonts w:ascii="Times New Roman"/>
          <w:b w:val="false"/>
          <w:i w:val="false"/>
          <w:color w:val="000000"/>
          <w:sz w:val="28"/>
        </w:rPr>
        <w:t xml:space="preserve">
      Результатом оказания государственной услуги-является: "Санаторно–курортная карта" выданная по </w:t>
      </w:r>
      <w:r>
        <w:rPr>
          <w:rFonts w:ascii="Times New Roman"/>
          <w:b w:val="false"/>
          <w:i w:val="false"/>
          <w:color w:val="000000"/>
          <w:sz w:val="28"/>
        </w:rPr>
        <w:t>форме</w:t>
      </w:r>
      <w:r>
        <w:rPr>
          <w:rFonts w:ascii="Times New Roman"/>
          <w:b w:val="false"/>
          <w:i w:val="false"/>
          <w:color w:val="000000"/>
          <w:sz w:val="28"/>
        </w:rPr>
        <w:t xml:space="preserve"> 069/у, утвержденной приказом № ҚР ДСМ-175/2020 в бумажном виде, либо мотивированный отказ в оказании государственной услуги.</w:t>
      </w:r>
    </w:p>
    <w:bookmarkEnd w:id="269"/>
    <w:bookmarkStart w:name="z276" w:id="270"/>
    <w:p>
      <w:pPr>
        <w:spacing w:after="0"/>
        <w:ind w:left="0"/>
        <w:jc w:val="both"/>
      </w:pPr>
      <w:r>
        <w:rPr>
          <w:rFonts w:ascii="Times New Roman"/>
          <w:b w:val="false"/>
          <w:i w:val="false"/>
          <w:color w:val="000000"/>
          <w:sz w:val="28"/>
        </w:rPr>
        <w:t>
      При обращении услугополучателя через портал результат оказания государственной услуги направляется услугодателем в личный кабинет услугополучателя на портале в форме электронного документа подписанного ЭЦП услугодателя.</w:t>
      </w:r>
    </w:p>
    <w:bookmarkEnd w:id="270"/>
    <w:bookmarkStart w:name="z277" w:id="271"/>
    <w:p>
      <w:pPr>
        <w:spacing w:after="0"/>
        <w:ind w:left="0"/>
        <w:jc w:val="both"/>
      </w:pPr>
      <w:r>
        <w:rPr>
          <w:rFonts w:ascii="Times New Roman"/>
          <w:b w:val="false"/>
          <w:i w:val="false"/>
          <w:color w:val="000000"/>
          <w:sz w:val="28"/>
        </w:rPr>
        <w:t>
      70. Услугодатель обеспечивает внесение данных об оказании государственной услуги "Выдача заключения о нуждаемости в санаторно-курортном лечении" в информационную систему мониторинга, с целью мониторинга оказания государственных услуг в порядке в соответствии с подпунктом 11) пункта 2 статьи 5 Закона.</w:t>
      </w:r>
    </w:p>
    <w:bookmarkEnd w:id="271"/>
    <w:bookmarkStart w:name="z278" w:id="272"/>
    <w:p>
      <w:pPr>
        <w:spacing w:after="0"/>
        <w:ind w:left="0"/>
        <w:jc w:val="left"/>
      </w:pPr>
      <w:r>
        <w:rPr>
          <w:rFonts w:ascii="Times New Roman"/>
          <w:b/>
          <w:i w:val="false"/>
          <w:color w:val="000000"/>
        </w:rPr>
        <w:t xml:space="preserve"> Глава 3. Порядок обжалования решений, действий (бездействия) услугодателя и (или) его должностных лиц по вопросам оказания государственных услуг</w:t>
      </w:r>
    </w:p>
    <w:bookmarkEnd w:id="272"/>
    <w:bookmarkStart w:name="z279" w:id="273"/>
    <w:p>
      <w:pPr>
        <w:spacing w:after="0"/>
        <w:ind w:left="0"/>
        <w:jc w:val="both"/>
      </w:pPr>
      <w:r>
        <w:rPr>
          <w:rFonts w:ascii="Times New Roman"/>
          <w:b w:val="false"/>
          <w:i w:val="false"/>
          <w:color w:val="000000"/>
          <w:sz w:val="28"/>
        </w:rPr>
        <w:t>
      71. Жалоба на решения, действия (бездействие) услугодателя и (или) их работников по вопросам оказания государственных услуг подается на имя руководителя услугодателя.</w:t>
      </w:r>
    </w:p>
    <w:bookmarkEnd w:id="273"/>
    <w:bookmarkStart w:name="z280" w:id="274"/>
    <w:p>
      <w:pPr>
        <w:spacing w:after="0"/>
        <w:ind w:left="0"/>
        <w:jc w:val="both"/>
      </w:pPr>
      <w:r>
        <w:rPr>
          <w:rFonts w:ascii="Times New Roman"/>
          <w:b w:val="false"/>
          <w:i w:val="false"/>
          <w:color w:val="000000"/>
          <w:sz w:val="28"/>
        </w:rPr>
        <w:t xml:space="preserve">
      Жалоба услугополучателя, поступившая в адрес непосредственно оказывающего государственную услугу услугодателя,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25 Закона "О государственных услугах" подлежит рассмотрению в течение пяти рабочих дней со дня ее регистрации.</w:t>
      </w:r>
    </w:p>
    <w:bookmarkEnd w:id="274"/>
    <w:bookmarkStart w:name="z281" w:id="275"/>
    <w:p>
      <w:pPr>
        <w:spacing w:after="0"/>
        <w:ind w:left="0"/>
        <w:jc w:val="both"/>
      </w:pPr>
      <w:r>
        <w:rPr>
          <w:rFonts w:ascii="Times New Roman"/>
          <w:b w:val="false"/>
          <w:i w:val="false"/>
          <w:color w:val="000000"/>
          <w:sz w:val="28"/>
        </w:rPr>
        <w:t>
      72.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bookmarkEnd w:id="275"/>
    <w:bookmarkStart w:name="z282" w:id="276"/>
    <w:p>
      <w:pPr>
        <w:spacing w:after="0"/>
        <w:ind w:left="0"/>
        <w:jc w:val="both"/>
      </w:pPr>
      <w:r>
        <w:rPr>
          <w:rFonts w:ascii="Times New Roman"/>
          <w:b w:val="false"/>
          <w:i w:val="false"/>
          <w:color w:val="000000"/>
          <w:sz w:val="28"/>
        </w:rPr>
        <w:t>
      При обращении через портал информацию о порядке обжалования можно получить по телефону единого контакт-центра по вопросам оказания государственных услуг.</w:t>
      </w:r>
    </w:p>
    <w:bookmarkEnd w:id="276"/>
    <w:bookmarkStart w:name="z283" w:id="277"/>
    <w:p>
      <w:pPr>
        <w:spacing w:after="0"/>
        <w:ind w:left="0"/>
        <w:jc w:val="both"/>
      </w:pPr>
      <w:r>
        <w:rPr>
          <w:rFonts w:ascii="Times New Roman"/>
          <w:b w:val="false"/>
          <w:i w:val="false"/>
          <w:color w:val="000000"/>
          <w:sz w:val="28"/>
        </w:rPr>
        <w:t>
      73. Рассмотрение жалобы в досудебном порядке по вопросам оказания государственных услуг производится вышестоящим административным органом, уполномоченным органом по оценке и контролю за качеством оказания государственных услуг (далее – орган, рассматривающий жалобу).</w:t>
      </w:r>
    </w:p>
    <w:bookmarkEnd w:id="277"/>
    <w:bookmarkStart w:name="z284" w:id="278"/>
    <w:p>
      <w:pPr>
        <w:spacing w:after="0"/>
        <w:ind w:left="0"/>
        <w:jc w:val="both"/>
      </w:pPr>
      <w:r>
        <w:rPr>
          <w:rFonts w:ascii="Times New Roman"/>
          <w:b w:val="false"/>
          <w:i w:val="false"/>
          <w:color w:val="000000"/>
          <w:sz w:val="28"/>
        </w:rPr>
        <w:t>
      Жалоба подается услугодателю, чье решение, действие (бездействие) обжалуется.</w:t>
      </w:r>
    </w:p>
    <w:bookmarkEnd w:id="278"/>
    <w:bookmarkStart w:name="z285" w:id="279"/>
    <w:p>
      <w:pPr>
        <w:spacing w:after="0"/>
        <w:ind w:left="0"/>
        <w:jc w:val="both"/>
      </w:pPr>
      <w:r>
        <w:rPr>
          <w:rFonts w:ascii="Times New Roman"/>
          <w:b w:val="false"/>
          <w:i w:val="false"/>
          <w:color w:val="000000"/>
          <w:sz w:val="28"/>
        </w:rPr>
        <w:t>
      74. Услугодатель, чье решение, действие (бездействие) обжалуется, не позднее 3 (трех) рабочих дней со дня поступления жалобы направляет ее и административное дело в орган, рассматривающий жалобу.</w:t>
      </w:r>
    </w:p>
    <w:bookmarkEnd w:id="279"/>
    <w:bookmarkStart w:name="z286" w:id="280"/>
    <w:p>
      <w:pPr>
        <w:spacing w:after="0"/>
        <w:ind w:left="0"/>
        <w:jc w:val="both"/>
      </w:pPr>
      <w:r>
        <w:rPr>
          <w:rFonts w:ascii="Times New Roman"/>
          <w:b w:val="false"/>
          <w:i w:val="false"/>
          <w:color w:val="000000"/>
          <w:sz w:val="28"/>
        </w:rPr>
        <w:t>
      При этом услугодатель, чье решение, действие (бездействие) обжалуется, вправе не направлять жалобу в орган, рассматривающий жалобу, если он в течение трех рабочих дней примет решение либо иное административное действие, полностью удовлетворяющие требованиям, указанным в жалобе.</w:t>
      </w:r>
    </w:p>
    <w:bookmarkEnd w:id="280"/>
    <w:bookmarkStart w:name="z287" w:id="281"/>
    <w:p>
      <w:pPr>
        <w:spacing w:after="0"/>
        <w:ind w:left="0"/>
        <w:jc w:val="both"/>
      </w:pPr>
      <w:r>
        <w:rPr>
          <w:rFonts w:ascii="Times New Roman"/>
          <w:b w:val="false"/>
          <w:i w:val="false"/>
          <w:color w:val="000000"/>
          <w:sz w:val="28"/>
        </w:rPr>
        <w:t>
      75. Если иное не предусмотрено законом, после обжалования в досудебном порядке обращается в суд.</w:t>
      </w:r>
    </w:p>
    <w:bookmarkEnd w:id="281"/>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 к Стандарту</w:t>
            </w:r>
            <w:r>
              <w:br/>
            </w:r>
            <w:r>
              <w:rPr>
                <w:rFonts w:ascii="Times New Roman"/>
                <w:b w:val="false"/>
                <w:i w:val="false"/>
                <w:color w:val="000000"/>
                <w:sz w:val="20"/>
              </w:rPr>
              <w:t>оказания медицинской помощи</w:t>
            </w:r>
            <w:r>
              <w:br/>
            </w:r>
            <w:r>
              <w:rPr>
                <w:rFonts w:ascii="Times New Roman"/>
                <w:b w:val="false"/>
                <w:i w:val="false"/>
                <w:color w:val="000000"/>
                <w:sz w:val="20"/>
              </w:rPr>
              <w:t>в стационарных условиях в</w:t>
            </w:r>
            <w:r>
              <w:br/>
            </w:r>
            <w:r>
              <w:rPr>
                <w:rFonts w:ascii="Times New Roman"/>
                <w:b w:val="false"/>
                <w:i w:val="false"/>
                <w:color w:val="000000"/>
                <w:sz w:val="20"/>
              </w:rPr>
              <w:t>Республике Казахстан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90" w:id="282"/>
    <w:p>
      <w:pPr>
        <w:spacing w:after="0"/>
        <w:ind w:left="0"/>
        <w:jc w:val="both"/>
      </w:pPr>
      <w:r>
        <w:rPr>
          <w:rFonts w:ascii="Times New Roman"/>
          <w:b w:val="false"/>
          <w:i w:val="false"/>
          <w:color w:val="000000"/>
          <w:sz w:val="28"/>
        </w:rPr>
        <w:t xml:space="preserve">
      Күту парағы Лист ожидания </w:t>
      </w:r>
    </w:p>
    <w:bookmarkEnd w:id="282"/>
    <w:bookmarkStart w:name="z291" w:id="283"/>
    <w:p>
      <w:pPr>
        <w:spacing w:after="0"/>
        <w:ind w:left="0"/>
        <w:jc w:val="both"/>
      </w:pPr>
      <w:r>
        <w:rPr>
          <w:rFonts w:ascii="Times New Roman"/>
          <w:b w:val="false"/>
          <w:i w:val="false"/>
          <w:color w:val="000000"/>
          <w:sz w:val="28"/>
        </w:rPr>
        <w:t>
      _____________________________________</w:t>
      </w:r>
    </w:p>
    <w:bookmarkEnd w:id="28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Область/Қала</w:t>
            </w:r>
          </w:p>
        </w:tc>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 Область/Город ____________________ Дата ______________________________</w:t>
            </w:r>
          </w:p>
        </w:tc>
      </w:tr>
      <w:tr>
        <w:trPr>
          <w:trHeight w:val="30" w:hRule="atLeast"/>
        </w:trPr>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2" w:id="284"/>
          <w:p>
            <w:pPr>
              <w:spacing w:after="20"/>
              <w:ind w:left="20"/>
              <w:jc w:val="both"/>
            </w:pPr>
            <w:r>
              <w:rPr>
                <w:rFonts w:ascii="Times New Roman"/>
                <w:b w:val="false"/>
                <w:i w:val="false"/>
                <w:color w:val="000000"/>
                <w:sz w:val="20"/>
              </w:rPr>
              <w:t>
Реттік №</w:t>
            </w:r>
          </w:p>
          <w:bookmarkEnd w:id="284"/>
          <w:p>
            <w:pPr>
              <w:spacing w:after="20"/>
              <w:ind w:left="20"/>
              <w:jc w:val="both"/>
            </w:pPr>
            <w:r>
              <w:rPr>
                <w:rFonts w:ascii="Times New Roman"/>
                <w:b w:val="false"/>
                <w:i w:val="false"/>
                <w:color w:val="000000"/>
                <w:sz w:val="20"/>
              </w:rPr>
              <w:t>
№ по порядку</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3" w:id="285"/>
          <w:p>
            <w:pPr>
              <w:spacing w:after="20"/>
              <w:ind w:left="20"/>
              <w:jc w:val="both"/>
            </w:pPr>
            <w:r>
              <w:rPr>
                <w:rFonts w:ascii="Times New Roman"/>
                <w:b w:val="false"/>
                <w:i w:val="false"/>
                <w:color w:val="000000"/>
                <w:sz w:val="20"/>
              </w:rPr>
              <w:t>
Науқасты жіберу кодының №</w:t>
            </w:r>
          </w:p>
          <w:bookmarkEnd w:id="285"/>
          <w:p>
            <w:pPr>
              <w:spacing w:after="20"/>
              <w:ind w:left="20"/>
              <w:jc w:val="both"/>
            </w:pPr>
            <w:r>
              <w:rPr>
                <w:rFonts w:ascii="Times New Roman"/>
                <w:b w:val="false"/>
                <w:i w:val="false"/>
                <w:color w:val="000000"/>
                <w:sz w:val="20"/>
              </w:rPr>
              <w:t>
№ Кода направления больного</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4" w:id="286"/>
          <w:p>
            <w:pPr>
              <w:spacing w:after="20"/>
              <w:ind w:left="20"/>
              <w:jc w:val="both"/>
            </w:pPr>
            <w:r>
              <w:rPr>
                <w:rFonts w:ascii="Times New Roman"/>
                <w:b w:val="false"/>
                <w:i w:val="false"/>
                <w:color w:val="000000"/>
                <w:sz w:val="20"/>
              </w:rPr>
              <w:t>
Науқастың тегі, аты, әкесінің аты (болған жағдайда) (толық)</w:t>
            </w:r>
          </w:p>
          <w:bookmarkEnd w:id="286"/>
          <w:p>
            <w:pPr>
              <w:spacing w:after="20"/>
              <w:ind w:left="20"/>
              <w:jc w:val="both"/>
            </w:pPr>
            <w:r>
              <w:rPr>
                <w:rFonts w:ascii="Times New Roman"/>
                <w:b w:val="false"/>
                <w:i w:val="false"/>
                <w:color w:val="000000"/>
                <w:sz w:val="20"/>
              </w:rPr>
              <w:t>
Фамилия, имя, отчество больного (при его наличии) (полностью)</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5" w:id="287"/>
          <w:p>
            <w:pPr>
              <w:spacing w:after="20"/>
              <w:ind w:left="20"/>
              <w:jc w:val="both"/>
            </w:pPr>
            <w:r>
              <w:rPr>
                <w:rFonts w:ascii="Times New Roman"/>
                <w:b w:val="false"/>
                <w:i w:val="false"/>
                <w:color w:val="000000"/>
                <w:sz w:val="20"/>
              </w:rPr>
              <w:t>
Жынысы (еркек-1, әйел-2)</w:t>
            </w:r>
          </w:p>
          <w:bookmarkEnd w:id="287"/>
          <w:p>
            <w:pPr>
              <w:spacing w:after="20"/>
              <w:ind w:left="20"/>
              <w:jc w:val="both"/>
            </w:pPr>
            <w:r>
              <w:rPr>
                <w:rFonts w:ascii="Times New Roman"/>
                <w:b w:val="false"/>
                <w:i w:val="false"/>
                <w:color w:val="000000"/>
                <w:sz w:val="20"/>
              </w:rPr>
              <w:t>
Пол (мужской-1, женский-2)</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6" w:id="288"/>
          <w:p>
            <w:pPr>
              <w:spacing w:after="20"/>
              <w:ind w:left="20"/>
              <w:jc w:val="both"/>
            </w:pPr>
            <w:r>
              <w:rPr>
                <w:rFonts w:ascii="Times New Roman"/>
                <w:b w:val="false"/>
                <w:i w:val="false"/>
                <w:color w:val="000000"/>
                <w:sz w:val="20"/>
              </w:rPr>
              <w:t>
Өңір (қала-1, ауыл-2)</w:t>
            </w:r>
          </w:p>
          <w:bookmarkEnd w:id="288"/>
          <w:p>
            <w:pPr>
              <w:spacing w:after="20"/>
              <w:ind w:left="20"/>
              <w:jc w:val="both"/>
            </w:pPr>
            <w:r>
              <w:rPr>
                <w:rFonts w:ascii="Times New Roman"/>
                <w:b w:val="false"/>
                <w:i w:val="false"/>
                <w:color w:val="000000"/>
                <w:sz w:val="20"/>
              </w:rPr>
              <w:t>
Регион (город -1, село-2)</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7" w:id="289"/>
          <w:p>
            <w:pPr>
              <w:spacing w:after="20"/>
              <w:ind w:left="20"/>
              <w:jc w:val="both"/>
            </w:pPr>
            <w:r>
              <w:rPr>
                <w:rFonts w:ascii="Times New Roman"/>
                <w:b w:val="false"/>
                <w:i w:val="false"/>
                <w:color w:val="000000"/>
                <w:sz w:val="20"/>
              </w:rPr>
              <w:t>
Науқастың туған күні</w:t>
            </w:r>
          </w:p>
          <w:bookmarkEnd w:id="289"/>
          <w:p>
            <w:pPr>
              <w:spacing w:after="20"/>
              <w:ind w:left="20"/>
              <w:jc w:val="both"/>
            </w:pPr>
            <w:r>
              <w:rPr>
                <w:rFonts w:ascii="Times New Roman"/>
                <w:b w:val="false"/>
                <w:i w:val="false"/>
                <w:color w:val="000000"/>
                <w:sz w:val="20"/>
              </w:rPr>
              <w:t>
Дата рождения больного</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8" w:id="290"/>
          <w:p>
            <w:pPr>
              <w:spacing w:after="20"/>
              <w:ind w:left="20"/>
              <w:jc w:val="both"/>
            </w:pPr>
            <w:r>
              <w:rPr>
                <w:rFonts w:ascii="Times New Roman"/>
                <w:b w:val="false"/>
                <w:i w:val="false"/>
                <w:color w:val="000000"/>
                <w:sz w:val="20"/>
              </w:rPr>
              <w:t>
Науқастың мекенжайы және байланыс телефоны</w:t>
            </w:r>
          </w:p>
          <w:bookmarkEnd w:id="290"/>
          <w:p>
            <w:pPr>
              <w:spacing w:after="20"/>
              <w:ind w:left="20"/>
              <w:jc w:val="both"/>
            </w:pPr>
            <w:r>
              <w:rPr>
                <w:rFonts w:ascii="Times New Roman"/>
                <w:b w:val="false"/>
                <w:i w:val="false"/>
                <w:color w:val="000000"/>
                <w:sz w:val="20"/>
              </w:rPr>
              <w:t>
Домашний адрес и контактные телефоны больного</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9" w:id="291"/>
          <w:p>
            <w:pPr>
              <w:spacing w:after="20"/>
              <w:ind w:left="20"/>
              <w:jc w:val="both"/>
            </w:pPr>
            <w:r>
              <w:rPr>
                <w:rFonts w:ascii="Times New Roman"/>
                <w:b w:val="false"/>
                <w:i w:val="false"/>
                <w:color w:val="000000"/>
                <w:sz w:val="20"/>
              </w:rPr>
              <w:t>
Науқасты Емдеуге жатқызуға жіберген медициналық ұжым</w:t>
            </w:r>
          </w:p>
          <w:bookmarkEnd w:id="291"/>
          <w:p>
            <w:pPr>
              <w:spacing w:after="20"/>
              <w:ind w:left="20"/>
              <w:jc w:val="both"/>
            </w:pPr>
            <w:r>
              <w:rPr>
                <w:rFonts w:ascii="Times New Roman"/>
                <w:b w:val="false"/>
                <w:i w:val="false"/>
                <w:color w:val="000000"/>
                <w:sz w:val="20"/>
              </w:rPr>
              <w:t>
Медицинская организация, направившая больного на госпитализацию</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0" w:id="292"/>
          <w:p>
            <w:pPr>
              <w:spacing w:after="20"/>
              <w:ind w:left="20"/>
              <w:jc w:val="both"/>
            </w:pPr>
            <w:r>
              <w:rPr>
                <w:rFonts w:ascii="Times New Roman"/>
                <w:b w:val="false"/>
                <w:i w:val="false"/>
                <w:color w:val="000000"/>
                <w:sz w:val="20"/>
              </w:rPr>
              <w:t>
Жолдама берген ұйымның диагнозы (10 -Халықаралық аурулар жиынтылығы)</w:t>
            </w:r>
          </w:p>
          <w:bookmarkEnd w:id="292"/>
          <w:p>
            <w:pPr>
              <w:spacing w:after="20"/>
              <w:ind w:left="20"/>
              <w:jc w:val="both"/>
            </w:pPr>
            <w:r>
              <w:rPr>
                <w:rFonts w:ascii="Times New Roman"/>
                <w:b w:val="false"/>
                <w:i w:val="false"/>
                <w:color w:val="000000"/>
                <w:sz w:val="20"/>
              </w:rPr>
              <w:t>
Диагноз направившей организации (по Международной классификации болезней -10)</w:t>
            </w:r>
          </w:p>
        </w:tc>
      </w:tr>
      <w:tr>
        <w:trPr>
          <w:trHeight w:val="30" w:hRule="atLeast"/>
        </w:trPr>
        <w:tc>
          <w:tcPr>
            <w:tcW w:w="0" w:type="auto"/>
            <w:vMerge/>
            <w:tcBorders>
              <w:top w:val="nil"/>
              <w:left w:val="single" w:color="cfcfcf" w:sz="5"/>
              <w:bottom w:val="single" w:color="cfcfcf" w:sz="5"/>
              <w:right w:val="single" w:color="cfcfcf" w:sz="5"/>
            </w:tcBorders>
          </w:tc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1" w:id="293"/>
          <w:p>
            <w:pPr>
              <w:spacing w:after="20"/>
              <w:ind w:left="20"/>
              <w:jc w:val="both"/>
            </w:pPr>
            <w:r>
              <w:rPr>
                <w:rFonts w:ascii="Times New Roman"/>
                <w:b w:val="false"/>
                <w:i w:val="false"/>
                <w:color w:val="000000"/>
                <w:sz w:val="20"/>
              </w:rPr>
              <w:t>
Науқасты жіберген облыстың коды</w:t>
            </w:r>
          </w:p>
          <w:bookmarkEnd w:id="293"/>
          <w:p>
            <w:pPr>
              <w:spacing w:after="20"/>
              <w:ind w:left="20"/>
              <w:jc w:val="both"/>
            </w:pPr>
            <w:r>
              <w:rPr>
                <w:rFonts w:ascii="Times New Roman"/>
                <w:b w:val="false"/>
                <w:i w:val="false"/>
                <w:color w:val="000000"/>
                <w:sz w:val="20"/>
              </w:rPr>
              <w:t>
Код области, откуда направлен больной</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2" w:id="294"/>
          <w:p>
            <w:pPr>
              <w:spacing w:after="20"/>
              <w:ind w:left="20"/>
              <w:jc w:val="both"/>
            </w:pPr>
            <w:r>
              <w:rPr>
                <w:rFonts w:ascii="Times New Roman"/>
                <w:b w:val="false"/>
                <w:i w:val="false"/>
                <w:color w:val="000000"/>
                <w:sz w:val="20"/>
              </w:rPr>
              <w:t>
Науқас бағытталған медициналық ұжым коды</w:t>
            </w:r>
          </w:p>
          <w:bookmarkEnd w:id="294"/>
          <w:p>
            <w:pPr>
              <w:spacing w:after="20"/>
              <w:ind w:left="20"/>
              <w:jc w:val="both"/>
            </w:pPr>
            <w:r>
              <w:rPr>
                <w:rFonts w:ascii="Times New Roman"/>
                <w:b w:val="false"/>
                <w:i w:val="false"/>
                <w:color w:val="000000"/>
                <w:sz w:val="20"/>
              </w:rPr>
              <w:t>
Код медицинской организации, куда направляется больной</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3" w:id="295"/>
          <w:p>
            <w:pPr>
              <w:spacing w:after="20"/>
              <w:ind w:left="20"/>
              <w:jc w:val="both"/>
            </w:pPr>
            <w:r>
              <w:rPr>
                <w:rFonts w:ascii="Times New Roman"/>
                <w:b w:val="false"/>
                <w:i w:val="false"/>
                <w:color w:val="000000"/>
                <w:sz w:val="20"/>
              </w:rPr>
              <w:t>
Төсек бейінінің коды</w:t>
            </w:r>
          </w:p>
          <w:bookmarkEnd w:id="295"/>
          <w:p>
            <w:pPr>
              <w:spacing w:after="20"/>
              <w:ind w:left="20"/>
              <w:jc w:val="both"/>
            </w:pPr>
            <w:r>
              <w:rPr>
                <w:rFonts w:ascii="Times New Roman"/>
                <w:b w:val="false"/>
                <w:i w:val="false"/>
                <w:color w:val="000000"/>
                <w:sz w:val="20"/>
              </w:rPr>
              <w:t>
Код профиля койки</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4" w:id="296"/>
          <w:p>
            <w:pPr>
              <w:spacing w:after="20"/>
              <w:ind w:left="20"/>
              <w:jc w:val="both"/>
            </w:pPr>
            <w:r>
              <w:rPr>
                <w:rFonts w:ascii="Times New Roman"/>
                <w:b w:val="false"/>
                <w:i w:val="false"/>
                <w:color w:val="000000"/>
                <w:sz w:val="20"/>
              </w:rPr>
              <w:t>
Науқастың реттік нөмірі</w:t>
            </w:r>
          </w:p>
          <w:bookmarkEnd w:id="296"/>
          <w:p>
            <w:pPr>
              <w:spacing w:after="20"/>
              <w:ind w:left="20"/>
              <w:jc w:val="both"/>
            </w:pPr>
            <w:r>
              <w:rPr>
                <w:rFonts w:ascii="Times New Roman"/>
                <w:b w:val="false"/>
                <w:i w:val="false"/>
                <w:color w:val="000000"/>
                <w:sz w:val="20"/>
              </w:rPr>
              <w:t>
Порядковый номер больного</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305" w:id="297"/>
    <w:p>
      <w:pPr>
        <w:spacing w:after="0"/>
        <w:ind w:left="0"/>
        <w:jc w:val="both"/>
      </w:pPr>
      <w:r>
        <w:rPr>
          <w:rFonts w:ascii="Times New Roman"/>
          <w:b w:val="false"/>
          <w:i w:val="false"/>
          <w:color w:val="000000"/>
          <w:sz w:val="28"/>
        </w:rPr>
        <w:t>
      (Продолжение таблицы)</w:t>
      </w:r>
    </w:p>
    <w:bookmarkEnd w:id="29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6" w:id="298"/>
          <w:p>
            <w:pPr>
              <w:spacing w:after="20"/>
              <w:ind w:left="20"/>
              <w:jc w:val="both"/>
            </w:pPr>
            <w:r>
              <w:rPr>
                <w:rFonts w:ascii="Times New Roman"/>
                <w:b w:val="false"/>
                <w:i w:val="false"/>
                <w:color w:val="000000"/>
                <w:sz w:val="20"/>
              </w:rPr>
              <w:t>
Науқас жіберілген медициналық ұжым</w:t>
            </w:r>
          </w:p>
          <w:bookmarkEnd w:id="298"/>
          <w:p>
            <w:pPr>
              <w:spacing w:after="20"/>
              <w:ind w:left="20"/>
              <w:jc w:val="both"/>
            </w:pPr>
            <w:r>
              <w:rPr>
                <w:rFonts w:ascii="Times New Roman"/>
                <w:b w:val="false"/>
                <w:i w:val="false"/>
                <w:color w:val="000000"/>
                <w:sz w:val="20"/>
              </w:rPr>
              <w:t>
Медицинская организация, в которую направлен больной</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7" w:id="299"/>
          <w:p>
            <w:pPr>
              <w:spacing w:after="20"/>
              <w:ind w:left="20"/>
              <w:jc w:val="both"/>
            </w:pPr>
            <w:r>
              <w:rPr>
                <w:rFonts w:ascii="Times New Roman"/>
                <w:b w:val="false"/>
                <w:i w:val="false"/>
                <w:color w:val="000000"/>
                <w:sz w:val="20"/>
              </w:rPr>
              <w:t>
Төсек бейінінің атауы</w:t>
            </w:r>
          </w:p>
          <w:bookmarkEnd w:id="299"/>
          <w:p>
            <w:pPr>
              <w:spacing w:after="20"/>
              <w:ind w:left="20"/>
              <w:jc w:val="both"/>
            </w:pPr>
            <w:r>
              <w:rPr>
                <w:rFonts w:ascii="Times New Roman"/>
                <w:b w:val="false"/>
                <w:i w:val="false"/>
                <w:color w:val="000000"/>
                <w:sz w:val="20"/>
              </w:rPr>
              <w:t>
Наименование профиля койки</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8" w:id="300"/>
          <w:p>
            <w:pPr>
              <w:spacing w:after="20"/>
              <w:ind w:left="20"/>
              <w:jc w:val="both"/>
            </w:pPr>
            <w:r>
              <w:rPr>
                <w:rFonts w:ascii="Times New Roman"/>
                <w:b w:val="false"/>
                <w:i w:val="false"/>
                <w:color w:val="000000"/>
                <w:sz w:val="20"/>
              </w:rPr>
              <w:t>
Өтінім тіркелген күн (күні, айы, жылы)</w:t>
            </w:r>
          </w:p>
          <w:bookmarkEnd w:id="300"/>
          <w:p>
            <w:pPr>
              <w:spacing w:after="20"/>
              <w:ind w:left="20"/>
              <w:jc w:val="both"/>
            </w:pPr>
            <w:r>
              <w:rPr>
                <w:rFonts w:ascii="Times New Roman"/>
                <w:b w:val="false"/>
                <w:i w:val="false"/>
                <w:color w:val="000000"/>
                <w:sz w:val="20"/>
              </w:rPr>
              <w:t>
Дата регистрации заявки (число, месяц, год)</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9" w:id="301"/>
          <w:p>
            <w:pPr>
              <w:spacing w:after="20"/>
              <w:ind w:left="20"/>
              <w:jc w:val="both"/>
            </w:pPr>
            <w:r>
              <w:rPr>
                <w:rFonts w:ascii="Times New Roman"/>
                <w:b w:val="false"/>
                <w:i w:val="false"/>
                <w:color w:val="000000"/>
                <w:sz w:val="20"/>
              </w:rPr>
              <w:t>
Емхана белгілеген емдеуге жатқызу күні</w:t>
            </w:r>
          </w:p>
          <w:bookmarkEnd w:id="301"/>
          <w:p>
            <w:pPr>
              <w:spacing w:after="20"/>
              <w:ind w:left="20"/>
              <w:jc w:val="both"/>
            </w:pPr>
            <w:r>
              <w:rPr>
                <w:rFonts w:ascii="Times New Roman"/>
                <w:b w:val="false"/>
                <w:i w:val="false"/>
                <w:color w:val="000000"/>
                <w:sz w:val="20"/>
              </w:rPr>
              <w:t>
Дата госпитализации определенная поликлиникой</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0" w:id="302"/>
          <w:p>
            <w:pPr>
              <w:spacing w:after="20"/>
              <w:ind w:left="20"/>
              <w:jc w:val="both"/>
            </w:pPr>
            <w:r>
              <w:rPr>
                <w:rFonts w:ascii="Times New Roman"/>
                <w:b w:val="false"/>
                <w:i w:val="false"/>
                <w:color w:val="000000"/>
                <w:sz w:val="20"/>
              </w:rPr>
              <w:t>
Стационар белгілеген емдеуге жатқызу күні</w:t>
            </w:r>
          </w:p>
          <w:bookmarkEnd w:id="302"/>
          <w:p>
            <w:pPr>
              <w:spacing w:after="20"/>
              <w:ind w:left="20"/>
              <w:jc w:val="both"/>
            </w:pPr>
            <w:r>
              <w:rPr>
                <w:rFonts w:ascii="Times New Roman"/>
                <w:b w:val="false"/>
                <w:i w:val="false"/>
                <w:color w:val="000000"/>
                <w:sz w:val="20"/>
              </w:rPr>
              <w:t>
Дата Госпитализации, определенная стационаром</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1" w:id="303"/>
          <w:p>
            <w:pPr>
              <w:spacing w:after="20"/>
              <w:ind w:left="20"/>
              <w:jc w:val="both"/>
            </w:pPr>
            <w:r>
              <w:rPr>
                <w:rFonts w:ascii="Times New Roman"/>
                <w:b w:val="false"/>
                <w:i w:val="false"/>
                <w:color w:val="000000"/>
                <w:sz w:val="20"/>
              </w:rPr>
              <w:t>
Емдеуге жатқызу бюросы белгілеген емдеуге жатқызу күні</w:t>
            </w:r>
          </w:p>
          <w:bookmarkEnd w:id="303"/>
          <w:p>
            <w:pPr>
              <w:spacing w:after="20"/>
              <w:ind w:left="20"/>
              <w:jc w:val="both"/>
            </w:pPr>
            <w:r>
              <w:rPr>
                <w:rFonts w:ascii="Times New Roman"/>
                <w:b w:val="false"/>
                <w:i w:val="false"/>
                <w:color w:val="000000"/>
                <w:sz w:val="20"/>
              </w:rPr>
              <w:t>
Дата госпитализации определенная бюро госпитализации</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2" w:id="304"/>
          <w:p>
            <w:pPr>
              <w:spacing w:after="20"/>
              <w:ind w:left="20"/>
              <w:jc w:val="both"/>
            </w:pPr>
            <w:r>
              <w:rPr>
                <w:rFonts w:ascii="Times New Roman"/>
                <w:b w:val="false"/>
                <w:i w:val="false"/>
                <w:color w:val="000000"/>
                <w:sz w:val="20"/>
              </w:rPr>
              <w:t>
Нақты емдеуге жатқызу күні (күні, айы, жылы)</w:t>
            </w:r>
          </w:p>
          <w:bookmarkEnd w:id="304"/>
          <w:p>
            <w:pPr>
              <w:spacing w:after="20"/>
              <w:ind w:left="20"/>
              <w:jc w:val="both"/>
            </w:pPr>
            <w:r>
              <w:rPr>
                <w:rFonts w:ascii="Times New Roman"/>
                <w:b w:val="false"/>
                <w:i w:val="false"/>
                <w:color w:val="000000"/>
                <w:sz w:val="20"/>
              </w:rPr>
              <w:t>
Дата окончательной госпитализации (число, месяц, год)</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3" w:id="305"/>
          <w:p>
            <w:pPr>
              <w:spacing w:after="20"/>
              <w:ind w:left="20"/>
              <w:jc w:val="both"/>
            </w:pPr>
            <w:r>
              <w:rPr>
                <w:rFonts w:ascii="Times New Roman"/>
                <w:b w:val="false"/>
                <w:i w:val="false"/>
                <w:color w:val="000000"/>
                <w:sz w:val="20"/>
              </w:rPr>
              <w:t>
Емдеуге жатқызуға жіберген дәрігердің тегі, аты, әкесінің аты</w:t>
            </w:r>
          </w:p>
          <w:bookmarkEnd w:id="305"/>
          <w:p>
            <w:pPr>
              <w:spacing w:after="20"/>
              <w:ind w:left="20"/>
              <w:jc w:val="both"/>
            </w:pPr>
            <w:r>
              <w:rPr>
                <w:rFonts w:ascii="Times New Roman"/>
                <w:b w:val="false"/>
                <w:i w:val="false"/>
                <w:color w:val="000000"/>
                <w:sz w:val="20"/>
              </w:rPr>
              <w:t>
Фамилия, имя, отчество (при его наличии) врача, направившего на госпитализацию</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4" w:id="306"/>
          <w:p>
            <w:pPr>
              <w:spacing w:after="20"/>
              <w:ind w:left="20"/>
              <w:jc w:val="both"/>
            </w:pPr>
            <w:r>
              <w:rPr>
                <w:rFonts w:ascii="Times New Roman"/>
                <w:b w:val="false"/>
                <w:i w:val="false"/>
                <w:color w:val="000000"/>
                <w:sz w:val="20"/>
              </w:rPr>
              <w:t>
Емдеуге жатқызу орын алмаған немесе одан басқа тарту күні және себебі</w:t>
            </w:r>
          </w:p>
          <w:bookmarkEnd w:id="306"/>
          <w:p>
            <w:pPr>
              <w:spacing w:after="20"/>
              <w:ind w:left="20"/>
              <w:jc w:val="both"/>
            </w:pPr>
            <w:r>
              <w:rPr>
                <w:rFonts w:ascii="Times New Roman"/>
                <w:b w:val="false"/>
                <w:i w:val="false"/>
                <w:color w:val="000000"/>
                <w:sz w:val="20"/>
              </w:rPr>
              <w:t>
Дата и причина несостоявшейся госпитализации или отказа</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Стандарту оказания</w:t>
            </w:r>
            <w:r>
              <w:br/>
            </w:r>
            <w:r>
              <w:rPr>
                <w:rFonts w:ascii="Times New Roman"/>
                <w:b w:val="false"/>
                <w:i w:val="false"/>
                <w:color w:val="000000"/>
                <w:sz w:val="20"/>
              </w:rPr>
              <w:t>медицинской помощи в</w:t>
            </w:r>
            <w:r>
              <w:br/>
            </w:r>
            <w:r>
              <w:rPr>
                <w:rFonts w:ascii="Times New Roman"/>
                <w:b w:val="false"/>
                <w:i w:val="false"/>
                <w:color w:val="000000"/>
                <w:sz w:val="20"/>
              </w:rPr>
              <w:t>стационарных условиях в</w:t>
            </w:r>
            <w:r>
              <w:br/>
            </w:r>
            <w:r>
              <w:rPr>
                <w:rFonts w:ascii="Times New Roman"/>
                <w:b w:val="false"/>
                <w:i w:val="false"/>
                <w:color w:val="000000"/>
                <w:sz w:val="20"/>
              </w:rPr>
              <w:t>Республике Казахстан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17" w:id="307"/>
    <w:p>
      <w:pPr>
        <w:spacing w:after="0"/>
        <w:ind w:left="0"/>
        <w:jc w:val="left"/>
      </w:pPr>
      <w:r>
        <w:rPr>
          <w:rFonts w:ascii="Times New Roman"/>
          <w:b/>
          <w:i w:val="false"/>
          <w:color w:val="000000"/>
        </w:rPr>
        <w:t xml:space="preserve"> Жоспарлы емдеуге жатқызу талоны/ Талон плановой госпитализации</w:t>
      </w:r>
    </w:p>
    <w:bookmarkEnd w:id="307"/>
    <w:p>
      <w:pPr>
        <w:spacing w:after="0"/>
        <w:ind w:left="0"/>
        <w:jc w:val="both"/>
      </w:pPr>
      <w:bookmarkStart w:name="z318" w:id="308"/>
      <w:r>
        <w:rPr>
          <w:rFonts w:ascii="Times New Roman"/>
          <w:b w:val="false"/>
          <w:i w:val="false"/>
          <w:color w:val="000000"/>
          <w:sz w:val="28"/>
        </w:rPr>
        <w:t>
      Коды/Код ________________________________________</w:t>
      </w:r>
    </w:p>
    <w:bookmarkEnd w:id="308"/>
    <w:p>
      <w:pPr>
        <w:spacing w:after="0"/>
        <w:ind w:left="0"/>
        <w:jc w:val="both"/>
      </w:pPr>
      <w:r>
        <w:rPr>
          <w:rFonts w:ascii="Times New Roman"/>
          <w:b w:val="false"/>
          <w:i w:val="false"/>
          <w:color w:val="000000"/>
          <w:sz w:val="28"/>
        </w:rPr>
        <w:t xml:space="preserve">       Құжатты қалыптастыру күні _____________ Құжатты қалыптастыру уақыты _____________</w:t>
      </w:r>
    </w:p>
    <w:p>
      <w:pPr>
        <w:spacing w:after="0"/>
        <w:ind w:left="0"/>
        <w:jc w:val="both"/>
      </w:pPr>
      <w:r>
        <w:rPr>
          <w:rFonts w:ascii="Times New Roman"/>
          <w:b w:val="false"/>
          <w:i w:val="false"/>
          <w:color w:val="000000"/>
          <w:sz w:val="28"/>
        </w:rPr>
        <w:t xml:space="preserve">       (Дата формирования документа) (Время формирования документа)</w:t>
      </w:r>
    </w:p>
    <w:p>
      <w:pPr>
        <w:spacing w:after="0"/>
        <w:ind w:left="0"/>
        <w:jc w:val="both"/>
      </w:pPr>
      <w:r>
        <w:rPr>
          <w:rFonts w:ascii="Times New Roman"/>
          <w:b w:val="false"/>
          <w:i w:val="false"/>
          <w:color w:val="000000"/>
          <w:sz w:val="28"/>
        </w:rPr>
        <w:t xml:space="preserve">       Азамат (ша) (Гражданин (ка))</w:t>
      </w:r>
    </w:p>
    <w:p>
      <w:pPr>
        <w:spacing w:after="0"/>
        <w:ind w:left="0"/>
        <w:jc w:val="both"/>
      </w:pPr>
      <w:r>
        <w:rPr>
          <w:rFonts w:ascii="Times New Roman"/>
          <w:b w:val="false"/>
          <w:i w:val="false"/>
          <w:color w:val="000000"/>
          <w:sz w:val="28"/>
        </w:rPr>
        <w:t xml:space="preserve">       _________________________________________________________________</w:t>
      </w:r>
    </w:p>
    <w:p>
      <w:pPr>
        <w:spacing w:after="0"/>
        <w:ind w:left="0"/>
        <w:jc w:val="both"/>
      </w:pPr>
      <w:r>
        <w:rPr>
          <w:rFonts w:ascii="Times New Roman"/>
          <w:b w:val="false"/>
          <w:i w:val="false"/>
          <w:color w:val="000000"/>
          <w:sz w:val="28"/>
        </w:rPr>
        <w:t xml:space="preserve">       (тегi, аты, әкесiнiң аты (болған жағдайда) /фамилия, имя, отчество (при его наличии)</w:t>
      </w:r>
    </w:p>
    <w:p>
      <w:pPr>
        <w:spacing w:after="0"/>
        <w:ind w:left="0"/>
        <w:jc w:val="both"/>
      </w:pPr>
      <w:r>
        <w:rPr>
          <w:rFonts w:ascii="Times New Roman"/>
          <w:b w:val="false"/>
          <w:i w:val="false"/>
          <w:color w:val="000000"/>
          <w:sz w:val="28"/>
        </w:rPr>
        <w:t xml:space="preserve">       Туған күні (Дата рождения) _________________ Пол (Жынысы) ___________</w:t>
      </w:r>
    </w:p>
    <w:p>
      <w:pPr>
        <w:spacing w:after="0"/>
        <w:ind w:left="0"/>
        <w:jc w:val="both"/>
      </w:pPr>
      <w:r>
        <w:rPr>
          <w:rFonts w:ascii="Times New Roman"/>
          <w:b w:val="false"/>
          <w:i w:val="false"/>
          <w:color w:val="000000"/>
          <w:sz w:val="28"/>
        </w:rPr>
        <w:t xml:space="preserve">       Диагнозы (Диагноз) 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w:t>
      </w:r>
    </w:p>
    <w:p>
      <w:pPr>
        <w:spacing w:after="0"/>
        <w:ind w:left="0"/>
        <w:jc w:val="both"/>
      </w:pPr>
      <w:r>
        <w:rPr>
          <w:rFonts w:ascii="Times New Roman"/>
          <w:b w:val="false"/>
          <w:i w:val="false"/>
          <w:color w:val="000000"/>
          <w:sz w:val="28"/>
        </w:rPr>
        <w:t xml:space="preserve">       Жіберілді (Направляется) ___________________________________________________</w:t>
      </w:r>
    </w:p>
    <w:p>
      <w:pPr>
        <w:spacing w:after="0"/>
        <w:ind w:left="0"/>
        <w:jc w:val="both"/>
      </w:pPr>
      <w:r>
        <w:rPr>
          <w:rFonts w:ascii="Times New Roman"/>
          <w:b w:val="false"/>
          <w:i w:val="false"/>
          <w:color w:val="000000"/>
          <w:sz w:val="28"/>
        </w:rPr>
        <w:t xml:space="preserve">       кім (кем) Жіберілді (Направляется в) _________________________________________</w:t>
      </w:r>
    </w:p>
    <w:p>
      <w:pPr>
        <w:spacing w:after="0"/>
        <w:ind w:left="0"/>
        <w:jc w:val="both"/>
      </w:pPr>
      <w:r>
        <w:rPr>
          <w:rFonts w:ascii="Times New Roman"/>
          <w:b w:val="false"/>
          <w:i w:val="false"/>
          <w:color w:val="000000"/>
          <w:sz w:val="28"/>
        </w:rPr>
        <w:t xml:space="preserve">                                                 қайда (куда)</w:t>
      </w:r>
    </w:p>
    <w:p>
      <w:pPr>
        <w:spacing w:after="0"/>
        <w:ind w:left="0"/>
        <w:jc w:val="both"/>
      </w:pPr>
      <w:r>
        <w:rPr>
          <w:rFonts w:ascii="Times New Roman"/>
          <w:b w:val="false"/>
          <w:i w:val="false"/>
          <w:color w:val="000000"/>
          <w:sz w:val="28"/>
        </w:rPr>
        <w:t xml:space="preserve">       Емханамен белгіленген жоспарлы емдеуге жатқызу күні _________________________</w:t>
      </w:r>
    </w:p>
    <w:p>
      <w:pPr>
        <w:spacing w:after="0"/>
        <w:ind w:left="0"/>
        <w:jc w:val="both"/>
      </w:pPr>
      <w:r>
        <w:rPr>
          <w:rFonts w:ascii="Times New Roman"/>
          <w:b w:val="false"/>
          <w:i w:val="false"/>
          <w:color w:val="000000"/>
          <w:sz w:val="28"/>
        </w:rPr>
        <w:t xml:space="preserve">       Дата планируемой госпитализации, определенная поликлиникой</w:t>
      </w:r>
    </w:p>
    <w:p>
      <w:pPr>
        <w:spacing w:after="0"/>
        <w:ind w:left="0"/>
        <w:jc w:val="both"/>
      </w:pPr>
      <w:r>
        <w:rPr>
          <w:rFonts w:ascii="Times New Roman"/>
          <w:b w:val="false"/>
          <w:i w:val="false"/>
          <w:color w:val="000000"/>
          <w:sz w:val="28"/>
        </w:rPr>
        <w:t xml:space="preserve">       Емдеуге жатқызу коды бойынша республика стационарларындағы бос төсектер </w:t>
      </w:r>
    </w:p>
    <w:p>
      <w:pPr>
        <w:spacing w:after="0"/>
        <w:ind w:left="0"/>
        <w:jc w:val="both"/>
      </w:pPr>
      <w:r>
        <w:rPr>
          <w:rFonts w:ascii="Times New Roman"/>
          <w:b w:val="false"/>
          <w:i w:val="false"/>
          <w:color w:val="000000"/>
          <w:sz w:val="28"/>
        </w:rPr>
        <w:t xml:space="preserve">жөніндегі ақпаратты және Сізді емдеуге жатқызу жоспарланған стационарыңыздағы </w:t>
      </w:r>
    </w:p>
    <w:p>
      <w:pPr>
        <w:spacing w:after="0"/>
        <w:ind w:left="0"/>
        <w:jc w:val="both"/>
      </w:pPr>
      <w:r>
        <w:rPr>
          <w:rFonts w:ascii="Times New Roman"/>
          <w:b w:val="false"/>
          <w:i w:val="false"/>
          <w:color w:val="000000"/>
          <w:sz w:val="28"/>
        </w:rPr>
        <w:t>кезегіңізді www.bg.eicz.kz сайтынан қарай аласыз.</w:t>
      </w:r>
    </w:p>
    <w:p>
      <w:pPr>
        <w:spacing w:after="0"/>
        <w:ind w:left="0"/>
        <w:jc w:val="both"/>
      </w:pPr>
      <w:r>
        <w:rPr>
          <w:rFonts w:ascii="Times New Roman"/>
          <w:b w:val="false"/>
          <w:i w:val="false"/>
          <w:color w:val="000000"/>
          <w:sz w:val="28"/>
        </w:rPr>
        <w:t xml:space="preserve">       По коду госпитализации Вы можете просмотреть на сайте www.bg.eisz.kz </w:t>
      </w:r>
    </w:p>
    <w:p>
      <w:pPr>
        <w:spacing w:after="0"/>
        <w:ind w:left="0"/>
        <w:jc w:val="both"/>
      </w:pPr>
      <w:r>
        <w:rPr>
          <w:rFonts w:ascii="Times New Roman"/>
          <w:b w:val="false"/>
          <w:i w:val="false"/>
          <w:color w:val="000000"/>
          <w:sz w:val="28"/>
        </w:rPr>
        <w:t xml:space="preserve">информацию о свободных койках в стационарах Республики Казахстан и свою очередность в </w:t>
      </w:r>
    </w:p>
    <w:p>
      <w:pPr>
        <w:spacing w:after="0"/>
        <w:ind w:left="0"/>
        <w:jc w:val="both"/>
      </w:pPr>
      <w:r>
        <w:rPr>
          <w:rFonts w:ascii="Times New Roman"/>
          <w:b w:val="false"/>
          <w:i w:val="false"/>
          <w:color w:val="000000"/>
          <w:sz w:val="28"/>
        </w:rPr>
        <w:t>стационар, куда планируется Ваша госпитализация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 к Стандарту</w:t>
            </w:r>
            <w:r>
              <w:br/>
            </w:r>
            <w:r>
              <w:rPr>
                <w:rFonts w:ascii="Times New Roman"/>
                <w:b w:val="false"/>
                <w:i w:val="false"/>
                <w:color w:val="000000"/>
                <w:sz w:val="20"/>
              </w:rPr>
              <w:t>оказания медицинской помощи</w:t>
            </w:r>
            <w:r>
              <w:br/>
            </w:r>
            <w:r>
              <w:rPr>
                <w:rFonts w:ascii="Times New Roman"/>
                <w:b w:val="false"/>
                <w:i w:val="false"/>
                <w:color w:val="000000"/>
                <w:sz w:val="20"/>
              </w:rPr>
              <w:t>в стационарных условиях в</w:t>
            </w:r>
            <w:r>
              <w:br/>
            </w:r>
            <w:r>
              <w:rPr>
                <w:rFonts w:ascii="Times New Roman"/>
                <w:b w:val="false"/>
                <w:i w:val="false"/>
                <w:color w:val="000000"/>
                <w:sz w:val="20"/>
              </w:rPr>
              <w:t>Республике Казахстан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21" w:id="309"/>
    <w:p>
      <w:pPr>
        <w:spacing w:after="0"/>
        <w:ind w:left="0"/>
        <w:jc w:val="left"/>
      </w:pPr>
      <w:r>
        <w:rPr>
          <w:rFonts w:ascii="Times New Roman"/>
          <w:b/>
          <w:i w:val="false"/>
          <w:color w:val="000000"/>
        </w:rPr>
        <w:t xml:space="preserve"> Бос төсектерді тіркеу парағы Лист учета свободных коек</w:t>
      </w:r>
    </w:p>
    <w:bookmarkEnd w:id="30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723"/>
        <w:gridCol w:w="723"/>
        <w:gridCol w:w="723"/>
        <w:gridCol w:w="723"/>
        <w:gridCol w:w="723"/>
        <w:gridCol w:w="723"/>
        <w:gridCol w:w="723"/>
        <w:gridCol w:w="723"/>
        <w:gridCol w:w="724"/>
        <w:gridCol w:w="724"/>
        <w:gridCol w:w="724"/>
        <w:gridCol w:w="724"/>
        <w:gridCol w:w="724"/>
        <w:gridCol w:w="724"/>
        <w:gridCol w:w="724"/>
        <w:gridCol w:w="724"/>
        <w:gridCol w:w="724"/>
      </w:tblGrid>
      <w:tr>
        <w:trPr>
          <w:trHeight w:val="30" w:hRule="atLeast"/>
        </w:trPr>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Область/Қала</w:t>
            </w:r>
          </w:p>
        </w:tc>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 Область/Город____________________ Дата ______________________________</w:t>
            </w:r>
          </w:p>
        </w:tc>
      </w:tr>
      <w:tr>
        <w:trPr>
          <w:trHeight w:val="30" w:hRule="atLeast"/>
        </w:trPr>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2" w:id="310"/>
          <w:p>
            <w:pPr>
              <w:spacing w:after="20"/>
              <w:ind w:left="20"/>
              <w:jc w:val="both"/>
            </w:pPr>
            <w:r>
              <w:rPr>
                <w:rFonts w:ascii="Times New Roman"/>
                <w:b w:val="false"/>
                <w:i w:val="false"/>
                <w:color w:val="000000"/>
                <w:sz w:val="20"/>
              </w:rPr>
              <w:t>
Облыстың коды</w:t>
            </w:r>
          </w:p>
          <w:bookmarkEnd w:id="310"/>
          <w:p>
            <w:pPr>
              <w:spacing w:after="20"/>
              <w:ind w:left="20"/>
              <w:jc w:val="both"/>
            </w:pPr>
            <w:r>
              <w:rPr>
                <w:rFonts w:ascii="Times New Roman"/>
                <w:b w:val="false"/>
                <w:i w:val="false"/>
                <w:color w:val="000000"/>
                <w:sz w:val="20"/>
              </w:rPr>
              <w:t>
Код области</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3" w:id="311"/>
          <w:p>
            <w:pPr>
              <w:spacing w:after="20"/>
              <w:ind w:left="20"/>
              <w:jc w:val="both"/>
            </w:pPr>
            <w:r>
              <w:rPr>
                <w:rFonts w:ascii="Times New Roman"/>
                <w:b w:val="false"/>
                <w:i w:val="false"/>
                <w:color w:val="000000"/>
                <w:sz w:val="20"/>
              </w:rPr>
              <w:t>
Медициналық ұйымның коды</w:t>
            </w:r>
          </w:p>
          <w:bookmarkEnd w:id="311"/>
          <w:p>
            <w:pPr>
              <w:spacing w:after="20"/>
              <w:ind w:left="20"/>
              <w:jc w:val="both"/>
            </w:pPr>
            <w:r>
              <w:rPr>
                <w:rFonts w:ascii="Times New Roman"/>
                <w:b w:val="false"/>
                <w:i w:val="false"/>
                <w:color w:val="000000"/>
                <w:sz w:val="20"/>
              </w:rPr>
              <w:t>
Код медицинской организации</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4" w:id="312"/>
          <w:p>
            <w:pPr>
              <w:spacing w:after="20"/>
              <w:ind w:left="20"/>
              <w:jc w:val="both"/>
            </w:pPr>
            <w:r>
              <w:rPr>
                <w:rFonts w:ascii="Times New Roman"/>
                <w:b w:val="false"/>
                <w:i w:val="false"/>
                <w:color w:val="000000"/>
                <w:sz w:val="20"/>
              </w:rPr>
              <w:t>
Медициналық ұйымның атауы</w:t>
            </w:r>
          </w:p>
          <w:bookmarkEnd w:id="312"/>
          <w:p>
            <w:pPr>
              <w:spacing w:after="20"/>
              <w:ind w:left="20"/>
              <w:jc w:val="both"/>
            </w:pPr>
            <w:r>
              <w:rPr>
                <w:rFonts w:ascii="Times New Roman"/>
                <w:b w:val="false"/>
                <w:i w:val="false"/>
                <w:color w:val="000000"/>
                <w:sz w:val="20"/>
              </w:rPr>
              <w:t>
Наименование медицинской организации</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5" w:id="313"/>
          <w:p>
            <w:pPr>
              <w:spacing w:after="20"/>
              <w:ind w:left="20"/>
              <w:jc w:val="both"/>
            </w:pPr>
            <w:r>
              <w:rPr>
                <w:rFonts w:ascii="Times New Roman"/>
                <w:b w:val="false"/>
                <w:i w:val="false"/>
                <w:color w:val="000000"/>
                <w:sz w:val="20"/>
              </w:rPr>
              <w:t>
Төсек бейінінің коды</w:t>
            </w:r>
          </w:p>
          <w:bookmarkEnd w:id="313"/>
          <w:p>
            <w:pPr>
              <w:spacing w:after="20"/>
              <w:ind w:left="20"/>
              <w:jc w:val="both"/>
            </w:pPr>
            <w:r>
              <w:rPr>
                <w:rFonts w:ascii="Times New Roman"/>
                <w:b w:val="false"/>
                <w:i w:val="false"/>
                <w:color w:val="000000"/>
                <w:sz w:val="20"/>
              </w:rPr>
              <w:t>
Код профиля койки</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6" w:id="314"/>
          <w:p>
            <w:pPr>
              <w:spacing w:after="20"/>
              <w:ind w:left="20"/>
              <w:jc w:val="both"/>
            </w:pPr>
            <w:r>
              <w:rPr>
                <w:rFonts w:ascii="Times New Roman"/>
                <w:b w:val="false"/>
                <w:i w:val="false"/>
                <w:color w:val="000000"/>
                <w:sz w:val="20"/>
              </w:rPr>
              <w:t>
Төсек бейінінің атауы</w:t>
            </w:r>
          </w:p>
          <w:bookmarkEnd w:id="314"/>
          <w:p>
            <w:pPr>
              <w:spacing w:after="20"/>
              <w:ind w:left="20"/>
              <w:jc w:val="both"/>
            </w:pPr>
            <w:r>
              <w:rPr>
                <w:rFonts w:ascii="Times New Roman"/>
                <w:b w:val="false"/>
                <w:i w:val="false"/>
                <w:color w:val="000000"/>
                <w:sz w:val="20"/>
              </w:rPr>
              <w:t>
Наименование профиля койки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7" w:id="315"/>
          <w:p>
            <w:pPr>
              <w:spacing w:after="20"/>
              <w:ind w:left="20"/>
              <w:jc w:val="both"/>
            </w:pPr>
            <w:r>
              <w:rPr>
                <w:rFonts w:ascii="Times New Roman"/>
                <w:b w:val="false"/>
                <w:i w:val="false"/>
                <w:color w:val="000000"/>
                <w:sz w:val="20"/>
              </w:rPr>
              <w:t>
Сметалық төсек саны</w:t>
            </w:r>
          </w:p>
          <w:bookmarkEnd w:id="315"/>
          <w:p>
            <w:pPr>
              <w:spacing w:after="20"/>
              <w:ind w:left="20"/>
              <w:jc w:val="both"/>
            </w:pPr>
            <w:r>
              <w:rPr>
                <w:rFonts w:ascii="Times New Roman"/>
                <w:b w:val="false"/>
                <w:i w:val="false"/>
                <w:color w:val="000000"/>
                <w:sz w:val="20"/>
              </w:rPr>
              <w:t>
Количество сметных коек</w:t>
            </w:r>
          </w:p>
        </w:tc>
      </w:tr>
      <w:tr>
        <w:trPr>
          <w:trHeight w:val="30" w:hRule="atLeast"/>
        </w:trPr>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8" w:id="316"/>
          <w:p>
            <w:pPr>
              <w:spacing w:after="20"/>
              <w:ind w:left="20"/>
              <w:jc w:val="both"/>
            </w:pPr>
            <w:r>
              <w:rPr>
                <w:rFonts w:ascii="Times New Roman"/>
                <w:b w:val="false"/>
                <w:i w:val="false"/>
                <w:color w:val="000000"/>
                <w:sz w:val="20"/>
              </w:rPr>
              <w:t>
Медициналық ұйымның бойынша жиыны</w:t>
            </w:r>
          </w:p>
          <w:bookmarkEnd w:id="316"/>
          <w:p>
            <w:pPr>
              <w:spacing w:after="20"/>
              <w:ind w:left="20"/>
              <w:jc w:val="both"/>
            </w:pPr>
            <w:r>
              <w:rPr>
                <w:rFonts w:ascii="Times New Roman"/>
                <w:b w:val="false"/>
                <w:i w:val="false"/>
                <w:color w:val="000000"/>
                <w:sz w:val="20"/>
              </w:rPr>
              <w:t>
Итого по медицинской организации</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1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9" w:id="317"/>
          <w:p>
            <w:pPr>
              <w:spacing w:after="20"/>
              <w:ind w:left="20"/>
              <w:jc w:val="both"/>
            </w:pPr>
            <w:r>
              <w:rPr>
                <w:rFonts w:ascii="Times New Roman"/>
                <w:b w:val="false"/>
                <w:i w:val="false"/>
                <w:color w:val="000000"/>
                <w:sz w:val="20"/>
              </w:rPr>
              <w:t>
Бос төсектер туралы мәліметтер</w:t>
            </w:r>
          </w:p>
          <w:bookmarkEnd w:id="317"/>
          <w:p>
            <w:pPr>
              <w:spacing w:after="20"/>
              <w:ind w:left="20"/>
              <w:jc w:val="both"/>
            </w:pPr>
            <w:r>
              <w:rPr>
                <w:rFonts w:ascii="Times New Roman"/>
                <w:b w:val="false"/>
                <w:i w:val="false"/>
                <w:color w:val="000000"/>
                <w:sz w:val="20"/>
              </w:rPr>
              <w:t>
Сведения о свободных койках</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0" w:id="318"/>
          <w:p>
            <w:pPr>
              <w:spacing w:after="20"/>
              <w:ind w:left="20"/>
              <w:jc w:val="both"/>
            </w:pPr>
            <w:r>
              <w:rPr>
                <w:rFonts w:ascii="Times New Roman"/>
                <w:b w:val="false"/>
                <w:i w:val="false"/>
                <w:color w:val="000000"/>
                <w:sz w:val="20"/>
              </w:rPr>
              <w:t>
Ағымдағы күн (куні, айы, жылы)</w:t>
            </w:r>
          </w:p>
          <w:bookmarkEnd w:id="318"/>
          <w:p>
            <w:pPr>
              <w:spacing w:after="20"/>
              <w:ind w:left="20"/>
              <w:jc w:val="both"/>
            </w:pPr>
            <w:r>
              <w:rPr>
                <w:rFonts w:ascii="Times New Roman"/>
                <w:b w:val="false"/>
                <w:i w:val="false"/>
                <w:color w:val="000000"/>
                <w:sz w:val="20"/>
              </w:rPr>
              <w:t>
Текущий день (дата, месяц, год)</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1" w:id="319"/>
          <w:p>
            <w:pPr>
              <w:spacing w:after="20"/>
              <w:ind w:left="20"/>
              <w:jc w:val="both"/>
            </w:pPr>
            <w:r>
              <w:rPr>
                <w:rFonts w:ascii="Times New Roman"/>
                <w:b w:val="false"/>
                <w:i w:val="false"/>
                <w:color w:val="000000"/>
                <w:sz w:val="20"/>
              </w:rPr>
              <w:t>
2 күн (куні, айы, жылы)</w:t>
            </w:r>
          </w:p>
          <w:bookmarkEnd w:id="319"/>
          <w:p>
            <w:pPr>
              <w:spacing w:after="20"/>
              <w:ind w:left="20"/>
              <w:jc w:val="both"/>
            </w:pPr>
            <w:r>
              <w:rPr>
                <w:rFonts w:ascii="Times New Roman"/>
                <w:b w:val="false"/>
                <w:i w:val="false"/>
                <w:color w:val="000000"/>
                <w:sz w:val="20"/>
              </w:rPr>
              <w:t>
2 день (дата, месяц, год)</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2" w:id="320"/>
          <w:p>
            <w:pPr>
              <w:spacing w:after="20"/>
              <w:ind w:left="20"/>
              <w:jc w:val="both"/>
            </w:pPr>
            <w:r>
              <w:rPr>
                <w:rFonts w:ascii="Times New Roman"/>
                <w:b w:val="false"/>
                <w:i w:val="false"/>
                <w:color w:val="000000"/>
                <w:sz w:val="20"/>
              </w:rPr>
              <w:t>
3 күн (куні, айы, жылы)</w:t>
            </w:r>
          </w:p>
          <w:bookmarkEnd w:id="320"/>
          <w:p>
            <w:pPr>
              <w:spacing w:after="20"/>
              <w:ind w:left="20"/>
              <w:jc w:val="both"/>
            </w:pPr>
            <w:r>
              <w:rPr>
                <w:rFonts w:ascii="Times New Roman"/>
                <w:b w:val="false"/>
                <w:i w:val="false"/>
                <w:color w:val="000000"/>
                <w:sz w:val="20"/>
              </w:rPr>
              <w:t>
3 день (дата, месяц, год)</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3" w:id="321"/>
          <w:p>
            <w:pPr>
              <w:spacing w:after="20"/>
              <w:ind w:left="20"/>
              <w:jc w:val="both"/>
            </w:pPr>
            <w:r>
              <w:rPr>
                <w:rFonts w:ascii="Times New Roman"/>
                <w:b w:val="false"/>
                <w:i w:val="false"/>
                <w:color w:val="000000"/>
                <w:sz w:val="20"/>
              </w:rPr>
              <w:t>
Бос</w:t>
            </w:r>
          </w:p>
          <w:bookmarkEnd w:id="321"/>
          <w:p>
            <w:pPr>
              <w:spacing w:after="20"/>
              <w:ind w:left="20"/>
              <w:jc w:val="both"/>
            </w:pPr>
            <w:r>
              <w:rPr>
                <w:rFonts w:ascii="Times New Roman"/>
                <w:b w:val="false"/>
                <w:i w:val="false"/>
                <w:color w:val="000000"/>
                <w:sz w:val="20"/>
              </w:rPr>
              <w:t>
Свободные</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4" w:id="322"/>
          <w:p>
            <w:pPr>
              <w:spacing w:after="20"/>
              <w:ind w:left="20"/>
              <w:jc w:val="both"/>
            </w:pPr>
            <w:r>
              <w:rPr>
                <w:rFonts w:ascii="Times New Roman"/>
                <w:b w:val="false"/>
                <w:i w:val="false"/>
                <w:color w:val="000000"/>
                <w:sz w:val="20"/>
              </w:rPr>
              <w:t>
Күтуде</w:t>
            </w:r>
          </w:p>
          <w:bookmarkEnd w:id="322"/>
          <w:p>
            <w:pPr>
              <w:spacing w:after="20"/>
              <w:ind w:left="20"/>
              <w:jc w:val="both"/>
            </w:pPr>
            <w:r>
              <w:rPr>
                <w:rFonts w:ascii="Times New Roman"/>
                <w:b w:val="false"/>
                <w:i w:val="false"/>
                <w:color w:val="000000"/>
                <w:sz w:val="20"/>
              </w:rPr>
              <w:t>
Ожидают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5" w:id="323"/>
          <w:p>
            <w:pPr>
              <w:spacing w:after="20"/>
              <w:ind w:left="20"/>
              <w:jc w:val="both"/>
            </w:pPr>
            <w:r>
              <w:rPr>
                <w:rFonts w:ascii="Times New Roman"/>
                <w:b w:val="false"/>
                <w:i w:val="false"/>
                <w:color w:val="000000"/>
                <w:sz w:val="20"/>
              </w:rPr>
              <w:t>
Бос</w:t>
            </w:r>
          </w:p>
          <w:bookmarkEnd w:id="323"/>
          <w:p>
            <w:pPr>
              <w:spacing w:after="20"/>
              <w:ind w:left="20"/>
              <w:jc w:val="both"/>
            </w:pPr>
            <w:r>
              <w:rPr>
                <w:rFonts w:ascii="Times New Roman"/>
                <w:b w:val="false"/>
                <w:i w:val="false"/>
                <w:color w:val="000000"/>
                <w:sz w:val="20"/>
              </w:rPr>
              <w:t>
Свободные</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6" w:id="324"/>
          <w:p>
            <w:pPr>
              <w:spacing w:after="20"/>
              <w:ind w:left="20"/>
              <w:jc w:val="both"/>
            </w:pPr>
            <w:r>
              <w:rPr>
                <w:rFonts w:ascii="Times New Roman"/>
                <w:b w:val="false"/>
                <w:i w:val="false"/>
                <w:color w:val="000000"/>
                <w:sz w:val="20"/>
              </w:rPr>
              <w:t>
Күтуде</w:t>
            </w:r>
          </w:p>
          <w:bookmarkEnd w:id="324"/>
          <w:p>
            <w:pPr>
              <w:spacing w:after="20"/>
              <w:ind w:left="20"/>
              <w:jc w:val="both"/>
            </w:pPr>
            <w:r>
              <w:rPr>
                <w:rFonts w:ascii="Times New Roman"/>
                <w:b w:val="false"/>
                <w:i w:val="false"/>
                <w:color w:val="000000"/>
                <w:sz w:val="20"/>
              </w:rPr>
              <w:t>
Ожидают</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7" w:id="325"/>
          <w:p>
            <w:pPr>
              <w:spacing w:after="20"/>
              <w:ind w:left="20"/>
              <w:jc w:val="both"/>
            </w:pPr>
            <w:r>
              <w:rPr>
                <w:rFonts w:ascii="Times New Roman"/>
                <w:b w:val="false"/>
                <w:i w:val="false"/>
                <w:color w:val="000000"/>
                <w:sz w:val="20"/>
              </w:rPr>
              <w:t>
Бос</w:t>
            </w:r>
          </w:p>
          <w:bookmarkEnd w:id="325"/>
          <w:p>
            <w:pPr>
              <w:spacing w:after="20"/>
              <w:ind w:left="20"/>
              <w:jc w:val="both"/>
            </w:pPr>
            <w:r>
              <w:rPr>
                <w:rFonts w:ascii="Times New Roman"/>
                <w:b w:val="false"/>
                <w:i w:val="false"/>
                <w:color w:val="000000"/>
                <w:sz w:val="20"/>
              </w:rPr>
              <w:t>
Свободные</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8" w:id="326"/>
          <w:p>
            <w:pPr>
              <w:spacing w:after="20"/>
              <w:ind w:left="20"/>
              <w:jc w:val="both"/>
            </w:pPr>
            <w:r>
              <w:rPr>
                <w:rFonts w:ascii="Times New Roman"/>
                <w:b w:val="false"/>
                <w:i w:val="false"/>
                <w:color w:val="000000"/>
                <w:sz w:val="20"/>
              </w:rPr>
              <w:t>
Күтуде</w:t>
            </w:r>
          </w:p>
          <w:bookmarkEnd w:id="326"/>
          <w:p>
            <w:pPr>
              <w:spacing w:after="20"/>
              <w:ind w:left="20"/>
              <w:jc w:val="both"/>
            </w:pPr>
            <w:r>
              <w:rPr>
                <w:rFonts w:ascii="Times New Roman"/>
                <w:b w:val="false"/>
                <w:i w:val="false"/>
                <w:color w:val="000000"/>
                <w:sz w:val="20"/>
              </w:rPr>
              <w:t>
Ожидают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9" w:id="327"/>
          <w:p>
            <w:pPr>
              <w:spacing w:after="20"/>
              <w:ind w:left="20"/>
              <w:jc w:val="both"/>
            </w:pPr>
            <w:r>
              <w:rPr>
                <w:rFonts w:ascii="Times New Roman"/>
                <w:b w:val="false"/>
                <w:i w:val="false"/>
                <w:color w:val="000000"/>
                <w:sz w:val="20"/>
              </w:rPr>
              <w:t>
Барлығы</w:t>
            </w:r>
          </w:p>
          <w:bookmarkEnd w:id="327"/>
          <w:p>
            <w:pPr>
              <w:spacing w:after="20"/>
              <w:ind w:left="20"/>
              <w:jc w:val="both"/>
            </w:pPr>
            <w:r>
              <w:rPr>
                <w:rFonts w:ascii="Times New Roman"/>
                <w:b w:val="false"/>
                <w:i w:val="false"/>
                <w:color w:val="000000"/>
                <w:sz w:val="20"/>
              </w:rPr>
              <w:t>
Всего</w:t>
            </w: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0" w:id="328"/>
          <w:p>
            <w:pPr>
              <w:spacing w:after="20"/>
              <w:ind w:left="20"/>
              <w:jc w:val="both"/>
            </w:pPr>
            <w:r>
              <w:rPr>
                <w:rFonts w:ascii="Times New Roman"/>
                <w:b w:val="false"/>
                <w:i w:val="false"/>
                <w:color w:val="000000"/>
                <w:sz w:val="20"/>
              </w:rPr>
              <w:t>
Олардың ішінде әйелдер</w:t>
            </w:r>
          </w:p>
          <w:bookmarkEnd w:id="328"/>
          <w:p>
            <w:pPr>
              <w:spacing w:after="20"/>
              <w:ind w:left="20"/>
              <w:jc w:val="both"/>
            </w:pPr>
            <w:r>
              <w:rPr>
                <w:rFonts w:ascii="Times New Roman"/>
                <w:b w:val="false"/>
                <w:i w:val="false"/>
                <w:color w:val="000000"/>
                <w:sz w:val="20"/>
              </w:rPr>
              <w:t>
Из них женских</w:t>
            </w: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1" w:id="329"/>
          <w:p>
            <w:pPr>
              <w:spacing w:after="20"/>
              <w:ind w:left="20"/>
              <w:jc w:val="both"/>
            </w:pPr>
            <w:r>
              <w:rPr>
                <w:rFonts w:ascii="Times New Roman"/>
                <w:b w:val="false"/>
                <w:i w:val="false"/>
                <w:color w:val="000000"/>
                <w:sz w:val="20"/>
              </w:rPr>
              <w:t>
Барлығы</w:t>
            </w:r>
          </w:p>
          <w:bookmarkEnd w:id="329"/>
          <w:p>
            <w:pPr>
              <w:spacing w:after="20"/>
              <w:ind w:left="20"/>
              <w:jc w:val="both"/>
            </w:pPr>
            <w:r>
              <w:rPr>
                <w:rFonts w:ascii="Times New Roman"/>
                <w:b w:val="false"/>
                <w:i w:val="false"/>
                <w:color w:val="000000"/>
                <w:sz w:val="20"/>
              </w:rPr>
              <w:t>
Всего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2" w:id="330"/>
          <w:p>
            <w:pPr>
              <w:spacing w:after="20"/>
              <w:ind w:left="20"/>
              <w:jc w:val="both"/>
            </w:pPr>
            <w:r>
              <w:rPr>
                <w:rFonts w:ascii="Times New Roman"/>
                <w:b w:val="false"/>
                <w:i w:val="false"/>
                <w:color w:val="000000"/>
                <w:sz w:val="20"/>
              </w:rPr>
              <w:t>
Олардың ішінде әйелдер</w:t>
            </w:r>
          </w:p>
          <w:bookmarkEnd w:id="330"/>
          <w:p>
            <w:pPr>
              <w:spacing w:after="20"/>
              <w:ind w:left="20"/>
              <w:jc w:val="both"/>
            </w:pPr>
            <w:r>
              <w:rPr>
                <w:rFonts w:ascii="Times New Roman"/>
                <w:b w:val="false"/>
                <w:i w:val="false"/>
                <w:color w:val="000000"/>
                <w:sz w:val="20"/>
              </w:rPr>
              <w:t>
Из них женских</w:t>
            </w: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3" w:id="331"/>
          <w:p>
            <w:pPr>
              <w:spacing w:after="20"/>
              <w:ind w:left="20"/>
              <w:jc w:val="both"/>
            </w:pPr>
            <w:r>
              <w:rPr>
                <w:rFonts w:ascii="Times New Roman"/>
                <w:b w:val="false"/>
                <w:i w:val="false"/>
                <w:color w:val="000000"/>
                <w:sz w:val="20"/>
              </w:rPr>
              <w:t>
Барлығы</w:t>
            </w:r>
          </w:p>
          <w:bookmarkEnd w:id="331"/>
          <w:p>
            <w:pPr>
              <w:spacing w:after="20"/>
              <w:ind w:left="20"/>
              <w:jc w:val="both"/>
            </w:pPr>
            <w:r>
              <w:rPr>
                <w:rFonts w:ascii="Times New Roman"/>
                <w:b w:val="false"/>
                <w:i w:val="false"/>
                <w:color w:val="000000"/>
                <w:sz w:val="20"/>
              </w:rPr>
              <w:t>
Всего</w:t>
            </w: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4" w:id="332"/>
          <w:p>
            <w:pPr>
              <w:spacing w:after="20"/>
              <w:ind w:left="20"/>
              <w:jc w:val="both"/>
            </w:pPr>
            <w:r>
              <w:rPr>
                <w:rFonts w:ascii="Times New Roman"/>
                <w:b w:val="false"/>
                <w:i w:val="false"/>
                <w:color w:val="000000"/>
                <w:sz w:val="20"/>
              </w:rPr>
              <w:t>
Олардың ішінде әйелдер</w:t>
            </w:r>
          </w:p>
          <w:bookmarkEnd w:id="332"/>
          <w:p>
            <w:pPr>
              <w:spacing w:after="20"/>
              <w:ind w:left="20"/>
              <w:jc w:val="both"/>
            </w:pPr>
            <w:r>
              <w:rPr>
                <w:rFonts w:ascii="Times New Roman"/>
                <w:b w:val="false"/>
                <w:i w:val="false"/>
                <w:color w:val="000000"/>
                <w:sz w:val="20"/>
              </w:rPr>
              <w:t>
Из них женских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5" w:id="333"/>
          <w:p>
            <w:pPr>
              <w:spacing w:after="20"/>
              <w:ind w:left="20"/>
              <w:jc w:val="both"/>
            </w:pPr>
            <w:r>
              <w:rPr>
                <w:rFonts w:ascii="Times New Roman"/>
                <w:b w:val="false"/>
                <w:i w:val="false"/>
                <w:color w:val="000000"/>
                <w:sz w:val="20"/>
              </w:rPr>
              <w:t>
Барлығы</w:t>
            </w:r>
          </w:p>
          <w:bookmarkEnd w:id="333"/>
          <w:p>
            <w:pPr>
              <w:spacing w:after="20"/>
              <w:ind w:left="20"/>
              <w:jc w:val="both"/>
            </w:pPr>
            <w:r>
              <w:rPr>
                <w:rFonts w:ascii="Times New Roman"/>
                <w:b w:val="false"/>
                <w:i w:val="false"/>
                <w:color w:val="000000"/>
                <w:sz w:val="20"/>
              </w:rPr>
              <w:t>
Всего</w:t>
            </w: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6" w:id="334"/>
          <w:p>
            <w:pPr>
              <w:spacing w:after="20"/>
              <w:ind w:left="20"/>
              <w:jc w:val="both"/>
            </w:pPr>
            <w:r>
              <w:rPr>
                <w:rFonts w:ascii="Times New Roman"/>
                <w:b w:val="false"/>
                <w:i w:val="false"/>
                <w:color w:val="000000"/>
                <w:sz w:val="20"/>
              </w:rPr>
              <w:t>
Олардың ішінде әйелдер</w:t>
            </w:r>
          </w:p>
          <w:bookmarkEnd w:id="334"/>
          <w:p>
            <w:pPr>
              <w:spacing w:after="20"/>
              <w:ind w:left="20"/>
              <w:jc w:val="both"/>
            </w:pPr>
            <w:r>
              <w:rPr>
                <w:rFonts w:ascii="Times New Roman"/>
                <w:b w:val="false"/>
                <w:i w:val="false"/>
                <w:color w:val="000000"/>
                <w:sz w:val="20"/>
              </w:rPr>
              <w:t>
Из них женских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7" w:id="335"/>
          <w:p>
            <w:pPr>
              <w:spacing w:after="20"/>
              <w:ind w:left="20"/>
              <w:jc w:val="both"/>
            </w:pPr>
            <w:r>
              <w:rPr>
                <w:rFonts w:ascii="Times New Roman"/>
                <w:b w:val="false"/>
                <w:i w:val="false"/>
                <w:color w:val="000000"/>
                <w:sz w:val="20"/>
              </w:rPr>
              <w:t>
Барлығы</w:t>
            </w:r>
          </w:p>
          <w:bookmarkEnd w:id="335"/>
          <w:p>
            <w:pPr>
              <w:spacing w:after="20"/>
              <w:ind w:left="20"/>
              <w:jc w:val="both"/>
            </w:pPr>
            <w:r>
              <w:rPr>
                <w:rFonts w:ascii="Times New Roman"/>
                <w:b w:val="false"/>
                <w:i w:val="false"/>
                <w:color w:val="000000"/>
                <w:sz w:val="20"/>
              </w:rPr>
              <w:t>
Всего</w:t>
            </w: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8" w:id="336"/>
          <w:p>
            <w:pPr>
              <w:spacing w:after="20"/>
              <w:ind w:left="20"/>
              <w:jc w:val="both"/>
            </w:pPr>
            <w:r>
              <w:rPr>
                <w:rFonts w:ascii="Times New Roman"/>
                <w:b w:val="false"/>
                <w:i w:val="false"/>
                <w:color w:val="000000"/>
                <w:sz w:val="20"/>
              </w:rPr>
              <w:t>
Олардың ішінде әйелдер</w:t>
            </w:r>
          </w:p>
          <w:bookmarkEnd w:id="336"/>
          <w:p>
            <w:pPr>
              <w:spacing w:after="20"/>
              <w:ind w:left="20"/>
              <w:jc w:val="both"/>
            </w:pPr>
            <w:r>
              <w:rPr>
                <w:rFonts w:ascii="Times New Roman"/>
                <w:b w:val="false"/>
                <w:i w:val="false"/>
                <w:color w:val="000000"/>
                <w:sz w:val="20"/>
              </w:rPr>
              <w:t>
Из них женских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9" w:id="337"/>
          <w:p>
            <w:pPr>
              <w:spacing w:after="20"/>
              <w:ind w:left="20"/>
              <w:jc w:val="both"/>
            </w:pPr>
            <w:r>
              <w:rPr>
                <w:rFonts w:ascii="Times New Roman"/>
                <w:b w:val="false"/>
                <w:i w:val="false"/>
                <w:color w:val="000000"/>
                <w:sz w:val="20"/>
              </w:rPr>
              <w:t>
Барлығы</w:t>
            </w:r>
          </w:p>
          <w:bookmarkEnd w:id="337"/>
          <w:p>
            <w:pPr>
              <w:spacing w:after="20"/>
              <w:ind w:left="20"/>
              <w:jc w:val="both"/>
            </w:pPr>
            <w:r>
              <w:rPr>
                <w:rFonts w:ascii="Times New Roman"/>
                <w:b w:val="false"/>
                <w:i w:val="false"/>
                <w:color w:val="000000"/>
                <w:sz w:val="20"/>
              </w:rPr>
              <w:t>
Всего</w:t>
            </w: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0" w:id="338"/>
          <w:p>
            <w:pPr>
              <w:spacing w:after="20"/>
              <w:ind w:left="20"/>
              <w:jc w:val="both"/>
            </w:pPr>
            <w:r>
              <w:rPr>
                <w:rFonts w:ascii="Times New Roman"/>
                <w:b w:val="false"/>
                <w:i w:val="false"/>
                <w:color w:val="000000"/>
                <w:sz w:val="20"/>
              </w:rPr>
              <w:t>
Олардың ішінде әйелдер</w:t>
            </w:r>
          </w:p>
          <w:bookmarkEnd w:id="338"/>
          <w:p>
            <w:pPr>
              <w:spacing w:after="20"/>
              <w:ind w:left="20"/>
              <w:jc w:val="both"/>
            </w:pPr>
            <w:r>
              <w:rPr>
                <w:rFonts w:ascii="Times New Roman"/>
                <w:b w:val="false"/>
                <w:i w:val="false"/>
                <w:color w:val="000000"/>
                <w:sz w:val="20"/>
              </w:rPr>
              <w:t>
Из них женских</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 к Стандарту</w:t>
            </w:r>
            <w:r>
              <w:br/>
            </w:r>
            <w:r>
              <w:rPr>
                <w:rFonts w:ascii="Times New Roman"/>
                <w:b w:val="false"/>
                <w:i w:val="false"/>
                <w:color w:val="000000"/>
                <w:sz w:val="20"/>
              </w:rPr>
              <w:t>оказания медицинской помощи</w:t>
            </w:r>
            <w:r>
              <w:br/>
            </w:r>
            <w:r>
              <w:rPr>
                <w:rFonts w:ascii="Times New Roman"/>
                <w:b w:val="false"/>
                <w:i w:val="false"/>
                <w:color w:val="000000"/>
                <w:sz w:val="20"/>
              </w:rPr>
              <w:t>в стационарных условиях в</w:t>
            </w:r>
            <w:r>
              <w:br/>
            </w:r>
            <w:r>
              <w:rPr>
                <w:rFonts w:ascii="Times New Roman"/>
                <w:b w:val="false"/>
                <w:i w:val="false"/>
                <w:color w:val="000000"/>
                <w:sz w:val="20"/>
              </w:rPr>
              <w:t>Республике Казахстан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3" w:id="339"/>
          <w:p>
            <w:pPr>
              <w:spacing w:after="20"/>
              <w:ind w:left="20"/>
              <w:jc w:val="both"/>
            </w:pPr>
            <w:r>
              <w:rPr>
                <w:rFonts w:ascii="Times New Roman"/>
                <w:b w:val="false"/>
                <w:i w:val="false"/>
                <w:color w:val="000000"/>
                <w:sz w:val="20"/>
              </w:rPr>
              <w:t>
Қазақстан Республикасы Денсаулық сақтау министрлігі</w:t>
            </w:r>
          </w:p>
          <w:bookmarkEnd w:id="339"/>
          <w:p>
            <w:pPr>
              <w:spacing w:after="20"/>
              <w:ind w:left="20"/>
              <w:jc w:val="both"/>
            </w:pPr>
            <w:r>
              <w:rPr>
                <w:rFonts w:ascii="Times New Roman"/>
                <w:b w:val="false"/>
                <w:i w:val="false"/>
                <w:color w:val="000000"/>
                <w:sz w:val="20"/>
              </w:rPr>
              <w:t>
Министерство здравоохранения Республики Казахстан</w:t>
            </w:r>
          </w:p>
        </w:tc>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001-3/е нысанды медициналық құжаттама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4" w:id="340"/>
          <w:p>
            <w:pPr>
              <w:spacing w:after="20"/>
              <w:ind w:left="20"/>
              <w:jc w:val="both"/>
            </w:pPr>
            <w:r>
              <w:rPr>
                <w:rFonts w:ascii="Times New Roman"/>
                <w:b w:val="false"/>
                <w:i w:val="false"/>
                <w:color w:val="000000"/>
                <w:sz w:val="20"/>
              </w:rPr>
              <w:t>
Ұйымның атауы</w:t>
            </w:r>
          </w:p>
          <w:bookmarkEnd w:id="340"/>
          <w:p>
            <w:pPr>
              <w:spacing w:after="20"/>
              <w:ind w:left="20"/>
              <w:jc w:val="both"/>
            </w:pPr>
            <w:r>
              <w:rPr>
                <w:rFonts w:ascii="Times New Roman"/>
                <w:b w:val="false"/>
                <w:i w:val="false"/>
                <w:color w:val="000000"/>
                <w:sz w:val="20"/>
              </w:rPr>
              <w:t>
Наименование организации</w:t>
            </w:r>
          </w:p>
        </w:tc>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Медицинская документация Форма 001-3/у</w:t>
            </w:r>
          </w:p>
        </w:tc>
      </w:tr>
    </w:tbl>
    <w:bookmarkStart w:name="z355" w:id="341"/>
    <w:p>
      <w:pPr>
        <w:spacing w:after="0"/>
        <w:ind w:left="0"/>
        <w:jc w:val="left"/>
      </w:pPr>
      <w:r>
        <w:rPr>
          <w:rFonts w:ascii="Times New Roman"/>
          <w:b/>
          <w:i w:val="false"/>
          <w:color w:val="000000"/>
        </w:rPr>
        <w:t xml:space="preserve"> Стационарға емдеуге жатқызу жолдамасы Направление на госпитализацию в стационар</w:t>
      </w:r>
    </w:p>
    <w:bookmarkEnd w:id="341"/>
    <w:p>
      <w:pPr>
        <w:spacing w:after="0"/>
        <w:ind w:left="0"/>
        <w:jc w:val="both"/>
      </w:pPr>
      <w:bookmarkStart w:name="z356" w:id="342"/>
      <w:r>
        <w:rPr>
          <w:rFonts w:ascii="Times New Roman"/>
          <w:b w:val="false"/>
          <w:i w:val="false"/>
          <w:color w:val="000000"/>
          <w:sz w:val="28"/>
        </w:rPr>
        <w:t>
      Коды/Код _________________________________________________________________</w:t>
      </w:r>
    </w:p>
    <w:bookmarkEnd w:id="342"/>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Бағыттаушы медициналық ұйымның атауы (наименование направляющей </w:t>
      </w:r>
    </w:p>
    <w:p>
      <w:pPr>
        <w:spacing w:after="0"/>
        <w:ind w:left="0"/>
        <w:jc w:val="both"/>
      </w:pPr>
      <w:r>
        <w:rPr>
          <w:rFonts w:ascii="Times New Roman"/>
          <w:b w:val="false"/>
          <w:i w:val="false"/>
          <w:color w:val="000000"/>
          <w:sz w:val="28"/>
        </w:rPr>
        <w:t xml:space="preserve">       медицинской организации*)</w:t>
      </w:r>
    </w:p>
    <w:p>
      <w:pPr>
        <w:spacing w:after="0"/>
        <w:ind w:left="0"/>
        <w:jc w:val="both"/>
      </w:pPr>
      <w:r>
        <w:rPr>
          <w:rFonts w:ascii="Times New Roman"/>
          <w:b w:val="false"/>
          <w:i w:val="false"/>
          <w:color w:val="000000"/>
          <w:sz w:val="28"/>
        </w:rPr>
        <w:t xml:space="preserve">       Жіберілді (Направляется в) __________________________________________________</w:t>
      </w:r>
    </w:p>
    <w:p>
      <w:pPr>
        <w:spacing w:after="0"/>
        <w:ind w:left="0"/>
        <w:jc w:val="both"/>
      </w:pPr>
      <w:r>
        <w:rPr>
          <w:rFonts w:ascii="Times New Roman"/>
          <w:b w:val="false"/>
          <w:i w:val="false"/>
          <w:color w:val="000000"/>
          <w:sz w:val="28"/>
        </w:rPr>
        <w:t xml:space="preserve">       Медициналық ұйым, бөлiмшенiң атауы (наименование медицинской организации, </w:t>
      </w:r>
    </w:p>
    <w:p>
      <w:pPr>
        <w:spacing w:after="0"/>
        <w:ind w:left="0"/>
        <w:jc w:val="both"/>
      </w:pPr>
      <w:r>
        <w:rPr>
          <w:rFonts w:ascii="Times New Roman"/>
          <w:b w:val="false"/>
          <w:i w:val="false"/>
          <w:color w:val="000000"/>
          <w:sz w:val="28"/>
        </w:rPr>
        <w:t xml:space="preserve">       отделение)</w:t>
      </w:r>
    </w:p>
    <w:p>
      <w:pPr>
        <w:spacing w:after="0"/>
        <w:ind w:left="0"/>
        <w:jc w:val="both"/>
      </w:pPr>
      <w:r>
        <w:rPr>
          <w:rFonts w:ascii="Times New Roman"/>
          <w:b w:val="false"/>
          <w:i w:val="false"/>
          <w:color w:val="000000"/>
          <w:sz w:val="28"/>
        </w:rPr>
        <w:t xml:space="preserve">       Азамат (ша) (Гражданин (ка)) ________________________________________________</w:t>
      </w:r>
    </w:p>
    <w:p>
      <w:pPr>
        <w:spacing w:after="0"/>
        <w:ind w:left="0"/>
        <w:jc w:val="both"/>
      </w:pPr>
      <w:r>
        <w:rPr>
          <w:rFonts w:ascii="Times New Roman"/>
          <w:b w:val="false"/>
          <w:i w:val="false"/>
          <w:color w:val="000000"/>
          <w:sz w:val="28"/>
        </w:rPr>
        <w:t xml:space="preserve">       (тегi, аты, әкесiнiң аты (болған жағдайда) /фамилия, имя, отчество (при его наличии) </w:t>
      </w:r>
    </w:p>
    <w:p>
      <w:pPr>
        <w:spacing w:after="0"/>
        <w:ind w:left="0"/>
        <w:jc w:val="both"/>
      </w:pPr>
      <w:r>
        <w:rPr>
          <w:rFonts w:ascii="Times New Roman"/>
          <w:b w:val="false"/>
          <w:i w:val="false"/>
          <w:color w:val="000000"/>
          <w:sz w:val="28"/>
        </w:rPr>
        <w:t xml:space="preserve">       Туған күнi (Дата рождения) __________________________________________________</w:t>
      </w:r>
    </w:p>
    <w:p>
      <w:pPr>
        <w:spacing w:after="0"/>
        <w:ind w:left="0"/>
        <w:jc w:val="both"/>
      </w:pPr>
      <w:r>
        <w:rPr>
          <w:rFonts w:ascii="Times New Roman"/>
          <w:b w:val="false"/>
          <w:i w:val="false"/>
          <w:color w:val="000000"/>
          <w:sz w:val="28"/>
        </w:rPr>
        <w:t xml:space="preserve">       Амбулаториялық науқастың медициналық картасының № ________________________</w:t>
      </w:r>
    </w:p>
    <w:p>
      <w:pPr>
        <w:spacing w:after="0"/>
        <w:ind w:left="0"/>
        <w:jc w:val="both"/>
      </w:pPr>
      <w:r>
        <w:rPr>
          <w:rFonts w:ascii="Times New Roman"/>
          <w:b w:val="false"/>
          <w:i w:val="false"/>
          <w:color w:val="000000"/>
          <w:sz w:val="28"/>
        </w:rPr>
        <w:t xml:space="preserve">                                     (№ медицинской карты амбулаторного больного)</w:t>
      </w:r>
    </w:p>
    <w:p>
      <w:pPr>
        <w:spacing w:after="0"/>
        <w:ind w:left="0"/>
        <w:jc w:val="both"/>
      </w:pPr>
      <w:r>
        <w:rPr>
          <w:rFonts w:ascii="Times New Roman"/>
          <w:b w:val="false"/>
          <w:i w:val="false"/>
          <w:color w:val="000000"/>
          <w:sz w:val="28"/>
        </w:rPr>
        <w:t xml:space="preserve">       Мекенжайы (Домашний адрес) _______________________________________________</w:t>
      </w:r>
    </w:p>
    <w:p>
      <w:pPr>
        <w:spacing w:after="0"/>
        <w:ind w:left="0"/>
        <w:jc w:val="both"/>
      </w:pPr>
      <w:r>
        <w:rPr>
          <w:rFonts w:ascii="Times New Roman"/>
          <w:b w:val="false"/>
          <w:i w:val="false"/>
          <w:color w:val="000000"/>
          <w:sz w:val="28"/>
        </w:rPr>
        <w:t xml:space="preserve">       Жұмыс немесе оқу орны (Место работы или учебы)</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Диагноз/диагноз____________________________________________________________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Халықаралық аурулар жиынтылығының коды (код по Международной </w:t>
      </w:r>
    </w:p>
    <w:p>
      <w:pPr>
        <w:spacing w:after="0"/>
        <w:ind w:left="0"/>
        <w:jc w:val="both"/>
      </w:pPr>
      <w:r>
        <w:rPr>
          <w:rFonts w:ascii="Times New Roman"/>
          <w:b w:val="false"/>
          <w:i w:val="false"/>
          <w:color w:val="000000"/>
          <w:sz w:val="28"/>
        </w:rPr>
        <w:t xml:space="preserve">       классификации болезней)</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Өңірлік комиссияға кім жіберді Кем направлен на региональную комиссию</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Хаттаманың № _______________________ Хаттаманың күні ______________________</w:t>
      </w:r>
    </w:p>
    <w:p>
      <w:pPr>
        <w:spacing w:after="0"/>
        <w:ind w:left="0"/>
        <w:jc w:val="both"/>
      </w:pPr>
      <w:r>
        <w:rPr>
          <w:rFonts w:ascii="Times New Roman"/>
          <w:b w:val="false"/>
          <w:i w:val="false"/>
          <w:color w:val="000000"/>
          <w:sz w:val="28"/>
        </w:rPr>
        <w:t xml:space="preserve">       № протокола Дата протокола</w:t>
      </w:r>
    </w:p>
    <w:p>
      <w:pPr>
        <w:spacing w:after="0"/>
        <w:ind w:left="0"/>
        <w:jc w:val="both"/>
      </w:pPr>
      <w:r>
        <w:rPr>
          <w:rFonts w:ascii="Times New Roman"/>
          <w:b w:val="false"/>
          <w:i w:val="false"/>
          <w:color w:val="000000"/>
          <w:sz w:val="28"/>
        </w:rPr>
        <w:t xml:space="preserve">       Тіркеу күні ________________________________________________________________</w:t>
      </w:r>
    </w:p>
    <w:p>
      <w:pPr>
        <w:spacing w:after="0"/>
        <w:ind w:left="0"/>
        <w:jc w:val="both"/>
      </w:pPr>
      <w:r>
        <w:rPr>
          <w:rFonts w:ascii="Times New Roman"/>
          <w:b w:val="false"/>
          <w:i w:val="false"/>
          <w:color w:val="000000"/>
          <w:sz w:val="28"/>
        </w:rPr>
        <w:t xml:space="preserve">       (Дата регистрации) _________________________________________________________</w:t>
      </w:r>
    </w:p>
    <w:p>
      <w:pPr>
        <w:spacing w:after="0"/>
        <w:ind w:left="0"/>
        <w:jc w:val="both"/>
      </w:pPr>
      <w:r>
        <w:rPr>
          <w:rFonts w:ascii="Times New Roman"/>
          <w:b w:val="false"/>
          <w:i w:val="false"/>
          <w:color w:val="000000"/>
          <w:sz w:val="28"/>
        </w:rPr>
        <w:t xml:space="preserve">        Жоспарлы емдеуге жатқызу күні _____________________________________________</w:t>
      </w:r>
    </w:p>
    <w:p>
      <w:pPr>
        <w:spacing w:after="0"/>
        <w:ind w:left="0"/>
        <w:jc w:val="both"/>
      </w:pPr>
      <w:r>
        <w:rPr>
          <w:rFonts w:ascii="Times New Roman"/>
          <w:b w:val="false"/>
          <w:i w:val="false"/>
          <w:color w:val="000000"/>
          <w:sz w:val="28"/>
        </w:rPr>
        <w:t xml:space="preserve">       (Дата планируемой госпитализации) __________________________________________</w:t>
      </w:r>
    </w:p>
    <w:p>
      <w:pPr>
        <w:spacing w:after="0"/>
        <w:ind w:left="0"/>
        <w:jc w:val="both"/>
      </w:pPr>
      <w:r>
        <w:rPr>
          <w:rFonts w:ascii="Times New Roman"/>
          <w:b w:val="false"/>
          <w:i w:val="false"/>
          <w:color w:val="000000"/>
          <w:sz w:val="28"/>
        </w:rPr>
        <w:t xml:space="preserve">       Тегі, аты, әкесінің аты (болған жағдайда), дәрiгердiң коды /(Фамилия, Имя, Отчество </w:t>
      </w:r>
    </w:p>
    <w:p>
      <w:pPr>
        <w:spacing w:after="0"/>
        <w:ind w:left="0"/>
        <w:jc w:val="both"/>
      </w:pPr>
      <w:r>
        <w:rPr>
          <w:rFonts w:ascii="Times New Roman"/>
          <w:b w:val="false"/>
          <w:i w:val="false"/>
          <w:color w:val="000000"/>
          <w:sz w:val="28"/>
        </w:rPr>
        <w:t xml:space="preserve">       (при его наличии), код врача)</w:t>
      </w:r>
    </w:p>
    <w:p>
      <w:pPr>
        <w:spacing w:after="0"/>
        <w:ind w:left="0"/>
        <w:jc w:val="both"/>
      </w:pPr>
      <w:r>
        <w:rPr>
          <w:rFonts w:ascii="Times New Roman"/>
          <w:b w:val="false"/>
          <w:i w:val="false"/>
          <w:color w:val="000000"/>
          <w:sz w:val="28"/>
        </w:rPr>
        <w:t xml:space="preserve">       Дәрiгер (Врач) __________________________</w:t>
      </w:r>
    </w:p>
    <w:p>
      <w:pPr>
        <w:spacing w:after="0"/>
        <w:ind w:left="0"/>
        <w:jc w:val="both"/>
      </w:pPr>
      <w:r>
        <w:rPr>
          <w:rFonts w:ascii="Times New Roman"/>
          <w:b w:val="false"/>
          <w:i w:val="false"/>
          <w:color w:val="000000"/>
          <w:sz w:val="28"/>
        </w:rPr>
        <w:t xml:space="preserve">                         қолы (подпись)</w:t>
      </w:r>
    </w:p>
    <w:p>
      <w:pPr>
        <w:spacing w:after="0"/>
        <w:ind w:left="0"/>
        <w:jc w:val="both"/>
      </w:pPr>
      <w:r>
        <w:rPr>
          <w:rFonts w:ascii="Times New Roman"/>
          <w:b w:val="false"/>
          <w:i w:val="false"/>
          <w:color w:val="000000"/>
          <w:sz w:val="28"/>
        </w:rPr>
        <w:t xml:space="preserve">       Объективті себептер бойынша белгіленген емдеуге жатқызу күнінде келу мүмкіндігі </w:t>
      </w:r>
    </w:p>
    <w:p>
      <w:pPr>
        <w:spacing w:after="0"/>
        <w:ind w:left="0"/>
        <w:jc w:val="both"/>
      </w:pPr>
      <w:r>
        <w:rPr>
          <w:rFonts w:ascii="Times New Roman"/>
          <w:b w:val="false"/>
          <w:i w:val="false"/>
          <w:color w:val="000000"/>
          <w:sz w:val="28"/>
        </w:rPr>
        <w:t xml:space="preserve">болмаған және растау құжаттары болған жағдайда Сізге бұл туралы медицина-санитарлық </w:t>
      </w:r>
    </w:p>
    <w:p>
      <w:pPr>
        <w:spacing w:after="0"/>
        <w:ind w:left="0"/>
        <w:jc w:val="both"/>
      </w:pPr>
      <w:r>
        <w:rPr>
          <w:rFonts w:ascii="Times New Roman"/>
          <w:b w:val="false"/>
          <w:i w:val="false"/>
          <w:color w:val="000000"/>
          <w:sz w:val="28"/>
        </w:rPr>
        <w:t xml:space="preserve">алғашқы көмек ұйымын, медициналық ұйымды немесе стационарды хабардар ету қажет. </w:t>
      </w:r>
    </w:p>
    <w:p>
      <w:pPr>
        <w:spacing w:after="0"/>
        <w:ind w:left="0"/>
        <w:jc w:val="both"/>
      </w:pPr>
      <w:r>
        <w:rPr>
          <w:rFonts w:ascii="Times New Roman"/>
          <w:b w:val="false"/>
          <w:i w:val="false"/>
          <w:color w:val="000000"/>
          <w:sz w:val="28"/>
        </w:rPr>
        <w:t xml:space="preserve">Хабардар етпеген жағдайда, Стационар емдеуге жатқызудан бас тартады. </w:t>
      </w:r>
    </w:p>
    <w:p>
      <w:pPr>
        <w:spacing w:after="0"/>
        <w:ind w:left="0"/>
        <w:jc w:val="both"/>
      </w:pPr>
      <w:r>
        <w:rPr>
          <w:rFonts w:ascii="Times New Roman"/>
          <w:b w:val="false"/>
          <w:i w:val="false"/>
          <w:color w:val="000000"/>
          <w:sz w:val="28"/>
        </w:rPr>
        <w:t xml:space="preserve">       В случае невозможности по объективным причинам явиться в установленную дату </w:t>
      </w:r>
    </w:p>
    <w:p>
      <w:pPr>
        <w:spacing w:after="0"/>
        <w:ind w:left="0"/>
        <w:jc w:val="both"/>
      </w:pPr>
      <w:r>
        <w:rPr>
          <w:rFonts w:ascii="Times New Roman"/>
          <w:b w:val="false"/>
          <w:i w:val="false"/>
          <w:color w:val="000000"/>
          <w:sz w:val="28"/>
        </w:rPr>
        <w:t xml:space="preserve">плановой госпитализации и наличии подтверждающих документов Вам необходимо </w:t>
      </w:r>
    </w:p>
    <w:p>
      <w:pPr>
        <w:spacing w:after="0"/>
        <w:ind w:left="0"/>
        <w:jc w:val="both"/>
      </w:pPr>
      <w:r>
        <w:rPr>
          <w:rFonts w:ascii="Times New Roman"/>
          <w:b w:val="false"/>
          <w:i w:val="false"/>
          <w:color w:val="000000"/>
          <w:sz w:val="28"/>
        </w:rPr>
        <w:t xml:space="preserve">известить организацию первичной медико-санитарной помощи, медицинскую организацию </w:t>
      </w:r>
    </w:p>
    <w:p>
      <w:pPr>
        <w:spacing w:after="0"/>
        <w:ind w:left="0"/>
        <w:jc w:val="both"/>
      </w:pPr>
      <w:r>
        <w:rPr>
          <w:rFonts w:ascii="Times New Roman"/>
          <w:b w:val="false"/>
          <w:i w:val="false"/>
          <w:color w:val="000000"/>
          <w:sz w:val="28"/>
        </w:rPr>
        <w:t xml:space="preserve">или стационар. При не оповещении, стационаром будет отказано в госпитализации. </w:t>
      </w:r>
    </w:p>
    <w:p>
      <w:pPr>
        <w:spacing w:after="0"/>
        <w:ind w:left="0"/>
        <w:jc w:val="both"/>
      </w:pPr>
      <w:r>
        <w:rPr>
          <w:rFonts w:ascii="Times New Roman"/>
          <w:b w:val="false"/>
          <w:i w:val="false"/>
          <w:color w:val="000000"/>
          <w:sz w:val="28"/>
        </w:rPr>
        <w:t xml:space="preserve">"Стационарды және емдеуге жатқызу" -с выбором стационара" и "Күнін таңдауға </w:t>
      </w:r>
    </w:p>
    <w:p>
      <w:pPr>
        <w:spacing w:after="0"/>
        <w:ind w:left="0"/>
        <w:jc w:val="both"/>
      </w:pPr>
      <w:r>
        <w:rPr>
          <w:rFonts w:ascii="Times New Roman"/>
          <w:b w:val="false"/>
          <w:i w:val="false"/>
          <w:color w:val="000000"/>
          <w:sz w:val="28"/>
        </w:rPr>
        <w:t>келісемін"- датой госпитализации согласен(а)</w:t>
      </w:r>
    </w:p>
    <w:p>
      <w:pPr>
        <w:spacing w:after="0"/>
        <w:ind w:left="0"/>
        <w:jc w:val="both"/>
      </w:pPr>
      <w:r>
        <w:rPr>
          <w:rFonts w:ascii="Times New Roman"/>
          <w:b w:val="false"/>
          <w:i w:val="false"/>
          <w:color w:val="000000"/>
          <w:sz w:val="28"/>
        </w:rPr>
        <w:t xml:space="preserve">       Науқастың қолы _________ Подпись пациента _________</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 к Стандарту</w:t>
            </w:r>
            <w:r>
              <w:br/>
            </w:r>
            <w:r>
              <w:rPr>
                <w:rFonts w:ascii="Times New Roman"/>
                <w:b w:val="false"/>
                <w:i w:val="false"/>
                <w:color w:val="000000"/>
                <w:sz w:val="20"/>
              </w:rPr>
              <w:t>оказания медицинской помощи</w:t>
            </w:r>
            <w:r>
              <w:br/>
            </w:r>
            <w:r>
              <w:rPr>
                <w:rFonts w:ascii="Times New Roman"/>
                <w:b w:val="false"/>
                <w:i w:val="false"/>
                <w:color w:val="000000"/>
                <w:sz w:val="20"/>
              </w:rPr>
              <w:t>в стационарных условиях в</w:t>
            </w:r>
            <w:r>
              <w:br/>
            </w:r>
            <w:r>
              <w:rPr>
                <w:rFonts w:ascii="Times New Roman"/>
                <w:b w:val="false"/>
                <w:i w:val="false"/>
                <w:color w:val="000000"/>
                <w:sz w:val="20"/>
              </w:rPr>
              <w:t>Республике Казахстан</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 государственной услуги "Выдача направления пациентам на госпитализацию в стационар"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субъекты здравоохранения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Способы предоставления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Субъекты здравоохранения, веб-портал "электронного правительства"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течение 1 (одного) рабочего дня; время сдачи – 30 минут.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и (или) бумажная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8" w:id="343"/>
          <w:p>
            <w:pPr>
              <w:spacing w:after="20"/>
              <w:ind w:left="20"/>
              <w:jc w:val="both"/>
            </w:pPr>
            <w:r>
              <w:rPr>
                <w:rFonts w:ascii="Times New Roman"/>
                <w:b w:val="false"/>
                <w:i w:val="false"/>
                <w:color w:val="000000"/>
                <w:sz w:val="20"/>
              </w:rPr>
              <w:t xml:space="preserve">
1) направление на госпитализацию в стационар, выданное по форме 001-3/у, утвержденной </w:t>
            </w:r>
            <w:r>
              <w:rPr>
                <w:rFonts w:ascii="Times New Roman"/>
                <w:b w:val="false"/>
                <w:i w:val="false"/>
                <w:color w:val="000000"/>
                <w:sz w:val="20"/>
              </w:rPr>
              <w:t>приказом</w:t>
            </w:r>
            <w:r>
              <w:rPr>
                <w:rFonts w:ascii="Times New Roman"/>
                <w:b w:val="false"/>
                <w:i w:val="false"/>
                <w:color w:val="000000"/>
                <w:sz w:val="20"/>
              </w:rPr>
              <w:t xml:space="preserve"> № ҚР ДСМ-175/2020, либо мотивированный ответ об отказе в оказании государственной услуги;</w:t>
            </w:r>
          </w:p>
          <w:bookmarkEnd w:id="343"/>
          <w:p>
            <w:pPr>
              <w:spacing w:after="20"/>
              <w:ind w:left="20"/>
              <w:jc w:val="both"/>
            </w:pPr>
            <w:r>
              <w:rPr>
                <w:rFonts w:ascii="Times New Roman"/>
                <w:b w:val="false"/>
                <w:i w:val="false"/>
                <w:color w:val="000000"/>
                <w:sz w:val="20"/>
              </w:rPr>
              <w:t>
при обращении через портал "электронного правительства" результат оказания государственной услуги направляется в личный кабинет услугополучателя на портале в форме электронного документа подписанного ЭЦП услугодателя.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9" w:id="344"/>
          <w:p>
            <w:pPr>
              <w:spacing w:after="20"/>
              <w:ind w:left="20"/>
              <w:jc w:val="both"/>
            </w:pPr>
            <w:r>
              <w:rPr>
                <w:rFonts w:ascii="Times New Roman"/>
                <w:b w:val="false"/>
                <w:i w:val="false"/>
                <w:color w:val="000000"/>
                <w:sz w:val="20"/>
              </w:rPr>
              <w:t>
1) услугодатель – с понедельника по субботу (понедельник – пятница с 8.00 до 20.00 часов без перерыва, в субботу с 9.00 до 14.00 часов согласно трудовому законодательству.</w:t>
            </w:r>
          </w:p>
          <w:bookmarkEnd w:id="344"/>
          <w:p>
            <w:pPr>
              <w:spacing w:after="20"/>
              <w:ind w:left="20"/>
              <w:jc w:val="both"/>
            </w:pPr>
            <w:r>
              <w:rPr>
                <w:rFonts w:ascii="Times New Roman"/>
                <w:b w:val="false"/>
                <w:i w:val="false"/>
                <w:color w:val="000000"/>
                <w:sz w:val="20"/>
              </w:rPr>
              <w:t>
2) портал – круглосуточно согласно трудовому законодательству, за исключением технических перерывов, связанных с проведением ремонтных работ (при обращении услугополучателя после окончания рабочего времени, в выходные и праздничные дни).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60" w:id="345"/>
          <w:p>
            <w:pPr>
              <w:spacing w:after="20"/>
              <w:ind w:left="20"/>
              <w:jc w:val="both"/>
            </w:pPr>
            <w:r>
              <w:rPr>
                <w:rFonts w:ascii="Times New Roman"/>
                <w:b w:val="false"/>
                <w:i w:val="false"/>
                <w:color w:val="000000"/>
                <w:sz w:val="20"/>
              </w:rPr>
              <w:t>
к услугодателю:</w:t>
            </w:r>
          </w:p>
          <w:bookmarkEnd w:id="345"/>
          <w:p>
            <w:pPr>
              <w:spacing w:after="20"/>
              <w:ind w:left="20"/>
              <w:jc w:val="both"/>
            </w:pPr>
            <w:r>
              <w:rPr>
                <w:rFonts w:ascii="Times New Roman"/>
                <w:b w:val="false"/>
                <w:i w:val="false"/>
                <w:color w:val="000000"/>
                <w:sz w:val="20"/>
              </w:rPr>
              <w:t>
</w:t>
            </w:r>
            <w:r>
              <w:rPr>
                <w:rFonts w:ascii="Times New Roman"/>
                <w:b w:val="false"/>
                <w:i w:val="false"/>
                <w:color w:val="000000"/>
                <w:sz w:val="20"/>
              </w:rPr>
              <w:t>1) удостоверение личности, либо электронный документ из сервиса цифровых документов (для идентификации);</w:t>
            </w:r>
          </w:p>
          <w:p>
            <w:pPr>
              <w:spacing w:after="20"/>
              <w:ind w:left="20"/>
              <w:jc w:val="both"/>
            </w:pPr>
            <w:r>
              <w:rPr>
                <w:rFonts w:ascii="Times New Roman"/>
                <w:b w:val="false"/>
                <w:i w:val="false"/>
                <w:color w:val="000000"/>
                <w:sz w:val="20"/>
              </w:rPr>
              <w:t>
</w:t>
            </w:r>
            <w:r>
              <w:rPr>
                <w:rFonts w:ascii="Times New Roman"/>
                <w:b w:val="false"/>
                <w:i w:val="false"/>
                <w:color w:val="000000"/>
                <w:sz w:val="20"/>
              </w:rPr>
              <w:t>2) направление специалиста первичной медико-санитарной помощи или медицинской организации;</w:t>
            </w:r>
          </w:p>
          <w:p>
            <w:pPr>
              <w:spacing w:after="20"/>
              <w:ind w:left="20"/>
              <w:jc w:val="both"/>
            </w:pPr>
            <w:r>
              <w:rPr>
                <w:rFonts w:ascii="Times New Roman"/>
                <w:b w:val="false"/>
                <w:i w:val="false"/>
                <w:color w:val="000000"/>
                <w:sz w:val="20"/>
              </w:rPr>
              <w:t>
</w:t>
            </w:r>
            <w:r>
              <w:rPr>
                <w:rFonts w:ascii="Times New Roman"/>
                <w:b w:val="false"/>
                <w:i w:val="false"/>
                <w:color w:val="000000"/>
                <w:sz w:val="20"/>
              </w:rPr>
              <w:t>3) результаты клинико-диагностических исследований согласно направляемому диагнозу (в соответствии с клиническими протоколами диагностики и лечения);</w:t>
            </w:r>
          </w:p>
          <w:p>
            <w:pPr>
              <w:spacing w:after="20"/>
              <w:ind w:left="20"/>
              <w:jc w:val="both"/>
            </w:pPr>
            <w:r>
              <w:rPr>
                <w:rFonts w:ascii="Times New Roman"/>
                <w:b w:val="false"/>
                <w:i w:val="false"/>
                <w:color w:val="000000"/>
                <w:sz w:val="20"/>
              </w:rPr>
              <w:t>
</w:t>
            </w:r>
            <w:r>
              <w:rPr>
                <w:rFonts w:ascii="Times New Roman"/>
                <w:b w:val="false"/>
                <w:i w:val="false"/>
                <w:color w:val="000000"/>
                <w:sz w:val="20"/>
              </w:rPr>
              <w:t>через портал "электронного правительства":</w:t>
            </w:r>
          </w:p>
          <w:p>
            <w:pPr>
              <w:spacing w:after="20"/>
              <w:ind w:left="20"/>
              <w:jc w:val="both"/>
            </w:pPr>
            <w:r>
              <w:rPr>
                <w:rFonts w:ascii="Times New Roman"/>
                <w:b w:val="false"/>
                <w:i w:val="false"/>
                <w:color w:val="000000"/>
                <w:sz w:val="20"/>
              </w:rPr>
              <w:t>
</w:t>
            </w:r>
            <w:r>
              <w:rPr>
                <w:rFonts w:ascii="Times New Roman"/>
                <w:b w:val="false"/>
                <w:i w:val="false"/>
                <w:color w:val="000000"/>
                <w:sz w:val="20"/>
              </w:rPr>
              <w:t>1) электронная копия направления специалиста первичной медико-санитарной помощи или медицинской организации;</w:t>
            </w:r>
          </w:p>
          <w:p>
            <w:pPr>
              <w:spacing w:after="20"/>
              <w:ind w:left="20"/>
              <w:jc w:val="both"/>
            </w:pPr>
            <w:r>
              <w:rPr>
                <w:rFonts w:ascii="Times New Roman"/>
                <w:b w:val="false"/>
                <w:i w:val="false"/>
                <w:color w:val="000000"/>
                <w:sz w:val="20"/>
              </w:rPr>
              <w:t>
2) электронная копия результатов клинико-диагностических исследований согласно направляемому диагнозу (в соответствии с клиническими протоколами диагностики и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66" w:id="346"/>
          <w:p>
            <w:pPr>
              <w:spacing w:after="20"/>
              <w:ind w:left="20"/>
              <w:jc w:val="both"/>
            </w:pPr>
            <w:r>
              <w:rPr>
                <w:rFonts w:ascii="Times New Roman"/>
                <w:b w:val="false"/>
                <w:i w:val="false"/>
                <w:color w:val="000000"/>
                <w:sz w:val="20"/>
              </w:rPr>
              <w:t>
1) установление недостоверности документа, представленного услугополучателем для получения государственной услуги, и (или) данных (сведений), содержащихся в них;</w:t>
            </w:r>
          </w:p>
          <w:bookmarkEnd w:id="346"/>
          <w:p>
            <w:pPr>
              <w:spacing w:after="20"/>
              <w:ind w:left="20"/>
              <w:jc w:val="both"/>
            </w:pPr>
            <w:r>
              <w:rPr>
                <w:rFonts w:ascii="Times New Roman"/>
                <w:b w:val="false"/>
                <w:i w:val="false"/>
                <w:color w:val="000000"/>
                <w:sz w:val="20"/>
              </w:rPr>
              <w:t>
2)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установленными Стандартом.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67" w:id="347"/>
          <w:p>
            <w:pPr>
              <w:spacing w:after="20"/>
              <w:ind w:left="20"/>
              <w:jc w:val="both"/>
            </w:pPr>
            <w:r>
              <w:rPr>
                <w:rFonts w:ascii="Times New Roman"/>
                <w:b w:val="false"/>
                <w:i w:val="false"/>
                <w:color w:val="000000"/>
                <w:sz w:val="20"/>
              </w:rPr>
              <w:t>
Услугополучатель имеет возможность получения государственной услуги в электронной форме посредством зарегистрированного на портале абонентского номера сотовой связи услугополучателя путем передачи одноразового пароля или путем отправления короткого текстового сообщения в качестве ответа на уведомление портала.</w:t>
            </w:r>
          </w:p>
          <w:bookmarkEnd w:id="347"/>
          <w:p>
            <w:pPr>
              <w:spacing w:after="20"/>
              <w:ind w:left="20"/>
              <w:jc w:val="both"/>
            </w:pPr>
            <w:r>
              <w:rPr>
                <w:rFonts w:ascii="Times New Roman"/>
                <w:b w:val="false"/>
                <w:i w:val="false"/>
                <w:color w:val="000000"/>
                <w:sz w:val="20"/>
              </w:rPr>
              <w:t>
</w:t>
            </w:r>
            <w:r>
              <w:rPr>
                <w:rFonts w:ascii="Times New Roman"/>
                <w:b w:val="false"/>
                <w:i w:val="false"/>
                <w:color w:val="000000"/>
                <w:sz w:val="20"/>
              </w:rPr>
              <w:t>Услугополучатель имеет возможность получения государственной услуги в электронной форме через портал при условии наличия ЭЦП.</w:t>
            </w:r>
          </w:p>
          <w:p>
            <w:pPr>
              <w:spacing w:after="20"/>
              <w:ind w:left="20"/>
              <w:jc w:val="both"/>
            </w:pPr>
            <w:r>
              <w:rPr>
                <w:rFonts w:ascii="Times New Roman"/>
                <w:b w:val="false"/>
                <w:i w:val="false"/>
                <w:color w:val="000000"/>
                <w:sz w:val="20"/>
              </w:rPr>
              <w:t>
</w:t>
            </w:r>
            <w:r>
              <w:rPr>
                <w:rFonts w:ascii="Times New Roman"/>
                <w:b w:val="false"/>
                <w:i w:val="false"/>
                <w:color w:val="000000"/>
                <w:sz w:val="20"/>
              </w:rPr>
              <w:t>Для лиц с ограниченными физическими возможностями наличие пандуса, кнопки вызова, тактильной дорожки для слепых и слабовидящих, зала ожидания, стойки с образцами документов.</w:t>
            </w:r>
          </w:p>
          <w:p>
            <w:pPr>
              <w:spacing w:after="20"/>
              <w:ind w:left="20"/>
              <w:jc w:val="both"/>
            </w:pPr>
            <w:r>
              <w:rPr>
                <w:rFonts w:ascii="Times New Roman"/>
                <w:b w:val="false"/>
                <w:i w:val="false"/>
                <w:color w:val="000000"/>
                <w:sz w:val="20"/>
              </w:rPr>
              <w:t>
Услугополучатель имеет возможность получения информации о порядке и статусе оказания государственной услуги в справочных службах услугодателя, а также Единого контакт-центра "1414", 8-800-080-7777</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 к Стандарту</w:t>
            </w:r>
            <w:r>
              <w:br/>
            </w:r>
            <w:r>
              <w:rPr>
                <w:rFonts w:ascii="Times New Roman"/>
                <w:b w:val="false"/>
                <w:i w:val="false"/>
                <w:color w:val="000000"/>
                <w:sz w:val="20"/>
              </w:rPr>
              <w:t xml:space="preserve">оказания медицинской помощи </w:t>
            </w:r>
            <w:r>
              <w:br/>
            </w:r>
            <w:r>
              <w:rPr>
                <w:rFonts w:ascii="Times New Roman"/>
                <w:b w:val="false"/>
                <w:i w:val="false"/>
                <w:color w:val="000000"/>
                <w:sz w:val="20"/>
              </w:rPr>
              <w:t>в стационарных условиях</w:t>
            </w:r>
            <w:r>
              <w:br/>
            </w:r>
            <w:r>
              <w:rPr>
                <w:rFonts w:ascii="Times New Roman"/>
                <w:b w:val="false"/>
                <w:i w:val="false"/>
                <w:color w:val="000000"/>
                <w:sz w:val="20"/>
              </w:rPr>
              <w:t>в Республике Казахстан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72" w:id="348"/>
    <w:p>
      <w:pPr>
        <w:spacing w:after="0"/>
        <w:ind w:left="0"/>
        <w:jc w:val="left"/>
      </w:pPr>
      <w:r>
        <w:rPr>
          <w:rFonts w:ascii="Times New Roman"/>
          <w:b/>
          <w:i w:val="false"/>
          <w:color w:val="000000"/>
        </w:rPr>
        <w:t xml:space="preserve"> Отказ в экстренной госпитализации пациенту</w:t>
      </w:r>
    </w:p>
    <w:bookmarkEnd w:id="348"/>
    <w:p>
      <w:pPr>
        <w:spacing w:after="0"/>
        <w:ind w:left="0"/>
        <w:jc w:val="both"/>
      </w:pPr>
      <w:bookmarkStart w:name="z373" w:id="349"/>
      <w:r>
        <w:rPr>
          <w:rFonts w:ascii="Times New Roman"/>
          <w:b w:val="false"/>
          <w:i w:val="false"/>
          <w:color w:val="000000"/>
          <w:sz w:val="28"/>
        </w:rPr>
        <w:t>
      Фамилия ____________________ Имя ____________________________________</w:t>
      </w:r>
    </w:p>
    <w:bookmarkEnd w:id="349"/>
    <w:p>
      <w:pPr>
        <w:spacing w:after="0"/>
        <w:ind w:left="0"/>
        <w:jc w:val="both"/>
      </w:pPr>
      <w:r>
        <w:rPr>
          <w:rFonts w:ascii="Times New Roman"/>
          <w:b w:val="false"/>
          <w:i w:val="false"/>
          <w:color w:val="000000"/>
          <w:sz w:val="28"/>
        </w:rPr>
        <w:t xml:space="preserve">       Отчество_____________________________________________________________</w:t>
      </w:r>
    </w:p>
    <w:p>
      <w:pPr>
        <w:spacing w:after="0"/>
        <w:ind w:left="0"/>
        <w:jc w:val="both"/>
      </w:pPr>
      <w:r>
        <w:rPr>
          <w:rFonts w:ascii="Times New Roman"/>
          <w:b w:val="false"/>
          <w:i w:val="false"/>
          <w:color w:val="000000"/>
          <w:sz w:val="28"/>
        </w:rPr>
        <w:t xml:space="preserve">                               (при его наличии)</w:t>
      </w:r>
    </w:p>
    <w:p>
      <w:pPr>
        <w:spacing w:after="0"/>
        <w:ind w:left="0"/>
        <w:jc w:val="both"/>
      </w:pPr>
      <w:r>
        <w:rPr>
          <w:rFonts w:ascii="Times New Roman"/>
          <w:b w:val="false"/>
          <w:i w:val="false"/>
          <w:color w:val="000000"/>
          <w:sz w:val="28"/>
        </w:rPr>
        <w:t xml:space="preserve">       Пол:</w:t>
      </w:r>
    </w:p>
    <w:p>
      <w:pPr>
        <w:spacing w:after="0"/>
        <w:ind w:left="0"/>
        <w:jc w:val="both"/>
      </w:pP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4"/>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мужской, </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женский, </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не определен</w:t>
      </w:r>
      <w:r>
        <w:br/>
      </w:r>
      <w:r>
        <w:rPr>
          <w:rFonts w:ascii="Times New Roman"/>
          <w:b w:val="false"/>
          <w:i w:val="false"/>
          <w:color w:val="000000"/>
          <w:sz w:val="28"/>
        </w:rPr>
        <w:t xml:space="preserve">       Дата рождения _______ число ___________ месяц _______ год</w:t>
      </w:r>
      <w:r>
        <w:br/>
      </w:r>
      <w:r>
        <w:rPr>
          <w:rFonts w:ascii="Times New Roman"/>
          <w:b w:val="false"/>
          <w:i w:val="false"/>
          <w:color w:val="000000"/>
          <w:sz w:val="28"/>
        </w:rPr>
        <w:t xml:space="preserve">       Домашний адрес</w:t>
      </w:r>
      <w:r>
        <w:br/>
      </w:r>
      <w:r>
        <w:rPr>
          <w:rFonts w:ascii="Times New Roman"/>
          <w:b w:val="false"/>
          <w:i w:val="false"/>
          <w:color w:val="000000"/>
          <w:sz w:val="28"/>
        </w:rPr>
        <w:t xml:space="preserve">       __________________________________________________________________</w:t>
      </w:r>
      <w:r>
        <w:br/>
      </w:r>
      <w:r>
        <w:rPr>
          <w:rFonts w:ascii="Times New Roman"/>
          <w:b w:val="false"/>
          <w:i w:val="false"/>
          <w:color w:val="000000"/>
          <w:sz w:val="28"/>
        </w:rPr>
        <w:t xml:space="preserve">       Житель: </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города,</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8"/>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Села</w:t>
      </w:r>
      <w:r>
        <w:br/>
      </w:r>
      <w:r>
        <w:rPr>
          <w:rFonts w:ascii="Times New Roman"/>
          <w:b w:val="false"/>
          <w:i w:val="false"/>
          <w:color w:val="000000"/>
          <w:sz w:val="28"/>
        </w:rPr>
        <w:t xml:space="preserve">       Место работы/учебы</w:t>
      </w:r>
      <w:r>
        <w:br/>
      </w:r>
      <w:r>
        <w:rPr>
          <w:rFonts w:ascii="Times New Roman"/>
          <w:b w:val="false"/>
          <w:i w:val="false"/>
          <w:color w:val="000000"/>
          <w:sz w:val="28"/>
        </w:rPr>
        <w:t xml:space="preserve">       _____________________________________________________________________</w:t>
      </w:r>
      <w:r>
        <w:br/>
      </w:r>
      <w:r>
        <w:rPr>
          <w:rFonts w:ascii="Times New Roman"/>
          <w:b w:val="false"/>
          <w:i w:val="false"/>
          <w:color w:val="000000"/>
          <w:sz w:val="28"/>
        </w:rPr>
        <w:t xml:space="preserve">       Телефоны: ________________________________________________________________</w:t>
      </w:r>
      <w:r>
        <w:br/>
      </w:r>
      <w:r>
        <w:rPr>
          <w:rFonts w:ascii="Times New Roman"/>
          <w:b w:val="false"/>
          <w:i w:val="false"/>
          <w:color w:val="000000"/>
          <w:sz w:val="28"/>
        </w:rPr>
        <w:t xml:space="preserve">       Категория льготности ______________________________________________________</w:t>
      </w:r>
      <w:r>
        <w:br/>
      </w:r>
      <w:r>
        <w:rPr>
          <w:rFonts w:ascii="Times New Roman"/>
          <w:b w:val="false"/>
          <w:i w:val="false"/>
          <w:color w:val="000000"/>
          <w:sz w:val="28"/>
        </w:rPr>
        <w:t xml:space="preserve">       Прикреплен _______________________________________________________</w:t>
      </w:r>
      <w:r>
        <w:br/>
      </w:r>
      <w:r>
        <w:rPr>
          <w:rFonts w:ascii="Times New Roman"/>
          <w:b w:val="false"/>
          <w:i w:val="false"/>
          <w:color w:val="000000"/>
          <w:sz w:val="28"/>
        </w:rPr>
        <w:t xml:space="preserve">                               (указать наименование МО)</w:t>
      </w:r>
      <w:r>
        <w:br/>
      </w:r>
      <w:r>
        <w:rPr>
          <w:rFonts w:ascii="Times New Roman"/>
          <w:b w:val="false"/>
          <w:i w:val="false"/>
          <w:color w:val="000000"/>
          <w:sz w:val="28"/>
        </w:rPr>
        <w:t xml:space="preserve">       Данных о прикреплении пациента в РПН нет</w:t>
      </w:r>
      <w:r>
        <w:br/>
      </w:r>
      <w:r>
        <w:rPr>
          <w:rFonts w:ascii="Times New Roman"/>
          <w:b w:val="false"/>
          <w:i w:val="false"/>
          <w:color w:val="000000"/>
          <w:sz w:val="28"/>
        </w:rPr>
        <w:t xml:space="preserve">       Кем направлен:</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9"/>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самообращение </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0"/>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организация ПМСП</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1"/>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организация консультативно-диагностической помощи</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2"/>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скорая помощь</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3"/>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другой стационар </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4"/>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родильный дом</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5"/>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военкомат</w:t>
      </w:r>
      <w:r>
        <w:br/>
      </w:r>
      <w:r>
        <w:rPr>
          <w:rFonts w:ascii="Times New Roman"/>
          <w:b w:val="false"/>
          <w:i w:val="false"/>
          <w:color w:val="000000"/>
          <w:sz w:val="28"/>
        </w:rPr>
        <w:t xml:space="preserve">       </w:t>
      </w:r>
    </w:p>
    <w:p>
      <w:pPr>
        <w:spacing w:after="0"/>
        <w:ind w:left="0"/>
        <w:jc w:val="both"/>
      </w:pPr>
      <w:r>
        <w:drawing>
          <wp:inline distT="0" distB="0" distL="0" distR="0">
            <wp:extent cx="279400" cy="241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6"/>
                    <a:stretch>
                      <a:fillRect/>
                    </a:stretch>
                  </pic:blipFill>
                  <pic:spPr>
                    <a:xfrm>
                      <a:off x="0" y="0"/>
                      <a:ext cx="279400" cy="241300"/>
                    </a:xfrm>
                    <a:prstGeom prst="rect">
                      <a:avLst/>
                    </a:prstGeom>
                  </pic:spPr>
                </pic:pic>
              </a:graphicData>
            </a:graphic>
          </wp:inline>
        </w:drawing>
      </w:r>
    </w:p>
    <w:p>
      <w:pPr>
        <w:spacing w:after="0"/>
        <w:ind w:left="0"/>
        <w:jc w:val="left"/>
      </w:pPr>
      <w:r>
        <w:br/>
      </w:r>
      <w:r>
        <w:rPr>
          <w:rFonts w:ascii="Times New Roman"/>
          <w:b w:val="false"/>
          <w:i w:val="false"/>
          <w:color w:val="000000"/>
          <w:sz w:val="28"/>
        </w:rPr>
        <w:t xml:space="preserve">       прочие</w:t>
      </w:r>
      <w:r>
        <w:br/>
      </w:r>
      <w:r>
        <w:rPr>
          <w:rFonts w:ascii="Times New Roman"/>
          <w:b w:val="false"/>
          <w:i w:val="false"/>
          <w:color w:val="000000"/>
          <w:sz w:val="28"/>
        </w:rPr>
        <w:t>
</w:t>
      </w:r>
    </w:p>
    <w:bookmarkStart w:name="z374" w:id="350"/>
    <w:p>
      <w:pPr>
        <w:spacing w:after="0"/>
        <w:ind w:left="0"/>
        <w:jc w:val="both"/>
      </w:pPr>
      <w:r>
        <w:rPr>
          <w:rFonts w:ascii="Times New Roman"/>
          <w:b w:val="false"/>
          <w:i w:val="false"/>
          <w:color w:val="000000"/>
          <w:sz w:val="28"/>
        </w:rPr>
        <w:t>
      Вид обращения: плановое, экстренное (нужное подчеркнуть)</w:t>
      </w:r>
    </w:p>
    <w:bookmarkEnd w:id="35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 диагноза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Тип диагноза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диагноза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диагноза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Характер травмы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375" w:id="351"/>
      <w:r>
        <w:rPr>
          <w:rFonts w:ascii="Times New Roman"/>
          <w:b w:val="false"/>
          <w:i w:val="false"/>
          <w:color w:val="000000"/>
          <w:sz w:val="28"/>
        </w:rPr>
        <w:t>
      Медицинская организация, отказавшая в госпитализации:</w:t>
      </w:r>
    </w:p>
    <w:bookmarkEnd w:id="351"/>
    <w:p>
      <w:pPr>
        <w:spacing w:after="0"/>
        <w:ind w:left="0"/>
        <w:jc w:val="both"/>
      </w:pPr>
      <w:r>
        <w:rPr>
          <w:rFonts w:ascii="Times New Roman"/>
          <w:b w:val="false"/>
          <w:i w:val="false"/>
          <w:color w:val="000000"/>
          <w:sz w:val="28"/>
        </w:rPr>
        <w:t xml:space="preserve">       ________________________________________________________________________</w:t>
      </w:r>
    </w:p>
    <w:p>
      <w:pPr>
        <w:spacing w:after="0"/>
        <w:ind w:left="0"/>
        <w:jc w:val="both"/>
      </w:pPr>
      <w:r>
        <w:rPr>
          <w:rFonts w:ascii="Times New Roman"/>
          <w:b w:val="false"/>
          <w:i w:val="false"/>
          <w:color w:val="000000"/>
          <w:sz w:val="28"/>
        </w:rPr>
        <w:t xml:space="preserve">       Причина отказа: __________________________________________________________</w:t>
      </w:r>
    </w:p>
    <w:bookmarkStart w:name="z376" w:id="352"/>
    <w:p>
      <w:pPr>
        <w:spacing w:after="0"/>
        <w:ind w:left="0"/>
        <w:jc w:val="both"/>
      </w:pPr>
      <w:r>
        <w:rPr>
          <w:rFonts w:ascii="Times New Roman"/>
          <w:b w:val="false"/>
          <w:i w:val="false"/>
          <w:color w:val="000000"/>
          <w:sz w:val="28"/>
        </w:rPr>
        <w:t>
      Выполненные услуги:</w:t>
      </w:r>
    </w:p>
    <w:bookmarkEnd w:id="35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377" w:id="353"/>
    <w:p>
      <w:pPr>
        <w:spacing w:after="0"/>
        <w:ind w:left="0"/>
        <w:jc w:val="both"/>
      </w:pPr>
      <w:r>
        <w:rPr>
          <w:rFonts w:ascii="Times New Roman"/>
          <w:b w:val="false"/>
          <w:i w:val="false"/>
          <w:color w:val="000000"/>
          <w:sz w:val="28"/>
        </w:rPr>
        <w:t>
      Выполненные операции/манипуляции:</w:t>
      </w:r>
    </w:p>
    <w:bookmarkEnd w:id="35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операции/ манипуляции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операции/манипуляции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378" w:id="354"/>
    <w:p>
      <w:pPr>
        <w:spacing w:after="0"/>
        <w:ind w:left="0"/>
        <w:jc w:val="both"/>
      </w:pPr>
      <w:r>
        <w:rPr>
          <w:rFonts w:ascii="Times New Roman"/>
          <w:b w:val="false"/>
          <w:i w:val="false"/>
          <w:color w:val="000000"/>
          <w:sz w:val="28"/>
        </w:rPr>
        <w:t>
      Использованные медикаменты:</w:t>
      </w:r>
    </w:p>
    <w:bookmarkEnd w:id="35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медикамента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медикамента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379" w:id="355"/>
      <w:r>
        <w:rPr>
          <w:rFonts w:ascii="Times New Roman"/>
          <w:b w:val="false"/>
          <w:i w:val="false"/>
          <w:color w:val="000000"/>
          <w:sz w:val="28"/>
        </w:rPr>
        <w:t xml:space="preserve">
      Рекомендации: -лечение амбулаторное; -рекомендованные лекарственные средства </w:t>
      </w:r>
    </w:p>
    <w:bookmarkEnd w:id="355"/>
    <w:p>
      <w:pPr>
        <w:spacing w:after="0"/>
        <w:ind w:left="0"/>
        <w:jc w:val="both"/>
      </w:pPr>
      <w:r>
        <w:rPr>
          <w:rFonts w:ascii="Times New Roman"/>
          <w:b w:val="false"/>
          <w:i w:val="false"/>
          <w:color w:val="000000"/>
          <w:sz w:val="28"/>
        </w:rPr>
        <w:t xml:space="preserve">       (указать наименование препарата, дозу, кратность приема)</w:t>
      </w:r>
    </w:p>
    <w:p>
      <w:pPr>
        <w:spacing w:after="0"/>
        <w:ind w:left="0"/>
        <w:jc w:val="both"/>
      </w:pPr>
      <w:r>
        <w:rPr>
          <w:rFonts w:ascii="Times New Roman"/>
          <w:b w:val="false"/>
          <w:i w:val="false"/>
          <w:color w:val="000000"/>
          <w:sz w:val="28"/>
        </w:rPr>
        <w:t xml:space="preserve">       ____________________________________________________________________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консультация профильного специалиста (указать профиль)</w:t>
      </w:r>
    </w:p>
    <w:p>
      <w:pPr>
        <w:spacing w:after="0"/>
        <w:ind w:left="0"/>
        <w:jc w:val="both"/>
      </w:pPr>
      <w:r>
        <w:rPr>
          <w:rFonts w:ascii="Times New Roman"/>
          <w:b w:val="false"/>
          <w:i w:val="false"/>
          <w:color w:val="000000"/>
          <w:sz w:val="28"/>
        </w:rPr>
        <w:t xml:space="preserve">       _____________________________________________________________________</w:t>
      </w:r>
    </w:p>
    <w:p>
      <w:pPr>
        <w:spacing w:after="0"/>
        <w:ind w:left="0"/>
        <w:jc w:val="both"/>
      </w:pPr>
      <w:r>
        <w:rPr>
          <w:rFonts w:ascii="Times New Roman"/>
          <w:b w:val="false"/>
          <w:i w:val="false"/>
          <w:color w:val="000000"/>
          <w:sz w:val="28"/>
        </w:rPr>
        <w:t xml:space="preserve">       Другие рекомендации: 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w:t>
      </w:r>
    </w:p>
    <w:p>
      <w:pPr>
        <w:spacing w:after="0"/>
        <w:ind w:left="0"/>
        <w:jc w:val="both"/>
      </w:pPr>
      <w:r>
        <w:rPr>
          <w:rFonts w:ascii="Times New Roman"/>
          <w:b w:val="false"/>
          <w:i w:val="false"/>
          <w:color w:val="000000"/>
          <w:sz w:val="28"/>
        </w:rPr>
        <w:t xml:space="preserve">       Дата регистрации отказа:_______число ________месяц_______ год</w:t>
      </w:r>
    </w:p>
    <w:p>
      <w:pPr>
        <w:spacing w:after="0"/>
        <w:ind w:left="0"/>
        <w:jc w:val="both"/>
      </w:pPr>
      <w:r>
        <w:rPr>
          <w:rFonts w:ascii="Times New Roman"/>
          <w:b w:val="false"/>
          <w:i w:val="false"/>
          <w:color w:val="000000"/>
          <w:sz w:val="28"/>
        </w:rPr>
        <w:t xml:space="preserve">       Пациент _____________________________________________________________</w:t>
      </w:r>
    </w:p>
    <w:p>
      <w:pPr>
        <w:spacing w:after="0"/>
        <w:ind w:left="0"/>
        <w:jc w:val="both"/>
      </w:pPr>
      <w:r>
        <w:rPr>
          <w:rFonts w:ascii="Times New Roman"/>
          <w:b w:val="false"/>
          <w:i w:val="false"/>
          <w:color w:val="000000"/>
          <w:sz w:val="28"/>
        </w:rPr>
        <w:t xml:space="preserve">                   (Фамилия, имя, отчество (при его наличии) пациент</w:t>
      </w:r>
    </w:p>
    <w:p>
      <w:pPr>
        <w:spacing w:after="0"/>
        <w:ind w:left="0"/>
        <w:jc w:val="both"/>
      </w:pPr>
      <w:r>
        <w:rPr>
          <w:rFonts w:ascii="Times New Roman"/>
          <w:b w:val="false"/>
          <w:i w:val="false"/>
          <w:color w:val="000000"/>
          <w:sz w:val="28"/>
        </w:rPr>
        <w:t xml:space="preserve">       Подпись пациента_____________________________________________________</w:t>
      </w:r>
    </w:p>
    <w:p>
      <w:pPr>
        <w:spacing w:after="0"/>
        <w:ind w:left="0"/>
        <w:jc w:val="both"/>
      </w:pPr>
      <w:r>
        <w:rPr>
          <w:rFonts w:ascii="Times New Roman"/>
          <w:b w:val="false"/>
          <w:i w:val="false"/>
          <w:color w:val="000000"/>
          <w:sz w:val="28"/>
        </w:rPr>
        <w:t xml:space="preserve">       Врач: _______________________________________________________________</w:t>
      </w:r>
    </w:p>
    <w:p>
      <w:pPr>
        <w:spacing w:after="0"/>
        <w:ind w:left="0"/>
        <w:jc w:val="both"/>
      </w:pPr>
      <w:r>
        <w:rPr>
          <w:rFonts w:ascii="Times New Roman"/>
          <w:b w:val="false"/>
          <w:i w:val="false"/>
          <w:color w:val="000000"/>
          <w:sz w:val="28"/>
        </w:rPr>
        <w:t xml:space="preserve">                         (Фамилия, имя, отчество (при его наличии)</w:t>
      </w:r>
    </w:p>
    <w:p>
      <w:pPr>
        <w:spacing w:after="0"/>
        <w:ind w:left="0"/>
        <w:jc w:val="both"/>
      </w:pPr>
      <w:r>
        <w:rPr>
          <w:rFonts w:ascii="Times New Roman"/>
          <w:b w:val="false"/>
          <w:i w:val="false"/>
          <w:color w:val="000000"/>
          <w:sz w:val="28"/>
        </w:rPr>
        <w:t xml:space="preserve">       Подпись отказавшего врача____________________________________________</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 к Стандарту</w:t>
            </w:r>
            <w:r>
              <w:br/>
            </w:r>
            <w:r>
              <w:rPr>
                <w:rFonts w:ascii="Times New Roman"/>
                <w:b w:val="false"/>
                <w:i w:val="false"/>
                <w:color w:val="000000"/>
                <w:sz w:val="20"/>
              </w:rPr>
              <w:t>оказания медицинской помощи</w:t>
            </w:r>
            <w:r>
              <w:br/>
            </w:r>
            <w:r>
              <w:rPr>
                <w:rFonts w:ascii="Times New Roman"/>
                <w:b w:val="false"/>
                <w:i w:val="false"/>
                <w:color w:val="000000"/>
                <w:sz w:val="20"/>
              </w:rPr>
              <w:t>в стационарных условиях в</w:t>
            </w:r>
            <w:r>
              <w:br/>
            </w:r>
            <w:r>
              <w:rPr>
                <w:rFonts w:ascii="Times New Roman"/>
                <w:b w:val="false"/>
                <w:i w:val="false"/>
                <w:color w:val="000000"/>
                <w:sz w:val="20"/>
              </w:rPr>
              <w:t>Республике Казахстан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82" w:id="356"/>
    <w:p>
      <w:pPr>
        <w:spacing w:after="0"/>
        <w:ind w:left="0"/>
        <w:jc w:val="left"/>
      </w:pPr>
      <w:r>
        <w:rPr>
          <w:rFonts w:ascii="Times New Roman"/>
          <w:b/>
          <w:i w:val="false"/>
          <w:color w:val="000000"/>
        </w:rPr>
        <w:t xml:space="preserve"> Перечень медицинских услуг и использованных лекарственных средств не госпитализированным пациентам (с__ ___ 20__ – по __ __ 20__ года)</w:t>
      </w:r>
    </w:p>
    <w:bookmarkEnd w:id="35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118"/>
        <w:gridCol w:w="1118"/>
        <w:gridCol w:w="1118"/>
        <w:gridCol w:w="1118"/>
        <w:gridCol w:w="1118"/>
        <w:gridCol w:w="1118"/>
        <w:gridCol w:w="1118"/>
        <w:gridCol w:w="1118"/>
        <w:gridCol w:w="1118"/>
        <w:gridCol w:w="1119"/>
        <w:gridCol w:w="1119"/>
      </w:tblGrid>
      <w:tr>
        <w:trPr>
          <w:trHeight w:val="30" w:hRule="atLeast"/>
        </w:trPr>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Использованные медицинские изделия</w:t>
            </w:r>
          </w:p>
        </w:tc>
      </w:tr>
      <w:tr>
        <w:trPr>
          <w:trHeight w:val="30" w:hRule="atLeast"/>
        </w:trPr>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Индивидуальный идентификационный номер пациента</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услуги</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услуги</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услуг</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лекарственного средства</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лекарственного средства</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лекарственного средства</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медицинского изделия</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медицинского изделия</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медицинского изделия</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bl>
    <w:p>
      <w:pPr>
        <w:spacing w:after="0"/>
        <w:ind w:left="0"/>
        <w:jc w:val="both"/>
      </w:pPr>
      <w:bookmarkStart w:name="z383" w:id="357"/>
      <w:r>
        <w:rPr>
          <w:rFonts w:ascii="Times New Roman"/>
          <w:b w:val="false"/>
          <w:i w:val="false"/>
          <w:color w:val="000000"/>
          <w:sz w:val="28"/>
        </w:rPr>
        <w:t>
      Медицинская организация: ____________________________________________</w:t>
      </w:r>
    </w:p>
    <w:bookmarkEnd w:id="357"/>
    <w:p>
      <w:pPr>
        <w:spacing w:after="0"/>
        <w:ind w:left="0"/>
        <w:jc w:val="both"/>
      </w:pPr>
      <w:r>
        <w:rPr>
          <w:rFonts w:ascii="Times New Roman"/>
          <w:b w:val="false"/>
          <w:i w:val="false"/>
          <w:color w:val="000000"/>
          <w:sz w:val="28"/>
        </w:rPr>
        <w:t xml:space="preserve">       Дата формирования: __________________________________________________</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8</w:t>
            </w:r>
            <w:r>
              <w:br/>
            </w:r>
            <w:r>
              <w:rPr>
                <w:rFonts w:ascii="Times New Roman"/>
                <w:b w:val="false"/>
                <w:i w:val="false"/>
                <w:color w:val="000000"/>
                <w:sz w:val="20"/>
              </w:rPr>
              <w:t xml:space="preserve">к Стандарту оказания </w:t>
            </w:r>
            <w:r>
              <w:br/>
            </w:r>
            <w:r>
              <w:rPr>
                <w:rFonts w:ascii="Times New Roman"/>
                <w:b w:val="false"/>
                <w:i w:val="false"/>
                <w:color w:val="000000"/>
                <w:sz w:val="20"/>
              </w:rPr>
              <w:t xml:space="preserve">медицинской помощи в </w:t>
            </w:r>
            <w:r>
              <w:br/>
            </w:r>
            <w:r>
              <w:rPr>
                <w:rFonts w:ascii="Times New Roman"/>
                <w:b w:val="false"/>
                <w:i w:val="false"/>
                <w:color w:val="000000"/>
                <w:sz w:val="20"/>
              </w:rPr>
              <w:t>стационарных условиях в</w:t>
            </w:r>
            <w:r>
              <w:br/>
            </w:r>
            <w:r>
              <w:rPr>
                <w:rFonts w:ascii="Times New Roman"/>
                <w:b w:val="false"/>
                <w:i w:val="false"/>
                <w:color w:val="000000"/>
                <w:sz w:val="20"/>
              </w:rPr>
              <w:t>Республике Казахстан</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 государственной услуги "Выдача выписки из медицинской карты стационарного больного"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стационарную помощь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Способы предоставления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стационарную помощь, веб-портал "электронного правительства"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услуга при непосредственном обращении оказывается в день обращения.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и (или) бумажная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85" w:id="358"/>
          <w:p>
            <w:pPr>
              <w:spacing w:after="20"/>
              <w:ind w:left="20"/>
              <w:jc w:val="both"/>
            </w:pPr>
            <w:r>
              <w:rPr>
                <w:rFonts w:ascii="Times New Roman"/>
                <w:b w:val="false"/>
                <w:i w:val="false"/>
                <w:color w:val="000000"/>
                <w:sz w:val="20"/>
              </w:rPr>
              <w:t>
1) при непосредственном обращении к услугодателю – выписка из медицинской карты стационарного больного в бумажном виде, либо мотивированный отказ в оказании государственной услуги.</w:t>
            </w:r>
          </w:p>
          <w:bookmarkEnd w:id="358"/>
          <w:p>
            <w:pPr>
              <w:spacing w:after="20"/>
              <w:ind w:left="20"/>
              <w:jc w:val="both"/>
            </w:pPr>
            <w:r>
              <w:rPr>
                <w:rFonts w:ascii="Times New Roman"/>
                <w:b w:val="false"/>
                <w:i w:val="false"/>
                <w:color w:val="000000"/>
                <w:sz w:val="20"/>
              </w:rPr>
              <w:t>
2) в электронном формате при обращении на портал – выписка из медицинской карты стационарного больного в форме электронного документа подписанного ЭЦП услугодателя, либо мотивированный отказ в оказании государственной услуги.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86" w:id="359"/>
          <w:p>
            <w:pPr>
              <w:spacing w:after="20"/>
              <w:ind w:left="20"/>
              <w:jc w:val="both"/>
            </w:pPr>
            <w:r>
              <w:rPr>
                <w:rFonts w:ascii="Times New Roman"/>
                <w:b w:val="false"/>
                <w:i w:val="false"/>
                <w:color w:val="000000"/>
                <w:sz w:val="20"/>
              </w:rPr>
              <w:t>
1) услугодатель – с понедельника по пятницу с 8.00 до 17.00 часов, без перерыва, кроме выходных и праздничных дней согласно трудовому законодательству.</w:t>
            </w:r>
          </w:p>
          <w:bookmarkEnd w:id="359"/>
          <w:p>
            <w:pPr>
              <w:spacing w:after="20"/>
              <w:ind w:left="20"/>
              <w:jc w:val="both"/>
            </w:pPr>
            <w:r>
              <w:rPr>
                <w:rFonts w:ascii="Times New Roman"/>
                <w:b w:val="false"/>
                <w:i w:val="false"/>
                <w:color w:val="000000"/>
                <w:sz w:val="20"/>
              </w:rPr>
              <w:t>
</w:t>
            </w:r>
            <w:r>
              <w:rPr>
                <w:rFonts w:ascii="Times New Roman"/>
                <w:b w:val="false"/>
                <w:i w:val="false"/>
                <w:color w:val="000000"/>
                <w:sz w:val="20"/>
              </w:rPr>
              <w:t>Прием услугополучателей осуществляется в порядке очереди. Предварительная запись и ускоренное обслуживание не предусмотрены.</w:t>
            </w:r>
          </w:p>
          <w:p>
            <w:pPr>
              <w:spacing w:after="20"/>
              <w:ind w:left="20"/>
              <w:jc w:val="both"/>
            </w:pPr>
            <w:r>
              <w:rPr>
                <w:rFonts w:ascii="Times New Roman"/>
                <w:b w:val="false"/>
                <w:i w:val="false"/>
                <w:color w:val="000000"/>
                <w:sz w:val="20"/>
              </w:rPr>
              <w:t>
</w:t>
            </w:r>
            <w:r>
              <w:rPr>
                <w:rFonts w:ascii="Times New Roman"/>
                <w:b w:val="false"/>
                <w:i w:val="false"/>
                <w:color w:val="000000"/>
                <w:sz w:val="20"/>
              </w:rPr>
              <w:t>2) портал – круглосуточно согласно трудовому законодательству, за исключением технических перерывов, связанных с проведением ремонтных работ (при обращении услугополучателя после окончания рабочего времени, в выходные и праздничные дни).</w:t>
            </w:r>
          </w:p>
          <w:p>
            <w:pPr>
              <w:spacing w:after="20"/>
              <w:ind w:left="20"/>
              <w:jc w:val="both"/>
            </w:pPr>
            <w:r>
              <w:rPr>
                <w:rFonts w:ascii="Times New Roman"/>
                <w:b w:val="false"/>
                <w:i w:val="false"/>
                <w:color w:val="000000"/>
                <w:sz w:val="20"/>
              </w:rPr>
              <w:t>
При этом запрос на получение государственной услуги принимается за 2 часа до окончания работы услугодателя (до 18.00 часов в рабочие дни).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89" w:id="360"/>
          <w:p>
            <w:pPr>
              <w:spacing w:after="20"/>
              <w:ind w:left="20"/>
              <w:jc w:val="both"/>
            </w:pPr>
            <w:r>
              <w:rPr>
                <w:rFonts w:ascii="Times New Roman"/>
                <w:b w:val="false"/>
                <w:i w:val="false"/>
                <w:color w:val="000000"/>
                <w:sz w:val="20"/>
              </w:rPr>
              <w:t>
К услугодателю:</w:t>
            </w:r>
          </w:p>
          <w:bookmarkEnd w:id="360"/>
          <w:p>
            <w:pPr>
              <w:spacing w:after="20"/>
              <w:ind w:left="20"/>
              <w:jc w:val="both"/>
            </w:pPr>
            <w:r>
              <w:rPr>
                <w:rFonts w:ascii="Times New Roman"/>
                <w:b w:val="false"/>
                <w:i w:val="false"/>
                <w:color w:val="000000"/>
                <w:sz w:val="20"/>
              </w:rPr>
              <w:t>
</w:t>
            </w:r>
            <w:r>
              <w:rPr>
                <w:rFonts w:ascii="Times New Roman"/>
                <w:b w:val="false"/>
                <w:i w:val="false"/>
                <w:color w:val="000000"/>
                <w:sz w:val="20"/>
              </w:rPr>
              <w:t>1) удостоверение личности и/или его законного представителя, либо электронный документ из сервиса цифровых документов (для идентификации);</w:t>
            </w:r>
          </w:p>
          <w:p>
            <w:pPr>
              <w:spacing w:after="20"/>
              <w:ind w:left="20"/>
              <w:jc w:val="both"/>
            </w:pPr>
            <w:r>
              <w:rPr>
                <w:rFonts w:ascii="Times New Roman"/>
                <w:b w:val="false"/>
                <w:i w:val="false"/>
                <w:color w:val="000000"/>
                <w:sz w:val="20"/>
              </w:rPr>
              <w:t>
</w:t>
            </w:r>
            <w:r>
              <w:rPr>
                <w:rFonts w:ascii="Times New Roman"/>
                <w:b w:val="false"/>
                <w:i w:val="false"/>
                <w:color w:val="000000"/>
                <w:sz w:val="20"/>
              </w:rPr>
              <w:t>через портал "электронного правительства":</w:t>
            </w:r>
          </w:p>
          <w:p>
            <w:pPr>
              <w:spacing w:after="20"/>
              <w:ind w:left="20"/>
              <w:jc w:val="both"/>
            </w:pPr>
            <w:r>
              <w:rPr>
                <w:rFonts w:ascii="Times New Roman"/>
                <w:b w:val="false"/>
                <w:i w:val="false"/>
                <w:color w:val="000000"/>
                <w:sz w:val="20"/>
              </w:rPr>
              <w:t>
</w:t>
            </w:r>
            <w:r>
              <w:rPr>
                <w:rFonts w:ascii="Times New Roman"/>
                <w:b w:val="false"/>
                <w:i w:val="false"/>
                <w:color w:val="000000"/>
                <w:sz w:val="20"/>
              </w:rPr>
              <w:t>запрос на получение государственной услуги;</w:t>
            </w:r>
          </w:p>
          <w:p>
            <w:pPr>
              <w:spacing w:after="20"/>
              <w:ind w:left="20"/>
              <w:jc w:val="both"/>
            </w:pPr>
            <w:r>
              <w:rPr>
                <w:rFonts w:ascii="Times New Roman"/>
                <w:b w:val="false"/>
                <w:i w:val="false"/>
                <w:color w:val="000000"/>
                <w:sz w:val="20"/>
              </w:rPr>
              <w:t>
сведения о документе, удостоверяющие личность услугодатель получает из соответствующих информационных систем через шлюз электронного правительства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93" w:id="361"/>
          <w:p>
            <w:pPr>
              <w:spacing w:after="20"/>
              <w:ind w:left="20"/>
              <w:jc w:val="both"/>
            </w:pPr>
            <w:r>
              <w:rPr>
                <w:rFonts w:ascii="Times New Roman"/>
                <w:b w:val="false"/>
                <w:i w:val="false"/>
                <w:color w:val="000000"/>
                <w:sz w:val="20"/>
              </w:rPr>
              <w:t>
1) установление недостоверности документа, представленного услугополучателем для получения государственной услуги, и (или) данных (сведений), содержащихся в них;</w:t>
            </w:r>
          </w:p>
          <w:bookmarkEnd w:id="361"/>
          <w:p>
            <w:pPr>
              <w:spacing w:after="20"/>
              <w:ind w:left="20"/>
              <w:jc w:val="both"/>
            </w:pPr>
            <w:r>
              <w:rPr>
                <w:rFonts w:ascii="Times New Roman"/>
                <w:b w:val="false"/>
                <w:i w:val="false"/>
                <w:color w:val="000000"/>
                <w:sz w:val="20"/>
              </w:rPr>
              <w:t>
2)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установленными Стандартом.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94" w:id="362"/>
          <w:p>
            <w:pPr>
              <w:spacing w:after="20"/>
              <w:ind w:left="20"/>
              <w:jc w:val="both"/>
            </w:pPr>
            <w:r>
              <w:rPr>
                <w:rFonts w:ascii="Times New Roman"/>
                <w:b w:val="false"/>
                <w:i w:val="false"/>
                <w:color w:val="000000"/>
                <w:sz w:val="20"/>
              </w:rPr>
              <w:t>
Услугополучатель имеет возможность получения государственной услуги в электронной форме посредством зарегистрированного на портале абонентского номера сотовой связи услугополучателя путем передачи одноразового пароля или путем отправления короткого текстового сообщения в качестве ответа на уведомление портала.</w:t>
            </w:r>
          </w:p>
          <w:bookmarkEnd w:id="362"/>
          <w:p>
            <w:pPr>
              <w:spacing w:after="20"/>
              <w:ind w:left="20"/>
              <w:jc w:val="both"/>
            </w:pPr>
            <w:r>
              <w:rPr>
                <w:rFonts w:ascii="Times New Roman"/>
                <w:b w:val="false"/>
                <w:i w:val="false"/>
                <w:color w:val="000000"/>
                <w:sz w:val="20"/>
              </w:rPr>
              <w:t>
</w:t>
            </w:r>
            <w:r>
              <w:rPr>
                <w:rFonts w:ascii="Times New Roman"/>
                <w:b w:val="false"/>
                <w:i w:val="false"/>
                <w:color w:val="000000"/>
                <w:sz w:val="20"/>
              </w:rPr>
              <w:t>Услугополучатель имеет возможность получения государственной услуги в электронной форме через портал при условии наличия ЭЦП.</w:t>
            </w:r>
          </w:p>
          <w:p>
            <w:pPr>
              <w:spacing w:after="20"/>
              <w:ind w:left="20"/>
              <w:jc w:val="both"/>
            </w:pPr>
            <w:r>
              <w:rPr>
                <w:rFonts w:ascii="Times New Roman"/>
                <w:b w:val="false"/>
                <w:i w:val="false"/>
                <w:color w:val="000000"/>
                <w:sz w:val="20"/>
              </w:rPr>
              <w:t>
</w:t>
            </w:r>
            <w:r>
              <w:rPr>
                <w:rFonts w:ascii="Times New Roman"/>
                <w:b w:val="false"/>
                <w:i w:val="false"/>
                <w:color w:val="000000"/>
                <w:sz w:val="20"/>
              </w:rPr>
              <w:t>Для лиц с ограниченными физическими возможностями наличие пандуса, кнопки вызова, тактильной дорожки для слепых и слабовидящих, зала ожидания, стойки с образцами документов.</w:t>
            </w:r>
          </w:p>
          <w:p>
            <w:pPr>
              <w:spacing w:after="20"/>
              <w:ind w:left="20"/>
              <w:jc w:val="both"/>
            </w:pPr>
            <w:r>
              <w:rPr>
                <w:rFonts w:ascii="Times New Roman"/>
                <w:b w:val="false"/>
                <w:i w:val="false"/>
                <w:color w:val="000000"/>
                <w:sz w:val="20"/>
              </w:rPr>
              <w:t>
Услугополучатель имеет возможность получения информации о порядке и статусе оказания государственной услуги в справочных службах услугодателя, а также Единого контакт-центра "1414", 8-800-080-7777</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9</w:t>
            </w:r>
            <w:r>
              <w:br/>
            </w:r>
            <w:r>
              <w:rPr>
                <w:rFonts w:ascii="Times New Roman"/>
                <w:b w:val="false"/>
                <w:i w:val="false"/>
                <w:color w:val="000000"/>
                <w:sz w:val="20"/>
              </w:rPr>
              <w:t xml:space="preserve">к Стандарту оказания </w:t>
            </w:r>
            <w:r>
              <w:br/>
            </w:r>
            <w:r>
              <w:rPr>
                <w:rFonts w:ascii="Times New Roman"/>
                <w:b w:val="false"/>
                <w:i w:val="false"/>
                <w:color w:val="000000"/>
                <w:sz w:val="20"/>
              </w:rPr>
              <w:t xml:space="preserve">медицинской помощи в </w:t>
            </w:r>
            <w:r>
              <w:br/>
            </w:r>
            <w:r>
              <w:rPr>
                <w:rFonts w:ascii="Times New Roman"/>
                <w:b w:val="false"/>
                <w:i w:val="false"/>
                <w:color w:val="000000"/>
                <w:sz w:val="20"/>
              </w:rPr>
              <w:t>стационарных условиях в</w:t>
            </w:r>
            <w:r>
              <w:br/>
            </w:r>
            <w:r>
              <w:rPr>
                <w:rFonts w:ascii="Times New Roman"/>
                <w:b w:val="false"/>
                <w:i w:val="false"/>
                <w:color w:val="000000"/>
                <w:sz w:val="20"/>
              </w:rPr>
              <w:t>Республике Казахстан</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 государственной услуги "Выдача заключения о нуждаемости в санаторно-курортном лечении"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первичную медико-санитарную помощь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Способы предоставления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первичную медико-санитарную помощь, веб-портал "электронного правительства"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момента сдачи услугополучателем документов услугодателю - в течение 1 (одного) рабочего дня;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и (или) бумажная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98" w:id="363"/>
          <w:p>
            <w:pPr>
              <w:spacing w:after="20"/>
              <w:ind w:left="20"/>
              <w:jc w:val="both"/>
            </w:pPr>
            <w:r>
              <w:rPr>
                <w:rFonts w:ascii="Times New Roman"/>
                <w:b w:val="false"/>
                <w:i w:val="false"/>
                <w:color w:val="000000"/>
                <w:sz w:val="20"/>
              </w:rPr>
              <w:t xml:space="preserve">
1) при непосредственном обращении к услугодателю- санаторно–курортная карта, выданная по </w:t>
            </w:r>
            <w:r>
              <w:rPr>
                <w:rFonts w:ascii="Times New Roman"/>
                <w:b w:val="false"/>
                <w:i w:val="false"/>
                <w:color w:val="000000"/>
                <w:sz w:val="20"/>
              </w:rPr>
              <w:t>форме</w:t>
            </w:r>
            <w:r>
              <w:rPr>
                <w:rFonts w:ascii="Times New Roman"/>
                <w:b w:val="false"/>
                <w:i w:val="false"/>
                <w:color w:val="000000"/>
                <w:sz w:val="20"/>
              </w:rPr>
              <w:t xml:space="preserve"> 069/у, утвержденной приказом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за № 21579), либо мотивированный ответ об отказе в оказании государственной услуги по основаниям, указанным в пункте 9 настоящего Стандарта;</w:t>
            </w:r>
          </w:p>
          <w:bookmarkEnd w:id="363"/>
          <w:p>
            <w:pPr>
              <w:spacing w:after="20"/>
              <w:ind w:left="20"/>
              <w:jc w:val="both"/>
            </w:pPr>
            <w:r>
              <w:rPr>
                <w:rFonts w:ascii="Times New Roman"/>
                <w:b w:val="false"/>
                <w:i w:val="false"/>
                <w:color w:val="000000"/>
                <w:sz w:val="20"/>
              </w:rPr>
              <w:t xml:space="preserve">
2) в электронном формате при обращении на портал- санаторно–курортная карта, выданное по </w:t>
            </w:r>
            <w:r>
              <w:rPr>
                <w:rFonts w:ascii="Times New Roman"/>
                <w:b w:val="false"/>
                <w:i w:val="false"/>
                <w:color w:val="000000"/>
                <w:sz w:val="20"/>
              </w:rPr>
              <w:t>форме</w:t>
            </w:r>
            <w:r>
              <w:rPr>
                <w:rFonts w:ascii="Times New Roman"/>
                <w:b w:val="false"/>
                <w:i w:val="false"/>
                <w:color w:val="000000"/>
                <w:sz w:val="20"/>
              </w:rPr>
              <w:t xml:space="preserve"> 069/у электронного документа подписанного ЭЦП услугодателя, либо мотивированный отказ в оказании государственной услуги по основаниям, указанным в пункте 9 настоящего Стандарта.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99" w:id="364"/>
          <w:p>
            <w:pPr>
              <w:spacing w:after="20"/>
              <w:ind w:left="20"/>
              <w:jc w:val="both"/>
            </w:pPr>
            <w:r>
              <w:rPr>
                <w:rFonts w:ascii="Times New Roman"/>
                <w:b w:val="false"/>
                <w:i w:val="false"/>
                <w:color w:val="000000"/>
                <w:sz w:val="20"/>
              </w:rPr>
              <w:t>
1) услугодатель – с понедельника по пятницу с 9.00 часов до 18.30 часов с перерывом на обед с 13.00 часов до 14.30 часов, кроме выходных и праздничных дней согласно трудовому законодательству.</w:t>
            </w:r>
          </w:p>
          <w:bookmarkEnd w:id="364"/>
          <w:p>
            <w:pPr>
              <w:spacing w:after="20"/>
              <w:ind w:left="20"/>
              <w:jc w:val="both"/>
            </w:pPr>
            <w:r>
              <w:rPr>
                <w:rFonts w:ascii="Times New Roman"/>
                <w:b w:val="false"/>
                <w:i w:val="false"/>
                <w:color w:val="000000"/>
                <w:sz w:val="20"/>
              </w:rPr>
              <w:t>
</w:t>
            </w:r>
            <w:r>
              <w:rPr>
                <w:rFonts w:ascii="Times New Roman"/>
                <w:b w:val="false"/>
                <w:i w:val="false"/>
                <w:color w:val="000000"/>
                <w:sz w:val="20"/>
              </w:rPr>
              <w:t>2) портал – круглосуточно согласно трудовому законодательству за исключением технических перерывов, связанных с проведением ремонтных работ (при обращении услугополучателя после окончания рабочего времени, в выходные и праздничные дни).</w:t>
            </w:r>
          </w:p>
          <w:p>
            <w:pPr>
              <w:spacing w:after="20"/>
              <w:ind w:left="20"/>
              <w:jc w:val="both"/>
            </w:pPr>
            <w:r>
              <w:rPr>
                <w:rFonts w:ascii="Times New Roman"/>
                <w:b w:val="false"/>
                <w:i w:val="false"/>
                <w:color w:val="000000"/>
                <w:sz w:val="20"/>
              </w:rPr>
              <w:t>
При этом запрос на получение государственной услуги принимается за 2 часа до окончания работы услугодателя (до 18.00 часов в рабочие дни).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01" w:id="365"/>
          <w:p>
            <w:pPr>
              <w:spacing w:after="20"/>
              <w:ind w:left="20"/>
              <w:jc w:val="both"/>
            </w:pPr>
            <w:r>
              <w:rPr>
                <w:rFonts w:ascii="Times New Roman"/>
                <w:b w:val="false"/>
                <w:i w:val="false"/>
                <w:color w:val="000000"/>
                <w:sz w:val="20"/>
              </w:rPr>
              <w:t>
к услугодателю: 1) заявление в произвольной форме;</w:t>
            </w:r>
          </w:p>
          <w:bookmarkEnd w:id="365"/>
          <w:p>
            <w:pPr>
              <w:spacing w:after="20"/>
              <w:ind w:left="20"/>
              <w:jc w:val="both"/>
            </w:pPr>
            <w:r>
              <w:rPr>
                <w:rFonts w:ascii="Times New Roman"/>
                <w:b w:val="false"/>
                <w:i w:val="false"/>
                <w:color w:val="000000"/>
                <w:sz w:val="20"/>
              </w:rPr>
              <w:t>
</w:t>
            </w:r>
            <w:r>
              <w:rPr>
                <w:rFonts w:ascii="Times New Roman"/>
                <w:b w:val="false"/>
                <w:i w:val="false"/>
                <w:color w:val="000000"/>
                <w:sz w:val="20"/>
              </w:rPr>
              <w:t>2) удостоверение личности, либо электронный документ из сервиса цифровых документов (для идентификации);</w:t>
            </w:r>
          </w:p>
          <w:p>
            <w:pPr>
              <w:spacing w:after="20"/>
              <w:ind w:left="20"/>
              <w:jc w:val="both"/>
            </w:pPr>
            <w:r>
              <w:rPr>
                <w:rFonts w:ascii="Times New Roman"/>
                <w:b w:val="false"/>
                <w:i w:val="false"/>
                <w:color w:val="000000"/>
                <w:sz w:val="20"/>
              </w:rPr>
              <w:t>
</w:t>
            </w:r>
            <w:r>
              <w:rPr>
                <w:rFonts w:ascii="Times New Roman"/>
                <w:b w:val="false"/>
                <w:i w:val="false"/>
                <w:color w:val="000000"/>
                <w:sz w:val="20"/>
              </w:rPr>
              <w:t>3) результаты клинико-диагностических исследований согласно направляемому диагнозу (в соответствии с клиническими протоколами диагностики и лечения)</w:t>
            </w:r>
          </w:p>
          <w:p>
            <w:pPr>
              <w:spacing w:after="20"/>
              <w:ind w:left="20"/>
              <w:jc w:val="both"/>
            </w:pPr>
            <w:r>
              <w:rPr>
                <w:rFonts w:ascii="Times New Roman"/>
                <w:b w:val="false"/>
                <w:i w:val="false"/>
                <w:color w:val="000000"/>
                <w:sz w:val="20"/>
              </w:rPr>
              <w:t>
</w:t>
            </w:r>
            <w:r>
              <w:rPr>
                <w:rFonts w:ascii="Times New Roman"/>
                <w:b w:val="false"/>
                <w:i w:val="false"/>
                <w:color w:val="000000"/>
                <w:sz w:val="20"/>
              </w:rPr>
              <w:t>через портал "электронного правительства":</w:t>
            </w:r>
          </w:p>
          <w:p>
            <w:pPr>
              <w:spacing w:after="20"/>
              <w:ind w:left="20"/>
              <w:jc w:val="both"/>
            </w:pPr>
            <w:r>
              <w:rPr>
                <w:rFonts w:ascii="Times New Roman"/>
                <w:b w:val="false"/>
                <w:i w:val="false"/>
                <w:color w:val="000000"/>
                <w:sz w:val="20"/>
              </w:rPr>
              <w:t>
</w:t>
            </w:r>
            <w:r>
              <w:rPr>
                <w:rFonts w:ascii="Times New Roman"/>
                <w:b w:val="false"/>
                <w:i w:val="false"/>
                <w:color w:val="000000"/>
                <w:sz w:val="20"/>
              </w:rPr>
              <w:t>1) запрос.</w:t>
            </w:r>
          </w:p>
          <w:p>
            <w:pPr>
              <w:spacing w:after="20"/>
              <w:ind w:left="20"/>
              <w:jc w:val="both"/>
            </w:pPr>
            <w:r>
              <w:rPr>
                <w:rFonts w:ascii="Times New Roman"/>
                <w:b w:val="false"/>
                <w:i w:val="false"/>
                <w:color w:val="000000"/>
                <w:sz w:val="20"/>
              </w:rPr>
              <w:t>
2) электронная копия результатов клинико-диагностических исследований согласно направляемому диагнозу (в соответствии с клиническими протоколами диагностики и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06" w:id="366"/>
          <w:p>
            <w:pPr>
              <w:spacing w:after="20"/>
              <w:ind w:left="20"/>
              <w:jc w:val="both"/>
            </w:pPr>
            <w:r>
              <w:rPr>
                <w:rFonts w:ascii="Times New Roman"/>
                <w:b w:val="false"/>
                <w:i w:val="false"/>
                <w:color w:val="000000"/>
                <w:sz w:val="20"/>
              </w:rPr>
              <w:t>
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bookmarkEnd w:id="366"/>
          <w:p>
            <w:pPr>
              <w:spacing w:after="20"/>
              <w:ind w:left="20"/>
              <w:jc w:val="both"/>
            </w:pPr>
            <w:r>
              <w:rPr>
                <w:rFonts w:ascii="Times New Roman"/>
                <w:b w:val="false"/>
                <w:i w:val="false"/>
                <w:color w:val="000000"/>
                <w:sz w:val="20"/>
              </w:rPr>
              <w:t>
2)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установленными Стандартом.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07" w:id="367"/>
          <w:p>
            <w:pPr>
              <w:spacing w:after="20"/>
              <w:ind w:left="20"/>
              <w:jc w:val="both"/>
            </w:pPr>
            <w:r>
              <w:rPr>
                <w:rFonts w:ascii="Times New Roman"/>
                <w:b w:val="false"/>
                <w:i w:val="false"/>
                <w:color w:val="000000"/>
                <w:sz w:val="20"/>
              </w:rPr>
              <w:t>
Услугополучатель имеет возможность получения государственной услуги в электронной форме посредством зарегистрированного на портале абонентского номера сотовой связи услугополучателя путем передачи одноразового пароля или путем отправления короткого текстового сообщения в качестве ответа на уведомление портала.</w:t>
            </w:r>
          </w:p>
          <w:bookmarkEnd w:id="367"/>
          <w:p>
            <w:pPr>
              <w:spacing w:after="20"/>
              <w:ind w:left="20"/>
              <w:jc w:val="both"/>
            </w:pPr>
            <w:r>
              <w:rPr>
                <w:rFonts w:ascii="Times New Roman"/>
                <w:b w:val="false"/>
                <w:i w:val="false"/>
                <w:color w:val="000000"/>
                <w:sz w:val="20"/>
              </w:rPr>
              <w:t>
</w:t>
            </w:r>
            <w:r>
              <w:rPr>
                <w:rFonts w:ascii="Times New Roman"/>
                <w:b w:val="false"/>
                <w:i w:val="false"/>
                <w:color w:val="000000"/>
                <w:sz w:val="20"/>
              </w:rPr>
              <w:t>Услугополучатель имеет возможность получения государственной услуги в электронной форме через портал при условии наличия ЭЦП.</w:t>
            </w:r>
          </w:p>
          <w:p>
            <w:pPr>
              <w:spacing w:after="20"/>
              <w:ind w:left="20"/>
              <w:jc w:val="both"/>
            </w:pPr>
            <w:r>
              <w:rPr>
                <w:rFonts w:ascii="Times New Roman"/>
                <w:b w:val="false"/>
                <w:i w:val="false"/>
                <w:color w:val="000000"/>
                <w:sz w:val="20"/>
              </w:rPr>
              <w:t>
</w:t>
            </w:r>
            <w:r>
              <w:rPr>
                <w:rFonts w:ascii="Times New Roman"/>
                <w:b w:val="false"/>
                <w:i w:val="false"/>
                <w:color w:val="000000"/>
                <w:sz w:val="20"/>
              </w:rPr>
              <w:t>Для лиц с ограниченными физическими возможностями наличие пандуса, кнопки вызова, тактильной дорожки для слепых и слабовидящих, зала ожидания, стойки с образцами документов.</w:t>
            </w:r>
          </w:p>
          <w:p>
            <w:pPr>
              <w:spacing w:after="20"/>
              <w:ind w:left="20"/>
              <w:jc w:val="both"/>
            </w:pPr>
            <w:r>
              <w:rPr>
                <w:rFonts w:ascii="Times New Roman"/>
                <w:b w:val="false"/>
                <w:i w:val="false"/>
                <w:color w:val="000000"/>
                <w:sz w:val="20"/>
              </w:rPr>
              <w:t>
Услугополучатель имеет возможность получения информации о порядке и статусе оказания государственной услуги в справочных службах услугодателя, а также Единого контакт-центра "1414", 8-800-080-7777</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10 к Стандарту</w:t>
            </w:r>
            <w:r>
              <w:br/>
            </w:r>
            <w:r>
              <w:rPr>
                <w:rFonts w:ascii="Times New Roman"/>
                <w:b w:val="false"/>
                <w:i w:val="false"/>
                <w:color w:val="000000"/>
                <w:sz w:val="20"/>
              </w:rPr>
              <w:t xml:space="preserve">оказания медицинской помощи </w:t>
            </w:r>
            <w:r>
              <w:br/>
            </w:r>
            <w:r>
              <w:rPr>
                <w:rFonts w:ascii="Times New Roman"/>
                <w:b w:val="false"/>
                <w:i w:val="false"/>
                <w:color w:val="000000"/>
                <w:sz w:val="20"/>
              </w:rPr>
              <w:t>в стационарных условиях в</w:t>
            </w:r>
            <w:r>
              <w:br/>
            </w:r>
            <w:r>
              <w:rPr>
                <w:rFonts w:ascii="Times New Roman"/>
                <w:b w:val="false"/>
                <w:i w:val="false"/>
                <w:color w:val="000000"/>
                <w:sz w:val="20"/>
              </w:rPr>
              <w:t>Республике Казахстан</w:t>
            </w:r>
          </w:p>
        </w:tc>
      </w:tr>
    </w:tbl>
    <w:bookmarkStart w:name="z411" w:id="368"/>
    <w:p>
      <w:pPr>
        <w:spacing w:after="0"/>
        <w:ind w:left="0"/>
        <w:jc w:val="left"/>
      </w:pPr>
      <w:r>
        <w:rPr>
          <w:rFonts w:ascii="Times New Roman"/>
          <w:b/>
          <w:i w:val="false"/>
          <w:color w:val="000000"/>
        </w:rPr>
        <w:t xml:space="preserve"> Перечень заболеваний по кодам МКБ - 10, подлежащих лечению в стационаре с круглосуточным наблюдением</w:t>
      </w:r>
    </w:p>
    <w:bookmarkEnd w:id="36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МКБ-10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МКБ-10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Холера, вызванная холерным вибрионом 01, биовар cholerae (холера)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Холера, вызванная холерным вибрионом 01, биовар eltor (эльтор)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Холера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Брюшной тиф</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Паратиф A</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Паратиф B</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Паратиф C</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Паратиф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Сальмонеллезный энтерит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Сальмонеллезная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Локализованная сальмонеллезная инфекция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сальмонеллезные инфекции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Сальмонеллезная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Шигеллез, вызванный Shigella dysenteriae (Шигелла дизентерия)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Шигеллез, вызванный Shigella flexneri (Шигелла Флекснери)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Шигеллез, вызванный shigella boydii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Шигеллез, вызванный Shigella sonnei (Шигелла зонне)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шигеллез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Шигеллез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Энтеропатогенная инфекция, вызванная Escherichia coli (Эшерихия коли)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Энтеротоксигенная инфекция, вызванная escherichia coli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Энтероинвазивная инфекция, вызванная escherichia coli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Энтерогеморрагическая инфекция, вызванная Escherichia coli (Эшерихия коли)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кишечные инфекции, вызванные Escherichia coli (Эшерихия коли)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Энтерит, вызванный Campylobacter (кампилобактер)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Энтерит, вызванный yersinia Enterocolitica (иерсиния энтероколитика)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Энтероколит, вызванный Clostridium difficile (клостридиум диффициле)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бактериальные кишечные инфекции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Бактериальная кишечная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Стафилококковое пищевое отравление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Ботулизм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Пищевое отравление, вызванное Clostridium perfringens [Clostridium welchii]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Пищевое отравление, вызванное vibrio parahaemolyticus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Пищевое отравление, вызванное bacillus cereus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бактериальные пищевые отравления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Бактериальное пищевое отравление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амебная дизентерия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кишечный амебиаз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Амебный недизентерийный колит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Амебома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Амебный абсцесс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Амебный абсцесс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Амебный абсцесс головного мозга (G07*)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Кожный амебиаз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Амебная инфекция другой локализации (N51.2*)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Амебиаз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Балантидиаз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Жиардиаз [лямблиоз]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Криптоспоридиоз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Изоспороз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протозойные кишечные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Протозойная кишечная болезнь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Ротавирусный энтерит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гастроэнтеропатия, вызванная возбудителем норволк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Аденовирусный энтерит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вирусные энтериты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Вирусная кишечная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кишечные инфекции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Иной инеуточненный гастроэнтерит и колит инфекционного происхождения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Гастроэнтерит и колит неуточненного происхождения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легких, подтвержденный бактериоскопически с наличием или отсутствием роста культуры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легких, подтвержденный только ростом культуры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легких, подтвержденный гистологически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легких, подтвержденный неуточненными методами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внутригрудных лимфатических узлов, подтвержденный бактериологически и гистологически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гортани, трахеи и бронхов, подтвержденный бактериологически и гистологически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Туберкулезный плеврит, подтвержденный бактериологически и гистологически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туберкулез органов дыхания, подтвержденный бактериологически и гистологически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других органов дыхания, подтвержденный бактериологически и гистологически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неуточненных органов дыхания, подтвержденный бактериологически и гистологически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легких при отрицательных результатах бактериологических и гистологических исследований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легких без проведения бактериологического и гистологического исследований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легких без упоминания о бактериологическом или гистологическом подтверждении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внутригрудных лимфатических узлов без упоминания о бактериологическом или гистологическом подтверждении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гортани, трахеи и бронхов без упоминания о бактериологическом или гистологическом подтверждении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Туберкулезный плеврит без упоминания о бактериологическом или гистологическом подтверждении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туберкулез органов дыхания без упоминания о бактериологическом или гистологическом подтверждении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других органов дыхания без упоминания о бактериологическом или гистологическом подтверждении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органов дыхания неуточненной локализации без упоминания о бактериологическом или гистологическом подтверждении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Туберкулезный менингит (G01*)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Менингеальная туберкулема (G07*)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нервной системы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нервной системы неуточненный (G99.8*)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костей и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мочеполовых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Туберкулезная периферическая лимфаденопатия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кишечника, брюшины и брыжеечных лимфатических узлов (K93.0*, K67.3*)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кожи и подкожной клетчатки (H03.1*)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надпочечников (E35.1*)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других уточненных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милиарный туберкулез одной 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милиарный туберкулез множественной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милиарный туберкулез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милиарного туберкулеза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Милиарный туберкулез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Бубонная чума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Целлюлярнокожная чума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Легочная чума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Чумной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Септическая чума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чумы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Ульцерогландулярная туляремия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Окулогландулярная туляремия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Легочная туляремия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Желудочно-кишечная туляремия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Генерализованная туляремия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туляремии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Туляремия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Кожная форма сибирской язвы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Легочная форма сибирской язвы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Желудочно-кишечная форма сибирской язвы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Сибиреязвенная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сибирской язвы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Сибирская язва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Бруцеллез, вызванный Brucella melitensis (бруцелла мелитенсис)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Бруцеллез, вызванный brucella abortus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Бруцеллез, вызванный brucella suis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Бруцеллез, вызванный brucella canis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бруцеллеза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Бруцеллез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или молниеносный мелиоидоз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Подострый и хронический мелиоидоз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уточненный мелиоидоз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Мелиоидоз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Спириллез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Стрептобациллез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Лихорадка от укуса крыс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Кожный эризипелоид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вызванная Erysipelothrix (эризипелотрикс)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эризипелоида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Эризипелоид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Лептоспироз желтушно-геморрагический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лептоспироза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Лептоспироз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Пастереллез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Лихорадка от кошачьих царапин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Экстраинтестинальный иерсиниоз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бактериальные зоонозы,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Бактериальные зоонозы,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Недифференцированная лепра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Туберкулоидная лепра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Пограничная туберкулоидная лепра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Пограничная лепра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Пограничная лепроматозная лепра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Лепроматозная лепра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лепры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Лепра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Легочная инфекция, вызванная Mycobacterium (микобактериум)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Кожная инфекция, вызванная mycobacterium</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инфекции, вызванные Mycobacterium (микобактериум)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вызванная mycobacterium,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Кожный листериоз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Листериозный менингит и менингоэнцефалит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Листериозная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листериоза (I68.1*, I39.8*)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Листериоз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Столбняк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Акушерский столбняк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столбняка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Дифтерия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Дифтерия носоглотки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Дифтерия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Дифтерия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дифтерия (H13.1*, I41.0*, G63.0*)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Дифтерия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Коклюш, вызванный Bordetella pertussis (бордетелла пертусис)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Коклюш, вызванный bordetella parapertussis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Коклюш, вызванный другими видами Bordetella (бордетелла)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Коклюш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Скарлатина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Менингококковый менингит (G01*)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Уотерхауса-Фридериксена (E35.1*)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менингококкемия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менингококкемия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Менингококкемия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Менингококковая болезнь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менингококковые инфекции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Менингококковая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вызванная стрептококком группы 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вызванная стрептококком группы 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вызванная стрептококком группы D</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вызванная Streptococcus pneumonie (стрептококкус пневмониа)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стрептококковые септицемии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Стрептококковая септицемия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вызванная Staphylococcus aureus (стафилококкус ауреус)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вызванная другим уточненным стафилококком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вызванная неуточненным стафилококком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вызванная Haemophilus influenzae (гемофилус инфлуензае)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вызванная анаэробами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вызванная другими грамотрицательными микроорганизмами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Септицемия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актиномикоз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Абдоминальный актиномикоз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Шейно-лицевой актиномикоз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Актиномикозная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актиномикозы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Актиномикоз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нокардиоз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Нокардиоз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нокардиоза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Нокардиоз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Системный бартонеллез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Кожный и кожно-слизистый бартонеллез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бартонеллезы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Бартонеллез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Рожа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Газовая гангрена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легионеров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легионеров без пневмонии [лихорадка Понтиак]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токсического шока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Бразильская пурпурная лихорадка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бактериальные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Стафилококковая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Стрептококковая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вызванная haemophilus influenzae,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Бактериальная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Ранний врожденный сифилис с симптомами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Ранний врожденный сифилис скрытый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Ранний врожденный сифилис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Позднее врожденное сифилитическое поражение глаз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Поздний врожденный нейросифилис [ювенильный нейросифилис] (G05.0*, G01*, G63.0*)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позднего врожденного сифилиса с симптомами (M03.1*, I98*, M90.2*)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Поздний врожденный сифилис скрытый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Поздний врожденный сифилис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сифилис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сифилис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сифилис анальной области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сифилис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Вторичный сифилис кожи и слизистых оболочек (L99.8*)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вторичного сифилиса (N74.2*, H22.0*, G01*, M63.0*, H58.8*, M90.1*)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Ранний сифилис скрытый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Ранний сифилис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Сифилис сердечно-сосудистой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Нейросифилис с симптомами (M14.6*, H49.0*, G05.0*, G01*, H48.0*, G63.0*, H48.1*, G22*)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Асимптомный нейросифилис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Нейросифилис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симптомы позднего сифилиса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Поздний сифилис скрытый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Поздний сифилис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Скрытый сифилис, неуточненный как ранний или поздний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Сифилис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Гонококковая инфекция нижних отделов мочеполового тракта без абсцедирования периуретральных или придаточных желез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Гонококковая инфекция нижних отделов мочеполового тракта с абсцедированием периуретральных и придаточных желез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Гонококковый пельвиоперитонит и другая гонококковая инфекция мочеполовых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Гонококковая инфекция глаз (H13.1*, H22.0*)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Гонококковая инфекция костно-мышечной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передающиеся преимущественно половым путем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Первичные фрамбезийные поражения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папилломы и пианома подошвенная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ранние кожные фрамбезийные поражения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Фрамбезийный гиперкератоз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Фрамбезийные гуммы и язвы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Гангоза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Фрамбезийные поражения костей и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проявления фрамбезии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Латентная фрамбезия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Фрамбезия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Первичные поражения при пинте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Промежуточные поражения при пинте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Поздние поражения при пинте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Смешанные поражения при пинте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Пинта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Вшивая возвратная лихорадка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Эпидемический возвратный тиф</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Возвратная лихорадка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Некротизирующий язвенный стоматит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инфекции венсана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лайма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спирохетозные инфекции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Спирохетозная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вызванная Chlamydia psittaci (хламидия пситаки) (орнитоз, пситтакоз)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стадия трахомы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Активная стадия трахомы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Трахома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Хламидийный конъюнктивит (H13.1*)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хламидийные болезни (K67.0*)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Хламидийная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Эпидемический вшивый тиф, вызываемый Rickettsia prowazekii (рикетсия Провачека)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Рецидивирующий тиф [болезнь Брилла]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Тиф, вызываемый Rickettsia typhi (риккетсия тифи)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Тиф, вызываемый Rickettsia tsutsugamushi (риккетсия цуцугамуши)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Сыпной тиф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Пятнистая лихорадка, вызываемая Rickettsia rickettsii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Пятнистая лихорадка, вызываемая Rickettsia conorii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Пятнистая лихорадка (североазиатская клещевая), вызываемая Rickettsia siberica (риккетсия сиберика)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Пятнистая лихорадка, вызываемая rickettsia australis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пятнистые лихорадки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Пятнистая лихорадка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Лихорадка Ку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Окопная (волынская) лихорадка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Осповидный (везикулезный) риккетсиоз, вызываемый rickettsia akari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риккетсиозы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Риккетсиоз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паралитический полиомиелит, ассоциированный с вакциной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паралитический полиомиелит, вызванный диким завезенным вирусом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паралитический полиомиелит, вызванный диким природным вирусом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паралитический полиомиелит другой и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непаралитический полиомиелит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полиомиелит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Крейтцфельдта-Якоба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Подострый склерозирующий панэнцефалит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Прогрессирующая многоочаговая лейкоэнцефалопатия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медленные вирусные инфекции центральной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Медленные вирусные инфекции центральной нервной системы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Лесное бешенство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Городское бешенство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Бешенство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Японский 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Западный лошадиный 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Восточный лошадиный 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Энцефалит Сент-Луис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Австралийский 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Калифорнийский 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вирусом Роцио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комариные вирусные энцефалиты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Комариный вирусный энцефалит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Дальневосточный клещевой энцефалит [русский весенне-летний 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Центральноевропейский клещевой 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клещевые вирусные энцефалиты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Клещевой вирусный энцефалит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Энтеровирусный энцефалит (G05.1*)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Аденовирусный энцефалит (G05.1*)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Вирусный энцефалит, передаваемый членистоногими,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вирусные энцефалиты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Вирусный энцефалит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Энтеровирусный менингит (G02.0*)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Аденовирусный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Лимфоцитарный хориоменингит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вирусные менингиты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Вирусный менингит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Энтеровирусная экзантематозная лихорадка (бостонская экзантема)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Эпидемическое головокружение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вирусные инфекции центральной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Вирусная инфекция центральной нервной системы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Лихорадка денге [классическая лихорадка денге]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Геморрагическая лихорадка, вызванная вирусом денге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вирусом Чикунгунья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Лихорадка О'Ньонг-Ньонг</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Венесуэльская лошадиная лихорадка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Лихорадка Западного Нила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Лихорадка Рифт-Валли [долины Рифт]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комариная вирусная лихорадка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Комариная вирусная лихорадка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вирусом Оропуш</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Москитная лихорадка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Колорадская клещевая лихорадка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вирусные лихорадки, передаваемые членистоногими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Вирусная лихорадка, передаваемая членистоногими,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Лесная желтая лихорадка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Городская желтая лихорадка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Желтая лихорадка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Геморрагическая лихорадка Хунин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Геморрагическая лихорадка Мачупо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Лихорадка ласса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ареновирусные геморрагические лихорадки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Ареновирусная геморрагическая лихорадка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Денге без клинических проявлений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Денге с клиническими проявлениями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Тяжелая лихорадка Денге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Денге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Крымская геморрагическая лихорадка (вызванная вирусом Конго)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Омская геморрагическая лихорадка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Кьясанурская лесная болезнь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вирусом марбург</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вирусом эбола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Геморрагическая лихорадка с почечным синдромом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вирусные геморрагические лихорадки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Вирусная геморрагическая лихорадка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Герпетический менингит (G02.0*)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Герпетический энцефалит (G05.1*)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Диссеминированная герпетическая болезнь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герпетических инфекций (K77.0*)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Герпетическая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Ветряная оспа с менингитом (G02.0*)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Ветряная оспа с энцефалитом (G05.1*)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Ветряная оспа с пневмонией (J17.1*)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Ветряная оспа с другими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Ветряная оспа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Опоясывающий лишай с энцефалитом (G05.1*)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Опоясывающий лишай с менингитом (G02.0*)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Опоясывающий лишай с другими осложнениями со стороны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Опоясывающий лишай с глазными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Диссеминированный опоясывающий лишай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Опоясывающий лишай с другими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Инфекции, вызванные вирусом обезьяньей оспы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Корь, осложненная энцефалитом (G05.1*)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Корь, осложненная менингитом (G02.0*)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Корь, осложненная пневмонией (J17.1*)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Корь, осложненная средним отитом (H67.1*)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Корь с кишечными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Корь с другими осложнениями (H19.2*)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Корь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Краснуха с неврологическими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Краснуха с другими осложнениями (M01.4*, J17.1*)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Экзантема внезапная [шестая болезнь]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Эритема инфекционная [пятая болезнь]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Энтеровирусный везикулярный стоматит с экзантемой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Энтеровирусный везикулярный фарингит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Вирусная инфекция, характеризующаяся поражением кожи и слизистех оболочек,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Вирусный гепатит А с печеночной комой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Вирусный гепатит А без печеночной комы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вирусный гепатит В с дельта-агентом (коинфекция) и печеночной комой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вирусный гепатит B с дельта-агентом (коинфекция) без печеночной комы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вирусный гепатит B без дельта-агента с печеночной комой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вирусный гепатит B без дельта-агента и без печеночной комы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дельта-(супер) инфекция вирусоносителя гепатита 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вирусный гепатит 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гепатит E</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острые вирусные гепатиты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вирусный гепатит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вирусный гепатит В с дельта-агентом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вирусный гепатит В без дельта-агента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вирусный гепатит 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вирусные гепатиты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вирусный гепатит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Неуточненный вирусный гепатит с комой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Неуточненный вирусный гепатит без печеночной комы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микобактериальной инфекции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других бактериальных инфекций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цитомегаловирусного заболевания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других вирусных инфекций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кандидоза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других микозов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пневмонии, вызванной Pneumocystis carinii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множественных инфекций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других инфекционных и паразитарных болезней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неуточненных инфекционных и паразитарных болезней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саркомы Капоши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лимфомы Беркитта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других неходжкинских лимфом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других злокачественных новообразований лимфатической, кроветворной и родственных им тканей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множественных злокачественных новообразований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других злокачественных новообразований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неуточненных злокачественных новообразований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энцефалопатии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лимфатического интерстициального пневмонита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изнуряющего синдрома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множественных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ВИЧ-инфекционный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(персистентной) генерализованной лимфаденопатии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гематологических и иммунологических нарушений, не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ВИЧ, с проявлениями других уточненных состояний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вызванная вирусом иммунодефицита человека (ВИЧ),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Цитомегаловирусный пневмонит (J17.1*)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Цитомегаловирусный гепатит (K77.0*)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Цитомегаловирусный панкреатит (K87.1*)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цитомегаловирусные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Цитомегаловирусная болезнь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Паротитный орхит (N51.1*)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Паротитный менингит (G02.0*)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Паротитный энцефалит (G05.1*)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Паротитный панкреатит (K87.1*)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Эпидемический паротит с другими осложнениями (M01.5*, I41.1*, N08.0*, G63.0*)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Эпидемический паротит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Мононуклеоз, вызванный гамма-герпетическим вирусом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Цитомегаловирусный мононуклеоз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инфекционный мононуклеоз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Инфекционный мононуклеоз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Эпидемическая миалгия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росс-ривер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Вирусный 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Ретровирусные инфекции,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Хантавирус (кардио-) легочный синдром [HPS] [HCPS]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вирусные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Аденовирусная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Парвовирусная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Паповавирусная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вирусные инфекции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Вирусная инфекция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Дерматофития волосистой части головы и бороды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Дерматофития стоп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Дерматофития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Эпидермофития паховая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Кандидозный стоматит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кандидоз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 кожи и ногтей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 вульвы и вагины (N77.1*)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 других урогенитальных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Кандидозный менингит (G02.1*)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Кандидозный эндокардит (I39.8*)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Кандидозная септицемия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легочный кокцидиоидомикоз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легочный кокцидиоидомикоз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кокцидиоидомикоз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Кожный кокцидиоидомикоз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Кокцидиоидомикозный менингит (G02.1*)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Диссеминированный кокцидиоидомикоз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кокцидиоидомикоза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Кокцидиоидомикоз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легочная инфекция, вызванная Histoplasma capsulatum</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легочная инфекция, вызванная Histoplasma capsulatum</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гистоплазмоз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Диссеминированный гистоплазмоз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Гистоплазмоз, вызванный Histoplasma capsulatum, неуточненный (гистоплазма капсулятум)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вызванная Нistoplasma duboisii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Гистоплазмоз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легочный бластомикоз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легочный бластомикоз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бластомикоз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Кожный бластомикоз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Диссеминированный бластомикоз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бластомикоза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Бластомикоз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паракокцидиоидомикоз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Диссеминированный паракокцидиоидомикоз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паракокцидиоидомикоза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Паракокцидиоидомикоз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споротрихоз (J99.8*)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Кожно-лимфотический споротрихоз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Диссеминированный споротрихоз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споротрихоза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Споротрихоз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Кожный хромомикоз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Феомикотический абсцесс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Подкожный феомикотический абсцесс и киста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хромомикоза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Хромомикоз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Инвазивный легочный аспергиллез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легочного аспергиллеза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Тонзиллярный аспергиллез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Диссеминированный аспергиллез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аспергиллеза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Аспергиллез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криптококкоз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Церебральный криптококкоз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Кожный криптококкоз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Костный криптококкоз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Диссеминированный криптококкоз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криптококкоза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Криптококкоз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мукормикоз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Риноцеребральный мукормикоз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Гастроинтестинальный мукормикоз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Кожный мукормикоз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Диссеминированный мукормикоз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Мукормикоз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зигомикозы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Зигомикоз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Истинная мицетома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Актиномицетома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Лобомикоз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Риноспоридиоз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Аллешероз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Геотрихоз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Пенициллоз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Оппортунистические 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микозы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Малярия, вызванная Plasmodium falciparum (плазмодиум фальципарум), с церебральными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тяжелой и осложненной малярии, вызванной Plasmodium falciparum (плазмодиум фальципарум)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Малярия, вызванная Рlasmodium falciparum,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Малярия, вызванная Plasmodium vivax (плазмодиум вивакс), осложненная разрывом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Малярия, вызванная Plasmodium vivax (плазмодиум вивакс), с другими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Малярия, вызванная Рlasmodium vivax,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Малярия, вызванная Plasmodium malariae (плазмодиум марярия), с нефропатией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Малярия, вызванная Plasmodium malariae (плазмодиум марярия), с другими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Малярия, вызванная Рlasmodium malariaе,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Малярия, вызванная Plasmodium ovale (плазмодиум овал)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Малярия, вызванная плазмодиями обезьян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паразитологически подтвержденные малярии,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Малярия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Висцеральный лейшманиоз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Кожный лейшманиоз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Кожно-слизистый лейшманиоз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Лейшманиоз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Гамбийский трипаносомоз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Родезийский трипаносомоз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Африканский трипаносомоз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форма болезни Шагаса с поражением сердца (I41.2*,I98.1*)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форма болезни Шагаса без поражения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Шагаса (хроническая) с поражением сердца (I41.2*,I98.1*)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Шагаса (хроническая) с поражением пищеварительной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Шагаса (хроническая) с поражением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Шагаса (хроническая) с поражением других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Токсоплазмозная окулопатия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Токсоплазмозный гепатит (K77.0*)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Токсоплазмозный менингоэнцефалит (G05.2*)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токсоплазмоз (J17.3*)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Токсоплазмоз с поражением других органов (I41.2*, M63.1*)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Токсоплазмоз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Пневмоцистоз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Бабезиоз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Акантамебиаз (H13.1*, H19.2*)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Неглериаз (G05.2*)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протозойные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Протозойная болезнь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Шистосомоз, вызванный Schistosoma haematobium (мочеполовой шистосомоз) (шистосома гематобиум)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Шистосомоз, вызванный Schistosoma mansoni [кишечный шистосомоз]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Шистосомоз, вызванный Schistosoma japonicum</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Церкариальный дерматит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шистосомозы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Шистосомоз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Описторхоз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Клонорхоз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Дикроцелиоз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Фасциолез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Парагонимоз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Фасциолопсидоз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Инвазии, вызванные другими двуустками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двуустками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печени, вызванная Echinococcus granulosus (эхинококкус гранулосус)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легкого, вызванная Echinococcus granulosus (эхинококкус гранулосус)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кости, вызванная Echinococcuss granulosus (эхинококкус гранулосус)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другой локализации и множественный эхинококкоз, вызванные Echinococcus granulosus (эхинококкус гранулосус)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вызванная Echinococcus granulosus, неуточненная (эхинококкус гранулосус)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печени, вызванная Echinococcus multilocularis (эхинококкус мультилокуларис)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другой локализации и множественный эхинококкоз, вызванные Echinococcus multilocularis (эхинококкус мультилокуларис)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вызванная Echinococcus multilocularis, неуточненная (эхинококкус мультилокуларис)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Эхинококкоз печени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Эхинококкоз других органов и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вызванная Taenia solium (тения солиум)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вызванная Taenia saginata (тения сагината)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Тениоз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Цистицеркоз центральной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Цистицеркоз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Цистицеркоз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Цистицеркоз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Дифиллоботриоз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Спарганоз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Гименолепидоз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Дипилидиоз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Инвазия другими уточненными цестодами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Дракункулез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Онхоцеркоз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Филяриатоз, вызванный Wuchereria bancrofti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Филяриатоз, вызванный Brugia malayi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Филяриатоз, вызванный Brugia timori (бругия тимори)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Лоаоз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Мансонеллез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филяриатоза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Филяриатоз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Трихинеллез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Анкилостомоз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Некатороз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анкилостомидозы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Анкилостомидоз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Аскаридоз с кишечными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Аскаридоз с другими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Кишечный стронгилоидоз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Кожный стронгилоидоз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Диссеминированный стронгилоидоз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Анизакиоз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Кишечный капилляриоз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Трихостронгилоидоз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Кишечный ангиостронгилоидоз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Кишечные гельминтозы смешанной этиологии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кишечные гельминтозы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Кишечные гельминтозы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Кишечный паразитизм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Висцеральная форма заболеваний, вызываемых миграцией личинок гельминтов [висцеральная Larva migrans]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Гнатостомоз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Ангиостронгилоидоз, вызванный Parastrongylus cantonensis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Сингамиоз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Внутренний гирудиноз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гельминтозы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Гельминтозы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Чесотка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Отдаленные последствия туберкулеза органов дыхания и неуточненного туберкулеза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полиомиелита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Стрептококки группы A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Стрептококки группы B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Стрептококки группы D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Streptococcus pneumoniae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стрептококки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Неуточненные стрептококки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Staphylococcus aureus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стафилококки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Неуточненные стафилококки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Mycoplasma pneumoniae [M.pneumoniae]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Klebsiella pneumoniae [K.pneumoniae]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Escherichia coli [E.coli]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Haemophilus influenzae [H.influenzae]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Proteus (mirabilis) (morganii)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Pseudomonas (aeruginosa) как причина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Bacillus fragilis [B.fragilis]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Clostridium perfringens [C.perfringens]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бактериальные агенты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Аденовирусы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Энтеровирусы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Коронавирусы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Ретровирусы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Респираторно-синцитиальный вирус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Реовирусы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Парвовирусы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Папилломавирусы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вирусные агенты как возбудители болезней,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инфекционные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наружной поверхности верхней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наружной поверхности нижней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наружной поверхности губы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внутренней поверхности верхней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внутренней поверхности нижней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внутренней поверхности губы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спайки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выходящее за пределы одной и более вышеуказанных локализаций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губы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основания языка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спинки языка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боковой поверхности языка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нижней поверхности языка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передних 2/3 языка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язычной миндалины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языка,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языка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десны верхней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десны нижней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десны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передней части дна полости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боковой части дна полости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дна полости рта,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дна полости рта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твердого неба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мягкого неба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язычка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неба, выходящие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неба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слизистой оболочки щеки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преддверия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ретромолярной области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рта,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рта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околоушной слюнной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поднижнечелюстной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подъязычной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больших слюнных желез,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большой слюнной железы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миндаликовой ямочки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дужки небной миндалины (передней) (задней)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миндалины,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миндалины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ямки надгортанника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передней поверхности надгортанника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боковой стенки ротоглотки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задней стенки ротоглотки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жаберной щели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ротоглотки,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ротоглотки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верхней стенки носоглотки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задней стенки носоглотки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боковой стенки носоглотки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передней стенки носоглотки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носоглотки, выходящие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носоглотки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грушевидного синуса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заперстневидной области нижней части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черпалонадгортанной складки нижней части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задней стенки нижней части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нижней части глотки,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нижней части глотки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глотки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гортаноглотки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глоточного кольца Вальдейера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губы, полости рта и глотки,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шейного отдела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грудного отдела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абдоминального отдела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верхней трети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средней трети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нижней трети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пищевода,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пищевода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кардии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дна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тела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преддверия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привратника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малой кривизны желудка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большой кривизны желудка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желудка,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желудка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тощей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подвздошной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дивертикула меккеля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тонкого кишечника,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тонкого кишечника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слепой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червеобразного отростка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восходящей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печеночного изгиба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поперечной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селезеночного изгиба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нисходящей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сигмовидной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ободочной кишки,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ободочной кишки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ректосигмоидного соединения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заднего прохода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анального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клоакогенной зоны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прямой кишки, заднего прохода [ануса] и анального канала,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Печеночноклеточный рак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Рак внутрипеченочного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Гепатобластома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Ангиосаркома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саркомы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раки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печени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внепеченочного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ампулы фатерова сосочка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желчных путей,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желчных путей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головки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тела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хвоста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протока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островковых клеток (островков Лангерганса)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других частей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поджелудочной железы,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поджелудочной железы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кишечного тракта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органов пищеварения,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неточно обозначенной локализации в пределах пищеварительной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полости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среднего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верхнечелюстной пазухи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решетчатой пазухи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лобной пазухи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клиновидной пазухи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придаточных пазух,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придаточной пазухи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собственно голосового аппарата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над собственно голосовым аппаратом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под собственно голосовым аппаратом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хрящей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гортани,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гортани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главного бронха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верхней доли, бронхов или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средней доли, бронхов или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нижней доли, бронхов или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бронхов или легкого,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бронхов или легкого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переднего средостения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заднего средостения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средостения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плевры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сердца, средостения и плевры,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верхних дыхательных путей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органов дыхания и внутригрудных органов,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неточно обозначенных локализаций в пределах органов дыхания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лопатки и длинных костей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коротких костей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длинных костей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коротких костей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костей и суставных хрящей конечностей,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костей и суставных хрящей конечности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костей черепа и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нижнечелюстной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позвоночного столба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ребер, грудины и ключицы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костей таза, крестца и копчика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костей и суставных хрящей,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костей и суставных хрящей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века, включая спайку век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уха и наружного слухового прохода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других и неуточненных частей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волосистой части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верхней конечности, включая область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нижней конечности, включая область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кожи, выходящая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кожи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века, включая спайку век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уха и наружного слухового прохода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других и неуточненных частей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волосистой части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верхней конечности, включая область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нижней конечности, включая область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кожи,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неуточненной области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Мезотелиома плевры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Мезотелиома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Мезотелиома перикарда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Мезотелиома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Мезотелиома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Капоши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Капоши мягких тканей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Капоши неба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Капоши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Капоши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Капоши множественных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Капоши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головы, лица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верхней конечности, включая область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нижней конечности, включая область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живота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туловища,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периферических нервов и вегетативной нервной системы,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и вегетативной нервной системы,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забрюшинного пространства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уточненных частей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брюшины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забрюшинного пространства и брюшины,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головы, лица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верхней конечности, включая область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нижней конечности, включая область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живота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туловища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соединительной и мягких тканей,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соска и околососкового кружка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центральной части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верхне-внутреннего квадранта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нижне-внутреннего квадранта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верхне-наружного квадранта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нижне-наружного квадранта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подмышечной задней части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молочной железы,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молочной железы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большой срамной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малой срамной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клитора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вульвы,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вульвы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внутренней части шейки матки (эндоцервикса)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наружной части шейки матки (экзоцервикса)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шейки матки,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шейки матки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перешейка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эндометрия тела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миометрия тела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дна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тела матки,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тела матки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матки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фаллопиевой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широкой связки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круглой связки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параметрия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придатков матки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других уточненных женских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женских половых органов,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женских половых органов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плаценты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крайней плоти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головки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тела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полового члена,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полового члена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неопустившегося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опущенного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яичка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придатка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семенного канатика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мошонки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других уточненных мужских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мужских половых органов,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мужских половых органов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почки, кроме почечной лоханки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почечной лоханки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треугольника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купола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боковой стенки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передней стенки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задней стенки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шейки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мочеточникового отверстия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первичного мочевого протока (урахуса)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мочевого пузыря,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мочевого пузыря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мочеиспускательного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парауретральной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мочевых органов,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мочевых органов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конъюнктивы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роговицы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сетчатки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сосудистой оболочки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ресничного (цилиарного)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слезной железы и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глазницы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глаза и его придаточного аппарата,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глаза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оболочек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оболочек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мозговых оболочек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большого головного мозга, кроме долей и желудочков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лобной доли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височной доли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теменной доли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затылочной доли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желудочка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мозжечка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ствола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головного мозга,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головного мозга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конского хвоста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обонятельного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зрительного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слухового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других и неуточненных черепных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головного мозга и других отделов центральной нервной системы,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центральной нервной системы неуточненного отдела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коры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мозгового слоя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надпочечника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паращитовидной (околощитовидной)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гипофиза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краниофарингеального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шишковидной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каротидного гломуса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аортального гломуса и других параганглиев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более чем одной эндокринной железы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эндокринной железы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головы, лица и шеи, неточно обозначенной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грудной клетки, неточно обозначенной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живота, неточно обозначенной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таза, неточно обозначенной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верхней конечности, неточно обозначенной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нижней конечности, неточно обозначенной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Злокачественные новообразования других неточно обозначенных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других и неточно обозначенных локализаций, выходящее за пределы одной и более вышеуказанных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лимфатических узлов головы, лица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внутригрудных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внутрибрюшных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подмышечных лимфатических узлов и лимфатических узлов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паховых лимфатических узлов и лимфатических узлов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внутритазовых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лимфатических узлов множественных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лимфатических узлов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средостения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плевры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других и неуточненных органов дыхания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тонкого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толстого кишечника и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забрюшинного пространства и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других и неуточненных органов пищеварения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почки и почечной лоханки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мочевого пузыря, других и неуточненных мочевых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головного мозга и мозговых оболочек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других и неуточненных отделов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костей и костного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других 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без уточнения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c неизвестной первичной локализацией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Ходжкина, лимфоидное преобладание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Ходжкина, нодулярный 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Ходжкина, смешанно-клеточный вариант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Ходжкина, лимфоидное истощение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Лимфоидный избыток при классической лимфоме Ходжкина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болезни Ходжкина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Ходжкина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неходжкинская лимфома мелкоклеточная с расщепленными ядрами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неходжкинская лимфома смешанная мелкоклеточная с расщепленными ядрами и крупноклеточная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неходжкинская лимфома крупноклеточная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лимфома степень IIIa</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лимфома степень IIIb</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лимфома из фолликулярного центра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Первичнокожная лимфома из фолликулярного центра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типы фолликулярной неходжкинской лимфомы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неходжкинская лимфома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неходжкинская лимфома мелкоклеточная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неходжкинская лимфома мелкоклеточная с расщепленными ядрами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неходжкинская лимфома смешанная мелко- и крупноклеточная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неходжкинская лимфома крупноклеточная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неходжкинская лимфома иммунобластная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неходжкинская лимфома лимфобластная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неходжкинская лимфома недифференцированная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Опухоль Беркитта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типы диффузных неходжкинских лимфом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неходжкинская лимфома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Грибовидный микоз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Сезари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Лимфома Т-зоны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Лимфоэпителиоидная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Периферическая Т-клеточная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Т-клеточные лимфомы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Анапластическая крупноклеточная лимфома, ALK-положительная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Анапластическая крупноклеточная лимфома, ALK-отрицательная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Кожная T-клеточная лимфома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Зрелая T/NK-клеточная лимфома,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Лимфосаркома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В-клеточная лимфома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Медиастинальная (тимическая) крупноклеточная B-клеточная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типы неходжкинской лимфомы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Неходжкинская лимфома неуточненного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Экстранодальная NK/T-клеточная лимфома, назальная форма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Гепатоспленальная T-клеточная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Энтеропатическая (кишечная) форма T-клеточной лимфомы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Подкожная панникулитообразная T-клеточная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Бластная NK-клеточная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Ангиоиммунобластная T-клеточная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Первичнокожная CD30-положительная T-клеточная пролиферация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Макроглобулинемия Вальденстрема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альфа-тяжелых цепей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гамма-тяжелых цепей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Иммунопролиферативная болезнь тонкого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Экстранодальная B-клеточная лимфома из клеток маргинальной зоны лимфоидной ткани слизистых оболочек [MALT-лимфома]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злокачественные иммунопролиферативные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иммунопролиферативная болезнь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Множественная миелома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Плазмоклеточный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Плазмоцитома экстрамедуллярная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Одиночная плазмоцитома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лимфобластный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лимфоцитарный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Подострый лимфоцитарный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Пролимфоцитарный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Волосатоклеточный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Т-клеточный лейкоз взрослых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Пролимфоцитарный лейкоз T-клеточный тип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лимфоидные лейкозы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Зрелый B-клеточный лейкоз Беркитта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Лимфоидный лейкоз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миелоидный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миелоидный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Подострый миелоидный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Миелоидная саркома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промиелоицитарный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миеломоноцитарный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миелоидный лейкоз с 11q23-аномалией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миелоидные лейкозы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миелоидный лейкоз с мультилинейной дисплазией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Миелоидный лейкоз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моноцитарный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моноцитарный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Подострый моноцитарный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Ювенильный миеломоноцитарный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моноцитарные лейкозы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Моноцитарный лейкоз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Острые эритремия и эритролейкоз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эритремия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мегакариобластный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Тучноклеточный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панмиелоз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миелофиброз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Миелодисплазия и миелопролиферация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лейкозы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лейкоз неуточненного клеточного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лейкоз неуточненного клеточного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Подострый лейкоз неуточненного клеточного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лейкозы неуточненного клеточного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Леттерера-Сиве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Злокачественный гистиоцитоз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тучноклеточная опухоль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Истинная гистиоцитарная лимфома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дендритных клеток (вспомогательных клеток)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Мультифокальный моносистемный гистиоцитоз клеток Лангерганса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Монофокальный гистиоцитоз клеток Лангерганса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злокачественные новообразования лимфоидной, кроветворной и родственных им тканей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Гистиоцитарная саркома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лимфоидной, кроветворной и родственных им тканей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Злокачественные новообразования самостоятельных(первичных) множественных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губы, полости рта и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ректосигмоидного соединения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заднего прохода и анального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других и неуточненных частей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печени, желчного пузыря и желчных протоков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других уточненных органов пищеварения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органов пищеварения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бронха и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других частей органов дыхания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органов дыхания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(ин ситу)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(ин ситу) века, включая спайку век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(ин ситу) уха и наружного слухового прохода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(ин ситу) других и неуточненных частей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(ин ситу) волосистой части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(ин ситу)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(ин ситу) верхней конечности, включая область плечевого пояса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(ин ситу) нижней конечности, включая тазобедренную область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(ин ситу)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века, включая спайку век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уха и наружного слухового прохода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других и неуточненных частей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волосистой части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кожи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верхней конечности, включая область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кожи нижней конечности, включая область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кожи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молочной железы, дольковая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молочной железы, внутрипротоковая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карцинома in situ (ин ситу)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молочной железы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внутренней части шейки матки (эндоцервикса)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наружной части шейки матки (экзоцервикса)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других частей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шейки матки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эндометрия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других и неуточненных женских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других и неуточненных мужских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других и неуточненных мочевых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щитовидной железы и других эндокринных желез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других 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языка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дна полости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и неуточненных частей полости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миндалины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частей ротоглотки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носоглотки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гортаноглотки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глотки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околоушной слюнной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больших слюнных желез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больших слюнных желез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слепой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червеобразного отростка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восходящей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поперечной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нисходящей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сигмовидной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ободочной кишки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ректосигмоидного соединения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заднего прохода и анального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и неуточненных частей тонкого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внепеченочных желчных протоков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островковых клеток (островков Лангерганса)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неточно обозначенных локализаций в пределах пищеварительной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среднего уха, полостей носа и придаточных пазух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бронхов и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дыхательной системы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средостения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уточненных органов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органов грудной клетки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лопатки и длинных костей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коротких костей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длинных костей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коротких костей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костей черепа и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нижней челюсти, костной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позвоночного столба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ребер, грудины и ключицы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костей таза, крестца и копчика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костей и суставных хрящей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кожи и подкожной клетчатки головы, лица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кожи и подкожной клетчатки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кожи и подкожной клетчатки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кожи и подкожной клетчатки других и неуточненных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органов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внутрибрюшных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семенного канатика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Гемангиома любой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Лимфангиома любой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мезотелиальной ткани плевры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мезотелиальной ткани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мезотелиальной ткани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мезотелиальной ткани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мягких тканей забрюшинного пространства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мягких тканей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головы, лица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верхней конечности, включая область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нижней конечности, включая область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живота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туловища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Меланоформный невус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Меланоформный невус века, включая спайку век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Меланоформный невус уха и наружного слухового прохода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Меланоформный невус других и неуточненных частей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Меланоформный невус волосистой части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Меланоформный невус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Меланоформный невус верхней конечности, включая область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Меланоформный невус нижней конечности, включая тазобедренную область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Меланоформный невус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кожи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кожи века, включая спайку век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кожи уха и наружного слухового прохода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кожи других и неуточненных частей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кожи волосистой части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кожи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кожи верхней конечности, включая область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кожи нижней конечности, включая область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Кожи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Подслизистая лейомиома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Интрамуральная лейомиома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Подсерозная лейомиома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Лейомиома матки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тела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частей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матки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маточных труб и связок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уточненных женских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женских половых органов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придатка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мошонки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мужских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мужских половых органов,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почечной лоханки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мочеиспускательного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мочевых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мочевых органов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конъюнктивы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роговицы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сетчатки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сосудистой оболочки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слезной железы и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глазницы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глаза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оболочек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оболочек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мозговых оболочек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головного мозга над мозговым наметом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головного мозга под мозговым наметом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головного мозга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черепных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уточненных частей центральной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центральной нервной системы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паращитовидной (околощитовидной)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гипофиза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краниофарингеального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шишковидной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каротидного гломуса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аортального гломуса и других параганглиев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уточненных эндокринных желез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более чем одной эндокринной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эндокринной железы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периферических нервов и вегетативной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Доброкачественные новообразования других 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губы, полости рта и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тонкого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червеобразного отростка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печени, желчного пузыря и желчных протоков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других органов пищеварения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органов пищеварения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трахеи, бронха и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плевры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средостения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других органов дыхания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органов дыхания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плаценты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других женских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женских половых органов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других мужских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мужских половых органов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почечной лоханки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других мочевых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мочевых органов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оболочек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оболочек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мозговых оболочек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головного мозга над мозговым наметом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головного мозга под мозговым наметом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головного мозга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черепных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других отделов центральной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центральной нервной системы неуточненного отдела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паращитовидной (околощитовидной)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гипофиза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краниофарингеального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шишковидной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каротидного гломуса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аортального гломуса и других параганглиев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более чем одной эндокринной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эндокринной железы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Полицитемия истинная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Рефрактерная анемия без сидеробластов, так обозначенная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Рефрактерная анемия с сидеробластами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Рефрактерная анемия с избытком бластов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Рефрактерная анемия с избытком бластов с трансформацией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Рефрактерная анемия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Рефрактерная анемия с мультилинейной дисплазией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Миелодиспластический синдром с изолированной del(5q) хромосомной аномалией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миелодиспластические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Миелодиспластический синдром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Гистиоцитарные и тучноклеточные опухоли неопределенного или неизвестного характера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миелопролиферативная болезнь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Моноклональная гаммапатия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Эссенциальная (геморрагическая) тромбоцитемия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Остемиелофиброз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эозинофильная лейкемия (гиперэозинофильный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новообразования неопределенного или неизвестного характера лимфоидной, кроветворной и родственных им тканей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лимфоидной, кроветворной и родственных им тканей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костей и суставных хрящей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соединительной и других мягких тканей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периферических нервов и вегетативной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забрюшинного пространства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Новообразования неопределенного и неизвестного характера других 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Железодефицитная анемия вторичная вследствие потери крови (хроническая)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железодефицитные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Железодефицитная анемия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Витамин-B12-дефицитная анемия вследствие дефицита внутреннего фактора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Витамин-B12-дефицитная анемия вследствие избирательного нарушения всасывания витамина B12 с протеинурией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Дефицит транскобаламина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витамин-B12-дефицитные анемии, связанные с питанием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витамин-B12-дефицитные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Витамин-B12-дефицитная анемия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Фолиеводефицитная анемия, связанная с питанием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Фолиеводефицитная анемия, медикаментозная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фолиеводефицитные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Фолиеводефицитная анемия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вследствие недостаточности белков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мегалобластные анемии,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вследствие недостаточности глюкозо-6-фосфатдегидрогеназы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вследствие других нарушений глутатионового обмена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вследствие нарушений гликолитических ферментов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вследствие нарушений метаболизма нуклеотидов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анемии, вследствие ферментных нарушений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вследствие ферментного нарушения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Альфа-талассемия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Бета-талассемия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Дельта-бета-талассемия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Носительство признака талассемии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Наследственное персистирование фетального гемоглобина [НПФГ]</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талассемии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Талассемия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Серповидно-клеточная анемия с кризом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Серповидно-клеточная анемия без криза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Двойные гетерозиготные серповидно-клеточные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серповидно-клеточные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сфероцитоз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эллиптоцитоз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гемоглобинопатии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наследственные гемолитические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гемолитическая анемия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Медикаментозная аутоиммунная гемолитическая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аутоиммунные гемолитические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Медикаментозная неаутоиммунная гемолитическая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Гемолитико-уремический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неаутоиммунные гемолитические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Пароксизмальная ночная гемоглобинурия [Маркиафавы-Микели]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Гемоглобинурия, вследствие гемолиза, вызванного другими внешними причинами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приобретенные гемолитические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Приобретенная гемолитическая анемия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приобретенная чистая красноклеточная аплазия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Преходящая приобретенная чистая красноклеточная аплазия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приобретенные чистые красноклеточные аплазии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Приобретенная чистая красноклеточная аплазия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Конституциональная апластическая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Медикаментозная апластическая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Апластическая анемия, вызванная другими внешними агентами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Идиопатическая апластическая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апластические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Апластическая анемия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при новообразованиях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сидеробластная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сидеробластная анемия в связи с другими заболеваниями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сидеробластная анемия, вызванная лекарственными препаратами и токсинами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сидеробластные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дизэритропоэтическая анемия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Диссеминированное внутрисосудистое свертывание (синдром дефибринации)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дефицит фактора VIII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дефицит фактора IX</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Виллебрандта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дефицит фактора XI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дефицит других факторов свертывания крови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Геморрагические нарушения, обусловленные циркулирующими в крови антикоагулянтами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Приобретенный дефицит фактора свертывания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Первичная тромбофилия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Иная тромбофилия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свертываемости крови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свертываемости крови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Аллергическая пурпура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Качественные дефекты тромбоцитов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нетромбоциопеническая пурпура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Идиопатическая тромбоцитопеническая пурпура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первичные тромбоцитопении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тромбоцитопения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Тромбоцитопения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геморрагические состояния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Агранулоцитоз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Гипоспленизм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Гиперспленизм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застойная спленомегалия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Киста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Инфаркт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метгемоглобинемия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метгемоглобинемии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крови и кроветворных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крови и кроветворных органов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Гистиоцитоз из клеток Лангерганса,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Гемофагоцитарный лимфогистиоцитоз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Гемофагоцитарный синдром, связанный с инфекцией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гистиоцитозные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гипогаммаглобулинемия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Несемейная гипогаммаглобулинемия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Избирательный дефицит иммуноглобулина A</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Избирательный дефицит подклассов иммуноглобулина G</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Избирательный дефицит иммуноглобулина M [IgM]</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Иммунодефицит с повышенным содержанием иммуноглобулина M</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Недостаточность антител с близким к норме уровнем иммуноглобулинов или с гипериммуноглобулинемией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Преходящая гипогаммаглобулинемия детей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иммунодефициты с преимущественной недостаточностью антител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Иммунодефицит с преимущественной недостаточностью антител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Тяжелый комбинированный иммунодефицит с ретикулярным дисгенезом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Тяжелый комбинированный иммунодефицит с низким содержанием T- и B-клеток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Тяжелый комбинированный иммунодефицит с низким или нормальным содержанием B-клеток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Дефицит аденозиндезаминазы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незелофа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Дефицит пуриннуклеозидфосфорилазы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Дефицит молекул класса I главного комплекса гистосовместимости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Дефицит молекул класса II главного комплекса гистосовместимости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комбинированные иммунодефициты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Комбинированный иммунодефицит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Вискотта-Олдрича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Ди Георга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Иммунодефицит с карликовостью за счет коротких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Иммунодефицит вследствие наследственного дефекта, вызванного вирусом эпштейна-барра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гипериммуноглобулинемии 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Иммунодефициты, связанные с другими уточненными значительными дефектами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Иммунодефицит, связанный со значительным дефектом,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Общий вариабельный иммунодефицит с преобладающими отклонениями от нормы в количестве и функциональной активности В-клеток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Общий вариабельный иммунодефицит с преобладанием нарушений иммунорегуляторных Т-клеток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Общий вариабельный иммунодефицит с аутоантителами к В-или Т-клеткам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общие вариабельные иммунодефициты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Общий вариабельный иммунодефицит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Дефект функционального антигена-1 лимфоцитов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Дефекты в системе комплемента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иммунодефициты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Иммунодефицит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Саркоидоз легких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Саркоидоз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Саркоидоз легких с саркоидозом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Саркоидоз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Саркоидоз других уточненных и комбинированных локализаций (H22.1*, G53.2*, M14.8*, I41.8*, M63.3*)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Саркоидоз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с вовлечением иммунного механизма,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Диффузный (эндемический) зоб, связанный с йодной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Многоузловой (эндемический) зоб, связанный с йодной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Зоб (эндемический), связанный с йодной недостаточностью,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щитовидной железы, связанные с йодной недостаточностью, и сходные состояния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гипотиреоз с диффузным зобом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гипотиреоз без зоба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Гипотиреоз, вызванный медикаментами и другими внешними веществами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Атрофия щитовидной железы (приобретенная)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Микседематозная 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гипотиреозы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Гипотиреоз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Нетоксический диффузный зоб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Нетоксический одноузловой зоб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Нетоксический многоузловой зоб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нетоксического зоба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Нетоксический зоб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Тиреотоксикоз с диффузным зобом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Тиреотоксикоз с токсическим одноузловым зобом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Тиреотоксикоз с токсическим многоузловым зобом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Тиреотоксикоз от эктопией ткани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Тиреоидный криз или 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тиреотоксикоза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тиреоидит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Подострый тиреоидит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тиреоидит с преходящим тиреотоксикозом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Аутоиммунный тиреоидит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хронический тиреоидит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Тиреоидит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Дисгормональный зоб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комой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кетоацидозом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поражением почек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поражением глаз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неврологическими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нарушениями периферического кровообращения (I79.2*)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другими уточненными осложнениями (M14.2*, M14.6*)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множественными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комой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кетоацидозом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поражением почек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поражением глаз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неврологическими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нарушениями периферического кровообращения (I79.2*)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другими уточненными осложнениями (M14.2*, M14.6*)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множественными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связанный с недостаточностью питания, с комой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связанный с недостаточностью питания, с кетоацидозом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связанный с недостаточностью питания, с нарушениями периферического кровообращения (I79.2*)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связанный с недостаточностью питания, с другими уточненными осложнениями (M14.2*, M14.6*)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связанный с недостаточностью питания, с множественными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Уточненные формы сахарного диабета, с комой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Уточненные формы сахарного диабета, с кетоацидозом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сахарного диабета, с нарушениями периферического кровообращения (I79.2*)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сахарного диабета, с другими уточненными осложнениями (M14.2*, M14.6*)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Уточненные формы сахарного диабета, с множественными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Уточненные формы сахарного диабета, с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Уточненные формы сахарного диабета,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неуточненный, с комой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неуточненный, с кетоацидозом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неуточненный, с нарушениями периферического кровообращения (I79.2*)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неуточненный, с другими уточненными осложнениями (M14.2*, M14.6*)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неуточненный, с множественными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Недиабетическая гипогликемическая 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Идиопатический гипопаратиреоз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Псевдогипопаратиреоз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гипопаратиреоза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гиперпаратиреоз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Вторичный гиперпаратиреоз,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гиперпаратиреоза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Гиперпаратиреоз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паращитовидной (околощитовидной)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паращитовидных желез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Акромегалия и гипофизарный гигантизм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Гиперпролактинемия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состояния гиперфункции гипофиза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Гипопитуитаризм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Иценко-Кушинга гипофизарного происхождения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Нельсона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адреногенитальные расстройства связанные с дефицитом ферментов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гиперальдостеронизм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Первичная недостаточность коры надпочечников (болезнь Аддисона)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Аддисонов криз (адреналовый криз)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Гиперфункция мозгового слоя надпочечников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функции надпочечников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поликистоза яичников (синдром Штейна-Левенталя)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дисфункции яичников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полового созревания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полового созревания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Аутоиммунная полигландулярная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Полигландулярная гиперфункция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Стойкая гиперплазия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вилочковой железы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Карциноидный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андрогенной резистентности (тестикулярной феминизации)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Квашиоркор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Алиментарный маразм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Маразматический квашиоркор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Тяжелая белково-энергетическая недостаточность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Бери-бери (I98.8*)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Энцефалопатия Вернике-Корсакова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Недостаточность никотиновой кислоты [пеллагра]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Рахит активный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Ожирение, обусловленное избыточным поступлением энергетических ресурсов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Крайняя степень ожирения, сопровождаемая альвеолярной гиповентиляцией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ожирения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Классическая фенилкетонурия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накопления гликогена (сердечный гликогеноз)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всасывания углеводов в кишечнике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обмена углеводов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сфинголипидозы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Мукополисахаридоз I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Мукополисахаридоз II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мукополисахаридозы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Дефекты посттрансляционной модификации лизосомных ферментов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леша-нихена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эритропоэтическая порфирия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порфирии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Жильберта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Криглера-Найяра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обмена билирубина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обмена билирубина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обмена меди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обмена железа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Кистозный фиброз с легочными проявлениями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Кистозный фиброз с кишечными проявлениями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Кистозный фиброз с другими проявлениями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Кистозный фиброз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семейный амилоидоз без невропатии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Амилоидоз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Липоматоз,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Сосудистая деменция с острым началом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Органический амнестический синдром в связи с эпилепсией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Органический амнестический синдром в связи с новообразованием (опухолью)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Делирий не на фоне деменции, так описанный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Делирий на фоне деменции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делирий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Делирий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Органический галлюциноз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Органическое кататоническое состояние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Органическое бредовое [шизофреноподобное]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Органические расстройства настроения [аффективные]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Органическое тревожное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Органическое диссоциативное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Органическое эмоционально лабильное [астеническое]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психические расстройства, обусловленные повреждением и дисфункцией головного мозга или соматической болезнью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Психическое расстройство, обусловленное повреждением и дисфункцией головного мозга или соматической болезнью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Расстройство личности органической этиологии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Постэнцефалитный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Постконтузионный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органические расстройства личности и поведения, обусловленные болезнью, травмой и дисфункцией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Органическое расстройство личности и поведения, обусловленное болезнью, повреждением или дисфункцией головного мозга,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Органическое или симптоматическое психическое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алкоголя, острая интоксикация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алкоголя, пагубное употребление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алкоголя, синдром зависимости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алкоголя, абстинентное состояние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алкоголя, абстинентное состояние с делирием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алкоголя,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алкоголя,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алкоголя, резидуальные и отсроченные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употреблением алкоголя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алкоголя,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опиоидов, острая интоксикация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опиоидов, пагубное употребление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опиоидов, синдром зависимости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опиоидов, абстинентное состояние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опиоидов, абстинентное состояние с делирием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опиоидов,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опиоидов,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опиоидов, резидуальные и отсроченные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употреблением опиоидов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опиоидов,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каннабиоидов, острая интоксикация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каннабиоидов, пагубное употребление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каннабиоидов, синдром зависимости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каннабиоидов, абстинентное состояние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каннабиоидов, абстинентное состояние с делирием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каннабиоидов,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каннабиоидов,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каннабиоидов, резидуальные и отсроченные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употреблением каннабиоидов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каннабиоидов,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седативных и снотворных средств, острая интоксикация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седативных и снотворных средств, пагубное употребление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седативных и снотворных средств, синдром зависимости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седативных и снотворных средств, абстинентное состояние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седативных и снотворных средств, абстинентное состояние с делирием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седативных и снотворных средств,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седативных и снотворных средств,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седативных и снотворных средств, резидуальные и отсроченные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употреблением седативных и снотворных средств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седативных и снотворных средств,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кокаина, острая интоксикация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кокаина, пагубное употребление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кокаина, синдром зависимости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кокаина, абстинентное состояние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кокаина, абстинентное состояние с делирием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кокаина,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кокаина,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кокаина, резидуальные и отсроченные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употреблением кокаина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кокаина,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других стимуляторов (включая кофеин), острая интоксикация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других стимуляторов (включая кофеин), пагубное употребление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других стимуляторов (включая кофеин), синдром зависимости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других стимуляторов (включая кофеин), абстинентное состояние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других стимуляторов (включая кофеин), абстинентное состояние с делирием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других стимуляторов (включая кофеин),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других стимуляторов (включая кофеин),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других стимуляторов (включая кофеин), резидуальные и отсроченные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употреблением других стимуляторов (включая кофеин)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других стимуляторов (включая кофеин),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острая интоксикация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пагубное употребление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синдром зависимости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абстинентное состояние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абстинентное состояние с делирием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резидуальные и отсроченные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употреблением галлюциногенов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табака, острая интоксикация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табака, пагубное употребление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табака, синдром зависимости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табака, абстинентное состояние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табака, абстинентное состояние с делирием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табака,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табака,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табака, резидуальные и отсроченные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употреблением табака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табака,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летучих растворителей, острая интоксикация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летучих растворителей, пагубное употребление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летучих растворителей, синдром зависимости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летучих растворителей, абстинентное состояние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летучих растворителей, абстинентное состояние с делирием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летучих растворителей,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летучих растворителей,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летучих растворителей, резидуальные и отсроченные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употреблением летучих растворителей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летучих растворителей,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нескольких наркотических средств и использованием других психоактивных веществ, острая интоксикация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нескольких наркотических средств и использованием других психоактивных веществ, пагубное употребление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нескольких наркотических средств и использованием других психоактивных веществ, синдром зависимости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нескольких наркотических средств и использованием других психоактивных веществ, абстинентное состояние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нескольких наркотических средств и использованием других психоактивных веществ, абстинентное состояние с делирием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нескольких наркотических средств и использованием других психоактивных веществ,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нескольких наркотических средств и использованием других психоактивных веществ,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нескольких наркотических средств и использованием других психоактивных веществ, резидуальные и отсроченные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одновременным употреблением нескольких наркотических средств и использованием других психоактивных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расстройства,вызванные одноврем. употреблением нескольких наркотических средств и использованием других психоактивных веществ: Психическое pасстpойство и pасстpойство поведения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Параноидная шизофрения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Гебефреническая шизофрения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Кататоническая шизофрения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Недифференцированная (атипичная) шизофрения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Постшизофреническая депрессия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Простой тип шизофрении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типы шизофрении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Шизофрения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Шизотипическое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Псевдоневротическая (неврозоподобная) шизофрения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Псевдопсихопатическая (психопатоподобная) шизофрения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Шизотипическое личностное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Неуточненное шизотипическое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Бредовое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бредовые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Хроническое бредовое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Острое полиморфное психотическое расстройство без симптомов шизофрении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Острое полиморфное психотическое расстройство с симптомами шизофрении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Острое шизофреноформное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острые преимущественно бредовые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острые и преходящие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Острое и преходящее психотическое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Индуцированное бредовое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Шизоаффективное расстройство, маниакальный тип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Шизоаффективное расстройство, депрессивный тип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Шизоаффективное расстройство, смешанный тип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шизоаффективные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Шизоаффективное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неорганические психотические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Неорганический психоз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Мания без психотических симптомов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Мания с психотическими симптомами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маниакальные эпизоды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Маниакальный эпизод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Биполярное аффективное расстройство, текущий эпизод гипомании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Биполярное аффективное расстройство, текущий эпизод мании без психотических симптомов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Биполярное аффективное расстройство, текущий эпизод мании с психотическими симптомами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Биполярное аффективное расстройство, текущий эпизод легкой или умеренной депрессии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Биполярное аффективное расстройство, текущий эпизод тяжелой депрессии без психотических симптомов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Биполярное аффективное расстройство, текущий эпизод тяжелой депрессии с психотическими симптомами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Биполярное аффективное расстройство, текущий эпизод смешанного характера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биполярные аффективные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Биполярное аффективное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Депрессивный эпизод средней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Депрессивный эпизод тяжелой степени без психотических симптомов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Депрессивный эпизод тяжелой степени с психотическими симптомами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депрессивные эпизоды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Депрессивный эпизод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Рекуррентное депрессивное расстройство, текущий эпизод тяжелой степени без психотических симптомов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Рекуррентное депрессивное расстройство, текущий эпизод тяжелой степени с психотическими симптомами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рекуррентные депрессивные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Рекуррентное депрессивное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Устойчивое расстройство настроения [аффективное]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рекуррентные расстройства настроения [аффективные]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расстройства настроения [аффективные]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Расстройство настроения [аффективное]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Агорафобия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Социальные фобии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Специфические (изолированные) фобии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фобические тревожные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Паническое расстройство [эпизодическая пароксизмальная тревожность]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Генерализованное тревожное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Смешанное тревожное и депрессивное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смешанные тревожные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тревожные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Тревожное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Преимущественно обсессивные(навязчивые) мысли или размышления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Преимущественно компульсивные действия [навязчивые ритуалы]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Смешанные навязчивые мысли и действия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обсессивно(навязчиво)-компульсивные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Обсессивно-компульсивное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реакция на стресс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Посттравматическое стрессовое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Расстройство приспособительных реакций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реакции на тяжелый стресс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Реакция на тяжелый стресс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Диссоциативная амнезия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Диссоциативная фуга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Диссоциативный ступор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 и одержимость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Диссоциативные двигательные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Диссоциативные конвульсии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Диссоциативная анестезия или потеря чувственного восприятия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Смешанные диссоциативные [конверсионные]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диссоциативные [конверсионные]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Диссоциативное [конверсионное]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Соматизированное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Недифференцированное соматоформное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Ипохондрическое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Соматоформная дисфункция вегетативной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Устойчивое соматоформное болевое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соматоформные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Соматоформное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Неврастения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деперсонализации-дереализации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невротические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Нервная анорексия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Атипичная нервная анорексия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Нервная булимия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Атипичная нервная булимия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Переедание, связанное с другими психологическими расстройствами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расстройства приема пищи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Тяжелые психические расстройства и расстройства поведения, связанные с послеродовым периодом,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расстройства и расстройства поведения, связанные с послеродовым периодом,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Послеродовое психическое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Психологические и поведенческие факторы, связанные с нарушениями или болезнями,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Параноидное расстройство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Шизоидное расстройство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Диссоциальное расстройство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Эмоционально неустойчивое расстройство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Истерическое расстройство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Ананкастическое расстройство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Тревожное (уклоняющееся) расстройство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специфические расстройства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Смешанные и другие расстройства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Смешанные расстройства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Причиняющие беспокойство изменения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Стойкое изменение личности после переживания катастрофы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Стойкое изменение личности после психического заболевания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стойкие изменения личности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Стойкое изменение личности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Патологическое влечение к азартным играм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Патологическое влечение к поджогам [пиромания]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Патологическое влечение к воровству [клептомания]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Трихотилломания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расстройства привычек и влечений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Расстройство половой идентификации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Эсгибиционизм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Педофилия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Садомазохизм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расстройства сексуального предпочтения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расстройства сексуального предпочтения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легкой степени с указанием на отсутствие или слабую выраженность нарушения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легкой степени, значительное нарушение поведения, требующее ухода и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легкой степени, другие нарушения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легкой степени, без указаний на нарушение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умеренная с указанием на отсутствие или слабую выраженность нарушения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умеренная, значительное нарушение поведения, требующее ухода и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умеренная, другие нарушения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умеренная, без указаний на нарушение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тяжелая с указанием на отсутствие или слабую выраженность нарушения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тяжелая, значительное нарушение поведения, требующее ухода и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тяжелая, другие нарушения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тяжелая без указаний на нарушение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глубокая с указанием на отсутствие или слабую выраженность нарушения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глубокая, значительное нарушение поведения, требующее ухода и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глубокая, другие нарушения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умственной отсталости, значительное нарушение поведения, требующее ухода и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неуточненная, значительное нарушение поведения, требующее ухода и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Детский аутизм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Атипичный аутизм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Ретта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Гиперактивное расстройство, сочетающееся с умственной отсталостью и стереотипными движениями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Аспергера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Гиперкинетическое расстройство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Несоциализированное расстройство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Социализированное расстройство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Вызывающее оппозиционное расстройство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расстройства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Расстройство поведения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Депрессивное расстройство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смешанные расстройства поведения и эмоций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Смешанное расстройство поведения и эмоций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Элективный мутизм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Комбинирование вокализмов и множественных моторных тиков [синдром де ла Туретта]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эмоциональные расстройства и расстройства поведения с началом, обычно приходящимся на детский и подростковый возраст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Эмоциональное расстройство и расстройство поведения, начинающиеся обычно в детском и подростковом возрасте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Гриппозный менингит (бактериальный менингит, вызванный Haemophilus influenzae (гемофилус инфлуенза)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Пневмококковый менингит (бактериальный менингит, вызванный Pneumococcus (пневмококкус)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Стрептококовый менингит (бактериальный менингит, вызванный Streptococcus (стрептококкус)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Стафилококковый менингит (бактериальный менингит, вызванный Staphylococcus) (стафилококкус)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Менингит, вызванный другими бактериями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Бактериальный менингит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Менингит при бактериальных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Менингит при вирусных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Менингит при микозах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Менингит при других уточненных инфекционных и паразитарных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Непиогенный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Доброкачественный рецидивирующий менингит [Молларе]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Менингит, вызванный другими уточненными возбудителями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диссеминированный энцефалит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Тропическая спастическая параплегия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Бактериальный менингоэнцефалит и менингомиелит,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энцефалит, миелит и энцефаломиелит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Энцефалит, миелит и энцефаломиелит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Энцефалит, миелит и энцефаломиелит при бактериальных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Энцефалит, миелит и энцефаломиелит при вирусных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Энцефалит, миелит и энцефаломиелит при других инфекционных и паразитарных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Энцефалит, миелит и энцефаломиелит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Внутричерепной абсцесс и гранулема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Внутрипозвоночный абсцесс и гранулема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Экстрадуральный и субдуральный абсцесс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Внутpичеpепной и внутpипозвоночный абсцесс и гpанулема пpи болезнях классифициpованных в дpугих pубpиках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Внутричерепной и внутрипозвоночный флебит и тромбофлебит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воспалительных болезней центральной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Ранняя мозжечковая атаксия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Поздняя мозжечковая атаксия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спастическая параплегия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Детская спинальная мышечная атрофия, I тип (Верднига-Гоффмана)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наследственные спинальные мышечные атрофии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двигательного неврона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спинальные мышечные атрофии и родственные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Системная атрофия при микседеме, влияющая преимущественно на центральную нервную систему (E00.1†, E03.-†)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Паркинсона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Злокачественный нейролептический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Вторичный паркинсонизм, вызванный другими внешними факторами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вторичного паркинсонизма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дегенеративные болезни базальных ганглиев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Идиопатическая семейная дистония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Идиопатическая несемейная дистония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Спастическая кривошея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Идиопатическая рото-лицевая дистония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Блефароспазм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дистонии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Дистония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Эссенциальный тремор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тремора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хореи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экстрапирамидные и двигательные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Экстрапирамидное и двигательное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Ранняя болезнь Альцгеймера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Поздняя болезнь Альцгеймера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болезни Альцгеймера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Альцгеймера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дегенеративные болезни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Рассеянный 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Оптиконевромиелит [болезнь Девика]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и подострый геморрагический лейкоэнцефалит [болезнь Харста]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форма острой диссеминированной демиелинизации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диссеминированная демиелинизация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Диффузный 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Центральная демиелинизация мозолистого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Центральный понтинный миелиноз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поперечный миелит при демиелинизирующей болезни центральной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демиелинизирующие болезни центральной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Демиелинизирующая болезнь центральной нервной системы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Локализованная (фокальная) [парциальная]идиопатическая эпилепсия и эпилептические синдромы с судорожными припадками с фокальным началом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Локализованная (фокальная) [парциальная]симптоматическая эпилепсия и эпилептические синдромы с простыми парциальными припадками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Локализованная (фокальная) [парциальная]симптоматическая эпилепсия и эпилептические синдромы с комплексными парциальными судорожными припадками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Генерализованная идиопатическая эпилепсия и эпилептические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генерализованной эпилепсии и эпилептических синдромов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Особые эпилептические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Припадки grand mal (гранд маль) неуточненные (с малыми припадками [petit mal] (петит маль) или без них)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Малые припадки [petit mal] (петит маль) неуточненные, без припадков grand mal (гранд маль)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эпилепсии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Эпилепсия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Эпилептический статус grand mal (гранд маль) (судорожных припадков)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Эпилептический статус petit mal (петит маль) (малых припадков)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Сложный парциальный эпилептический статус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уточненный эпилептический статус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Эпилептический статус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Мигренозный статус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Осложненная мигрень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вертебробазилярной артериальной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сонной артерии (полушарный)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и двусторонние синдромы прецеребральных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Преходящая слепота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Транзиторная глобальная амнезия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транзиторные церебральные ишемические атаки и связанные с ними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Транзиторная церебральная ишемическая атака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средней мозговой артерии (I66.0†)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передней мозговой артерии (I66.1†)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задней мозговой артерии (I66.2†)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инсульта в стволе головного мозга (I60-I67†)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мозжечкового инсульта (I60-I67†)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Чисто двигательный лакунарный синдром (I60-I67†)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Чисто чувствительный лакунарный синдром (I60-I67†)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лакунарные синдромы (I60-I67†)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сосудистые синдромы головного мозга при цереброваскулярных болезнях (I60-I67†)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Невралгия тройничного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тройничного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Паралич Белла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Воспаление узла коленца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Клонический гемифациальный спазм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лицевого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обонятельного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языкоглоточного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блуждающего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поражения черепных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других уточненных черепных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поражения черепных нервов при новообразованиях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плечевого сплетения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пояснично-крестцового сплетения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шейных корешков,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грудных корешков,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пояснично-крестцовых корешков,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нервных корешков и сплетений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нервных корешков и сплетений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Сдавления нервных корешков и сплетений при новообразованиях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Сдавления нервных корешков и сплетений при нарушениях межпозвоночных дисков (M50-M51†)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Сдавления нервных корешков и сплетений при спондилезе (M47.-†)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Сдавления нервных корешков и сплетений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запястного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срединного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локтевого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лучевого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мононевропатии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седалищного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бокового подколенного (малоберцового)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предплюсневого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подошвенного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Множественный мононеврит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виды мононевропатии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Идиопатическая прогрессирующая невропатия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Гийена-Барре (острый (пост-) инфекционный полиневрит)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воспалительные полиневропатии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Воспалительная полиневропатия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Тяжелая миастения (Myasthenia gravis)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или приобретенная миастения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нервно-мышечного синапса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Мышечная дистрофия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Миотонические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миастенические синдромы при опухолевом поражении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Спастический церебральный паралич</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Спастическая диплегия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Детская гемиплегия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Дискинетический церебральный паралич</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Атаксический церебральный паралич</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вид детского церебрального паралича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Детский церебральный паралич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Вялая параплегия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Спастическая параплегия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Параплегия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Вялая тетраплегия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Спастическая тетраплегия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Сообщающаяся гидроцефалия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Обструктивная гидроцефалия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нормального давления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Посттравматическая гидроцефалия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гидроцефалии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Токсическая энцефалопатия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Церебральная киста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Энцефалопатия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Сдавление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Отек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рейе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при инфекционных и паразитарных болезнях, классифицированных в других рубриках (A00-B99†)</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при опухолевых болезнях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головного мозга при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Сирингомиелия и сирингобульбия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Сосудистые миелопатии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Сдавление спинного мозга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спинного мозга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Истечение цереброспинальной жидкости [ликворея]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оболочек головного мозга,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центральной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центральной нервной системы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Истечение цереброспинальной жидкости при спинномозговой пункции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реакция на спинномозговую пункцию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Внутричерепная гипотензия после шунтирования желудочков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нервной системы после медицинских процедур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Гордеолум и другие глубокие воспаления век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Острое воспаление глазницы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Экзофтальмические состояния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Неудаленное (давно попавшее в глазницу) инородное тело вследствие проникающего ранения глазницы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Паразитарная инвазия глазницы при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склеры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Интерстициальный (стромальный) и глубокий кератит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Неоваскуляризация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Слипчивая лейкома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центральные помутнения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рубцы и помутнения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Рубцы и помутнения роговицы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Буллезная кератопатия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отеки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Изменения оболочек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Дегенерация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дистрофия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Кератоконус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деформации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и подострый иридоциклит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иридоциклит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иридоциклиты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Иридоциклит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Гифема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сосудистые болезни радужной оболочки и цилиарного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Дегенерация радужной оболочки и цилиарного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Киста радужной оболочки, цилиарного тела и передней камеры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Зрачковые мембраны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спаек и разрывов радужной оболочки и цилиарного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радужной оболочки и цилиарного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Иридоциклит при инфекционных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Осложненная катаракта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Катаракта, вызванная лекарственными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катаракта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катаракты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Афакия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хрусталика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Кровоизлияние и разрыв сосудистой оболочки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Отслойка сосудистой оболочки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сосудистой оболочки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Хориоретинальное воспаление при инфекционных и паразитарных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хориоретинальные нарушения при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Отслойка сетчатки с разрывом сетчатки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Серозная отслойка сетчатки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сетчатки без отслойки сетчатки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Тракционная отслойка сетчатки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отслойки сетчатки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Преходящая ретинальная артериальная окклюзия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Центральная ретинальная артериальная окклюзия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ретинальные артериальные окклюзии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ретинальные сосудистые окклюзии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Ретинальная васкулярная окклюзия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Фоновая ретинопатия и ретинальные сосудистые изменения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Преретинопатия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пролиферативные ретинопатии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Дегенерация макулы и заднего полюса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Периферическая ретинальная дегенерация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ретинальная дистрофия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Ретинальное кровоизлияние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Расщепление слоев сетчатки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сетчатки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Диабетическая ретинопатия (E10-E14†)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Подозрение на глаукому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Первичная открытоугольная глаукома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Первичная закрытоугольная глаукома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глаукома посттравматическая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Глаукома вторичная вследствие воспалительного заболевания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Глаукома вторичная вследствие других болезней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глаукома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Глаукома при болезнях эндокринной системы, расстройствах питания и нарушениях обмена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Глаукома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Выпадение (пролапс) стекловидного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Кровоизлияние в стекловидное тело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Кристаллические отложения в стекловидном теле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помутнения стеловидного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стекловидного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Гнойный эндофтальмит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эндофтальмиты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Дегенеративная миопия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дегенеративные болезни глазного яблока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Гипотония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Дегенеративные состояния глазного яблока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Неудаленное (давно попавшее в глаз) магнитное инородное тело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Неудаленное (давно попавшее в глаз) немагнитное инородное тело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глазного яблока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Неврит зрительного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зрительного нерва,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Атрофия зрительного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диска зрительного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других отделов зрительных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Паралич 4-го [блокового]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паралитические косоглазия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Паралитическое косоглазие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Сходящееся содружественное косоглазие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Расходящееся содружественное косоглазие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Вертикальное косоглазие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виды косоглазия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Гиперметропия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стекловидного тела после хирургической операции по поводу катаракты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серозный средний отит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слизистый средний отит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негнойные средние отиты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туботимпанальный гнойный средний отит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эпитимпано-антральный гнойный средний отит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гнойные средние отиты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Средний отит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Воспаление слуховой [евстахиевой]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мастоидит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мастоидит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Петрозит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Холестеатома среднего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Центральная перфорация барабанной перепонки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Перфорация барабанной перепонки в области аттика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краевые перфорации барабанной перепонки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перфорации барабанной перепонки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Перфорация барабанной перепонки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мирингит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Тимпаносклероз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Адгезивная болезнь среднего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и дислокация слуховых косточек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приобретенные дефекты слуховых косточек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среднего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среднего уха и сосцевидного отростка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среднего уха и сосцевидного отростка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Отосклероз, вовлекающий овальное окно, необлитерирующий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Отосклероз, вовлекающий овальное окно, облитерирующий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Кохлеарный отосклероз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отосклероза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Отосклероз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Меньера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пароксизмальное головокружение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вестибулярной функции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Лабиринтит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Кондуктивная потеря слуха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Кондуктивная потеря слуха односторонняя с нормальным слухом на противоположном ухе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Кондуктивная потеря слуха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Нейросенсорная потеря слуха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Нейросенсорная потеря слуха односторонняя с нормальным слухом на противоположном ухе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Смешанная кондуктивная и нейросенсорная тугоухость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Смешанная кондуктивная и нейросенсорная тугоухость односторонняя с нормальным слухом на противоположном ухе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Смешанная кондуктивная и нейросенсорная тугоухость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слухового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Ревматическая лихорадка без упоминания о вовлечении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ревматический перикардит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ревматический эндокардит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ревматический миокардит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острые ревматические болезни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ревматическая болезнь сердца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Ревматическая хорея с вовлечением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Ревматическая хорея без вовлечения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Митральный стеноз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Ревматическая недостаточность митрального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Митральный стеноз с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(пороки) митрального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(порок) митрального клапана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Ревматический аортальный стеноз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Ревматическая недостаточность аортального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Ревматический аортальный стеноз с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ревматические болезни (пороки) аортального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Ревматическая болезнь (порок) аортального клапана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Трикуспидальный стеноз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Трикуспидальная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Трикуспидальный стеноз с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ревматические болезни (пороки) трехстворчатого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Ревматическая болезнь (порок) трехстворчатого клапана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Сочетанное поражение митрального и аортального клапанов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Сочетанное поражение митрального и трехстворчатого клапанов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Сочетанное поражение аортального и трехстворчатого клапанов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Сочетанное поражение митрального, аортального и трехстворчатого клапанов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множественные болезни клапанов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Множественное поражение клапанов сердца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Ревматический миокардит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Ревматические болезни эндокарда, клапан не уточнен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ревматический перикардит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ревматические болезни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Ревматическая болезнь сердца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Эссенциальная [первичная]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сердца с (застойной) сердечной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сердца без (застойной) сердечной недостаточности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почек с почечной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почек без почечной недостаточности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сердца и почек с (застойной) сердечной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сердца и почек с почечной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сердца и почек с (застойной) сердечной и почечной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сердца и почек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Реноваскулярная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Гипертензия вторичная по отношению к другим поражениям почек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вторичная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Нестабильная стенокардия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Стенокардия с документально подтвержденным спазмом (вариантная)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стенокардии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Стенокардия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трансмуральный инфаркт передней стенки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трансмуральный инфаркт нижней стенки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трансмуральный инфаркт миокарда других 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трансмуральный инфаркт миокарда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субэндокардиальный инфаркт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инфаркт миокарда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инфаркт передней стенки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инфаркт нижней стенки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инфаркт миокарда другой 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инфаркт миокарда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Гемоперикард как ближайшее осложнение острого инфаркта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Дефект межпредсердной перегородки как текущее осложнение острого инфаркта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Дефект межжелудочковой перегородки как текущее осложнение острого инфаркта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сердечной стенки без гемоперикарда как текущее осложнение острого инфаркта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сухожильной хорды как текущее осложнение острого инфаркта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сосочковой мышцы как текущее осложнение острого инфаркта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Тромбоз предсердия, ушка предсердия и желудочка как текущее осложнение острого инфаркта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текущие осложнения острого инфаркта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Коронарный тромбоз, не приводящий к инфаркту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дресслера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острой ишемической болезни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ишемическая болезнь сердца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Атеросклеротическая сердечно-сосудистая болезнь, так описанная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Атеросклеротическая болезнь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Перенесенный в прошлом инфаркт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коронарной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Ишемическая кардиомиопатия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Бессимптомная ишемия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хронической ишемической болезни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ишемическая болезнь сердца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Легочная эмболия с упоминанием об остром легочном сердце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Легочная эмболия без упоминания об остром легочном сердце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Первичная легочная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легочно-сердечной недостаточности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Легочно-сердечная недостаточность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Артериовенозный свищ легочных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легочных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неспецифический идиопатический перикардит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Инфекционный перикардит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острого перикардита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перикардит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адгезивный перикардит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констриктивный перикардит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Гемоперикард,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Перикардиальный выпот (невоспалительный)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перикарда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перикарда,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Перикардит при бактериальных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Перикардит при других инфекционных и паразитарных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Перикардит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и подострый инфекционный эндокардит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эндокардит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Митральная (клапанная) недостаточность (неревматическая)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Пролапс [пролабирование] митрального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Неревматический стеноз митрального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неревматические поражения митрального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Неревматическое поражение митрального клапана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Аортальный (клапанный) стеноз (неревматический)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Аортальная (клапанная) недостаточность (неревматическая)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Аортальный (клапанный) стеноз с недостаточностью (неревматические)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аортального клапана (неревматические)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аортального клапана (неревматическое)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Неревматический стеноз трехстворчатого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Неревматическая недостаточность трехстворчатого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Неревматический стеноз трехстворчатого клапана с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неревматические поражения трехстворчатого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Стеноз клапана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Недостаточность клапана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Стеноз клапана легочной артерии с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клапана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Эндокардит, клапан не уточнен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Инфекционный миокардит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Изолированный миокардит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острого миокардита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миокардит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Миокардит при бактериальных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Миокардит при вирусных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Миокардит при других инфекционных и паразитарных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Миокардит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Дилатационная кардиомиопатия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Обструктивная гипертрофическая кардиомиопатия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гипертрофическая кардиомиопатия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Эндокардиальный фиброэластоз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рестриктивная кардиомиопатия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Алкогольная кардиомиопатия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Кардиомиопатия, обусловленная воздействием лекарственных средств и других внешних факторов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кардиомиопатии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Кардиомиопатия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Предсердно-желудочковая [атриовентрикулярная] блокада первой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Предсердно-желудочковая [атриовентрикулярная] блокада второй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Предсердно-желудочковая [атриовентрикулярная] блокада полная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Блокада задней ветви левой ножки пучка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блокады пучка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Блокада левой ножки пучка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Двухпучковая блокада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Трехпучковая блокада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Неспецифическая внутрижелудочковая блокада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блокада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преждевременного возбуждения [аномалии атриовентрикулярного возбуждения]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проводимости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Остановка сердца с успешным восстановлением сердечной деятельности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Внезапная сердечная смерть, так описанная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Остановка сердца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Возвратная желудочковая аритмия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Наджелудочковая тахикардия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Желудочковая тахикардия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Пароксизмальная тахикардия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Фибрилляция и трепетание предсердий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Пароксизмальная фибрилляция предсердий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Персистирующая фибрилляция предсердий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фибрилляция предсердий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Типичное трепетание предсердий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Атипичное трепетание предсердий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Фибрилляция предсердий и трепетание предсердий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Фибрилляция и трепетание желудочков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Преждевременная деполяризация предсердий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Преждевременная деполяризация, исходящая из соединения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Преждевременная деполяризация желудочков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и неуточненная преждевременная деполяризация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слабости синусового узла [синдром тахикардии-брадикардии]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сердечного ритма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сердечного ритма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Застойная сердечная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Левожелудочковая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Сердечная недостаточность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Дефект перегородки сердца приобретенный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сухожилий хорды,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сосочковой мышцы,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Внутрисердечный тромбоз,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неточно обозначенные болезни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Субарахноидальное кровоизлияние из каротидного синуса и бифуркации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Субарахноидальное кровоизлияние из средней мозговой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Субарахноидальное кровоизлияние из передней соединительной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Субарахноидальное кровоизлияние из задней соединительной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Субарахноидальное кровоизлияние из базилярной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Субарахноидальное кровоизлияние из позвоночной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Субарахноидальное кровоизлияние из других внутричерепных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Субарахноидальное кровоизлияние из внутричерепной артерии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субарахноидальное кровоизлияние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Субарахноидальное кровоизлияние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Внутримозговое кровоизлияние в полушарие субкортикальное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Внутримозговое кровоизлияние в полушарие кортикальное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Внутримозговое кровоизлияние в полушарие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Внутримозговое кровоизлияние в ствол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Внутримозговое кровоизлияние в мозжечок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Внутримозговое кровоизлияние внутрижелудочковое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Внутримозговое кровоизлияние множественной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внутримозговое кровоизлияние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Внутримозговое кровоизлияние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Субдуральное кровоизлияние (острое) (нетравматическое)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Нетравматическое экстрадуральное кровоизлияние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Внутричерепное кровоизлияние (нетравматическое)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Инфаркт мозга, вызванный тромбозом прецеребральных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Инфаркт мозга, вызванный эмболией прецеребральных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Инфаркт мозга, вызванный неуточненной закупоркой или стенозом прецеребральных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Инфаркт мозга, вызванный тромбозом мозговых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Инфаркт мозга, вызванный эмболией мозговых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Инфаркт мозга, вызванный неуточненной закупоркой или стенозом мозговых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Инфаркт мозга, вызванный тромбозом вен мозга, непиогенный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инфаркт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Инфаркт мозга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Инсульт, не уточненный как кровоизлияние или инфаркт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позвоночной артерии,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базилярной артерии,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сонной артерии,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множественных и двусторонних прецеребральных артерий,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других прецеребральных артерий,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неуточненной прецеребральной артерии,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средней мозговой артерии,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передней мозговой артерии,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задней мозговой артерии,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мозжечковых артерий,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множественных и двусторонних артерий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другой артерии мозга,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неуточненной артерии мозга,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Расслоение мозговых артерий без разрыва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мозга без разрыва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Церебральный атеросклероз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Прогрессирующая сосудистая лейкоэнцефалопатия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энцефалопатия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Мойамойа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Негнойный тромбоз внутричерепной венозной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Церебральный артериит,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сосудов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Цереброваскулярная болезнь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субарахноидального кровоизлияния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внутричерепного кровоизлияния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другого нетравматического внутричерепного кровоизлияния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инфаркта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инсульта, не уточненные как кровоизлияние или инфаркт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других и неуточненных цереброваскулярных болезней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Атеросклероз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Атеросклероз почечной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Атеросклероз артерий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Атеросклероз других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Атеросклероз генерализованный и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Расслоение аорты (любой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грудной части аорты разорванная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грудной части аорты без упоминания о разрыве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брюшной аорты разорванная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брюшной аорты без упоминания о разрыве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грудной и брюшной аорты разорванная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грудной и брюшной аорты без упоминания о разрыве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аорты неуточненной локализации разорванная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аорты неуточненной локализации без упоминания о разрыве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сонной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артерии верхних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почечной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подвздошной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артерии нижних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артерии иных прецеребральных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и расслоение позвоночной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других уточненных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Рейно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Облитерирующий тромбангит [болезнь Бергера]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периферических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периферических сосудов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брюшной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других и неуточненных отделов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артерий верхних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артерий нижних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артерий конечностей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подвздошной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других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неуточненных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Артериовенозный свищ приобретенный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Сужение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Мышечная и соединительнотканная дисплазия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компрессии чревного ствола брюшной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Некроз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изменения артерий и артериол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Невус неопухолевый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 аорты при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Аортит при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Флебит и тромбофлебит поверхностных сосудов нижних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Флебит и тромбофлебит бедренной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Флебит и тромбофлебит других глубоких сосудов нижних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Флебит и тромбофлебит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Бадда-Киари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Тромбофлебит мигрирующий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полой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почечной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других уточненных вен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неуточненной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нижних конечностей с язвой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нижних конечностей с воспалением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нижних конечностей с язвой и воспалением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нижних конечностей без язвы и воспаления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пищевода с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пищевода без кровотечения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мошонки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других 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Постфлебитический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Сдавление вен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Венозная недостаточность (хроническая) (периферическая)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Неспецифический брыжеечный лимфаденит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Лимфоотек,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неинфекционные болезни лимфатических сосудов и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Ортостатическая гипотензия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функциональные нарушения после операций на сердце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системы кровообращения после медицинских процедур,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пищевода без кровотечения при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пищевода с кровотечением при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обструктивный ларингит [круп]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эпиглоттит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Грипп с пневмонией, вирус гриппа идентифицирован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Грипп с пневмонией, вирус не идентифицирован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Аденовирусная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респираторным синцитиальным вирусом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вирусом парагриппа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метапневмовирусом человека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вирусная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Streptococcus pneumoniae (стрептококкус пнеумоние)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Haemophilus influenzae (гемофилус инфлуензае) [палочкой Афанасьева-Пфеффера]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Klebsiella pneumoniae (клебсиелла пнеумоние)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Pseudomonas (псеудомонас) (синегнойной палочкой)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стафилококком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стрептококком группы 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другими стрептококками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Escherichia coli (Эшерихия коли)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другими аэробными грамотрицательными бактериями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Mycoplasma pneumoniae (микоплазма пнеумоние)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бактериальные пневмонии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Бактериальная пневмония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хламидиями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другими уточненными инфекционными возбудителями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при бактериальных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при вирусных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при микозах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при паразитарных болезнях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Бронхопневмония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Долевая пневмония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Гипостатическая пневмония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бронхиолит, вызванный респираторным синцитиальным вирусом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бронхиолит вызванный метапневмовирусом человека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бронхиолит, вызванный другими уточненными агентами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бронхиолит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верхнечелюстной синусит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фронтальный синусит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этмоидальный синусит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сфеноидальный синусит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пансинусит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синуситы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синусит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Полипозная дегенерация синуса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полипы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фурункул и карбункул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Киста или мукоцеле носового синуса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Смещенная носовая перегородка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Гипертрофия носовой раковины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носа и носовых синусов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Гипертрофия миндалин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Гипертрофия аденоидов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Гипертрофия миндалин с гипертрофией аденоидов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болезни миндалин и аденоидов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Перитонзиллярный абсцесс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Паралич голосовых складок и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голосовой складки и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Узелки голосовых складок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голосовых складок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Отек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Спазм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Стеноз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Ретрофарингеальный и парафарингеальный абсцесс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абсцесс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верхних дыхательных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Мак-Леода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Панлобулярная эмфизема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Центрилобулярная эмфизема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эмфизема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Эмфизема (легкого) (легочная)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обструктивная легочная болезнь с острой респираторной инфекцией нижних дыхательных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обструктивная легочная болезнь с обострением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хроническая обструктивная легочная болезнь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обструктивная легочная болезнь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Астма с преобладанием аллергического компонента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Неаллергическая астма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Смешанная астма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Астматический статус [status asthmaticus] (статус астматикус)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Бронхоэктатическая болезнь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Пневмокониоз угольщика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Пневмокониоз, вызванный асбестом и другими минеральными веществами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Пневмокониоз, вызванный тальковой пылью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Пневмокониоз, вызванный другой пылью, содержащей кремний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Алюминоз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Бокситный фиброз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Сидероз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Пневмокониоз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Пневмокониоз, связанный с туберкулезом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Биссиноз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Бронхит и пневмонит, вызванный химическими веществами, газами, дымами и парами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легочный отек, вызванный химическими веществами, газами, дымами и парами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Пневмонит, вызванный пищей и рвотными массами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Пневмонит, вызванный вдыханием масел и эссенций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Пневмонит, вызванный другими твердыми веществами и жидкостями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Острые легочные проявления, вызванные излучением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Острые интерстициальные легочные нарушения, вызванные лекарственными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Респираторные состояния, вызванные другими уточненными внешними агентами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Респираторные состояния, вызванные неуточненными внешними агентами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респираторного расстройства [дистресса] у взрослого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Легочный отек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Легочная эозинофилия,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Альвеолярные и парието-альвеолярные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интерстициальные легочные болезни с упоминанием о фиброзе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интерстициальные легочные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Интерстициальная легочная болезнь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Гангрена и некроз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легкого с пневмонией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легкого без пневмонии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средостения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Пиоторакс с фистулой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Пиоторакс без фистулы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Плевральный выпот,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Плевpальный выпот пpи состояниях, классифициpованных в дpугих pубpиках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Плевральная бляшка с упоминанием об асбестозе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Спонтанный пневмоторакс напряжения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спонтанный пневмоторакс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пневмоторакс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Пневмоторакс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Хилусный выпот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плевральные состояния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Плевральное поражение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функционирования трахеостомы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легочная недостаточность после торакального оперативного вмешательства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легочная недостаточность после неторакального оперативного вмешательства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Мендельсона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Стеноз под собственно голосовым аппаратом после медицинских процедур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респираторные нарушения после медицинских процедур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респираторная [дыхательная]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респираторная [дыхательная]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бронхов,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Легочной коллапс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Интерстициальная эмфизема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средостения,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диафрагмы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респираторные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Ревматоидная болезнь легкого (M05.1†)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прорезывания зубов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Основные аномалии размеров челюстей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Аномалии челюстно-лицевых соотношений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височно-нижнечелюстного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челюстно-лицевые аномалии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Ростовые (неодонтогенные) кисты области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кисты челюстей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кисты области рта,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развития челюстей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Гигантоклеточная гранулема центральная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Воспалительные заболевания челюстей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челюстей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Сиалоаденит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слюнной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Свищ слюнной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Сиалолитиаз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Мукоцеле слюнной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слюнных желез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Флегмона и абсцесс области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Оральный мукозит (язвенный)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Лейкоплакия и другие изменения эпителия полости рта, включая язык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Подслизистый фиброз полости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языка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Гастроэзофагеальный рефлюкс с эзофагитом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Ахалазия кардиальной части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Непроходимость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Прободение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Дискинезия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 пищевода приобретенный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Желудочно-пищеводный разрывно-геморрагический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Эзофагит Барретта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пищевода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Туберкулезный эзофагит (A18.8†)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Расширение пищевода при болезни Шагаса (B57.3†)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желудка острая с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желудка острая с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желудка острая с кровотечением и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желудка острая без кровотечения и прободения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желудка хроническая или неуточненная с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желудка хроническая или неуточненная с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желудка хроническая или неуточненная с кровотечением и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желудка хроническая без кровотечения или прободения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желудка, не уточненная как острая или хроническая без кровотечения или прободения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двенадцатиперстной кишки острая с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двенадцатиперстной кишки острая с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двенадцатиперстной кишки острая с кровотечением и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двенадцатиперстной кишки острая без кровотечения и прободения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двенадцатиперстной кишки хроническая или неуточненная с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двенадцатиперстной кишки хроническая или неуточненная с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двенадцатиперстной кишки хроническая или неуточненная с кровотечением и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двенадцатиперстной кишки хроническая без кровотечения или прободения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двенадцатиперстной кишки, не уточненная как острая или хроническая без кровотечения или прободения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Пептическая язва неуточненной локализации острая с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Пептическая язва неуточненной локализации острая с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Пептическая язва неуточненной локализации острая с кровотечением и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Пептическая язва неуточненной локализации острая без кровотечения и прободения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Пептическая язва неуточненной локализации хроническая или неуточненная с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Пептическая язва неуточненной локализации хроническая или неуточненная с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Пептическая язва неуточненной локализации хроническая или неуточненная с кровотечением и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Пептическая язва неуточненной локализации хроническая без кровотечения или прободения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Пептическая язва неуточненной локализации, не уточненная как острая или хроническая без кровотечения или прободения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Гастроеюнальная язва острая с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Гастроеюнальная язва острая с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Гастроеюнальная язва острая с кровотечением и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Гастроеюнальная язва хроническая или неуточненная с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Гастроеюнальная язва хроническая или неуточненная с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Гастроеюнальная язва хроническая или неуточненная с кровотечением и прободением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Гастроеюнальная язва не уточненная как острая или хроническая без кровотечения или прободения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геморрагический гастрит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Острое расширение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Гипертрофический пилоростеноз у взрослых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Стриктура в виде песочных часов и стеноз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Пилороспазм,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Непроходимость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Свищ желудка и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желудка и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желудка и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желудка и двенадцатиперстной кишки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аппендицит с генерализованным перитонитом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аппендицит с отграниченным перитонитом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аппендицит другой или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аппендицита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Аппендицит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Гиперплазия аппендикса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Аппендикулярные камни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 аппендикса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Свищ аппендикса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аппендикса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аппендикса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паховая грыжа с непроходимостью без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паховая грыжа с гангреной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паховая грыжа без непроходимости или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или неуточненная паховая грыжа с непроходимостью без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или неуточненная паховая грыжа с гангреной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или неуточненная паховая грыжа без непроходимости, или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бедренная грыжа с непроходимостью без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бедренная грыжа с гангреной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бедренная грыжа без непроходимости или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или неуточненная бедренная грыжа с непроходимостью без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или неуточненная бедренная грыжа с гангреной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или неуточненная бедренная грыжа без непроходимости, или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Пупочная грыжа с непроходимостью без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Пупочная грыжа с гангреной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Пупочная грыжа без непроходимости или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Грыжа передней брюшной стенки с непроходимостью без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Грыжа передней брюшной стенки с гангреной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Инцизионная грыжа без непроходимости и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Парастомальная грыжа без непроходимости и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Грыжа передней брюшной стенки без непроходимости или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Диафрагмальная грыжа с непроходимостью без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Диафрагмальная грыжа с гангреной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Диафрагмальная грыжа без непроходимости или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грыжа брюшной полости с непроходимостью без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грыжа брюшной полости с гангреной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грыжа брюшной полости без непроходимости или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Неуточненная грыжа брюшной полости с непроходимостью без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Неуточненная грыжа брюшной полости с гангреной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Неуточненная грыжа брюшной полости без непроходимости или гангрены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Крона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Крона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разновидности болезни Крона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Крона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Язвенный (хронический) панколит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Язвенный (хронический) проктит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Язвенный (хронический) ректосигмоидит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Псевдополипоз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Мукозный проктоколит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язвенные колиты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Язвенный колит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Радиационный гастроэнтерит и колит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гастроэнтерит и колит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Аллергический и алиментарный гастроэнтерит и колит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неинфекционные гастроэнтериты и колиты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Неинфекционный гастроэнтерит и колит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Острые сосудистые болезни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Хронические сосудистые болезни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Ангиодисплазия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сосудистые болезни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Паралитический илеус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Инвагинация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Заворот кишок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Илеус, вызванный желчным камнем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вид закрытия просвета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Кишечные сращения (спайки) с непроходимостью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и неуточненная кишечная непроходимость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Дивертикулярная болезнь тонкой кишки с прободением и абсцессом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Дивертикулярная болезнь тонкой кишки без прободения и абсцесса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Дивертикулярная болезнь толстой кишки с прободением и абсцессом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Дивертикулярная болезнь толстой кишки без прободения и абсцесса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Дивертикулярная болезнь и тонкой, и толстой кишки с прободением и абсцессом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Дивертикулярная болезнь и тонкой, и толстой кишки без прободения и абсцесса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Дивертикулярная болезнь кишечника, неуточненной части, с прободением и абсцессом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Дивертикулярная болезнь кишечника, неуточненной части, без прободения и абсцесса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Мегаколон,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Спазм анального сфинктера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трещина заднего прохода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Трещина заднего прохода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Свищ заднего прохода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Прямокишечный свищ</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Аноректальный свищ (свищ между прямой кишкой и задним проходом)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Анальный [заднепроходной] абсцесс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Ректальный абсцесс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Аноректальный абсцесс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Ишиоректальный абсцесс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Интрасфинктерный абсцесс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анального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Выпадение заднего прохода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Выпадение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Стеноз заднего прохода и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Кровотечение из заднего прохода и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заднего прохода и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Радиационный проктит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заднего прохода и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Прободение кишечника (нетравматическое)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Кишечный свищ</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Энтероптоз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толстого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кишечника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Геморрой второй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Геморрой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Геморрой четвертой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Перианальный венозный тромбоз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уточненный геморрой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Геморрой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перитонит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перитонита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Перитонит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Брюшинные спайки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Гемоперитонеум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брюшины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Хламидийный перитонит (A74.8*)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Гонококковый перитонит (A54.8†)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Сифилитический перитонит (A52.7†)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Туберкулезный перитонит (A18.3†)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брюшины при инфекционных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Алкогольный гепатит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Алкогольный фиброз и склероз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Алкогольный цирроз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Алкогольная печеночная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Алкогольная болезнь печени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с холестазом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с печеночным некрозом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протекающее по типу острого гепатита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протекающее по типу хронического персистирующего гепатита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протекающее по типу хронического активного гепатита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с картиной гепатита, не классифицированное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с фиброзом и циррозом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с картиной других нарушений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и подострая печеночная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печеночная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Печеночная недостаточность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персистирующий гепатит,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лобулярный гепатит,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активный гепатит,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гепатиты,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гепатит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Фиброз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Склероз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Фиброз печени в сочетании со склерозом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билиарный цирроз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Вторичный билиарный цирроз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Билиарный цирроз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и неуточненный цирроз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Флебит воротной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Гранулематозный гепатит,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Аутоимунный гепатит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воспалительные болезни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Воспалительная болезнь печени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Жировая дегенерация печени,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Хроническое пассивное полнокровие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Центрилобулярный геморрагический некроз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Инфаркт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Пелиоз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Веноокклюзионная болезнь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Портальная гипертензия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печени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печени при инфекционных и паразитарных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печени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желчного пузыря с острым холециститом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желчного пузыря с другим холециститом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желчного пузыря без холецистита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желчного протока с холангитом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желчного протока с холециститом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желчного протока без холангита или холецистита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холелитиаза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холецистит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холецистит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холецистита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Водянка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Прободение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Свищ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Холестероз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Холангит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Прободение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Свищ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Спазм сфинктера Одди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Желчная киста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желчевыводящих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идиопатический панкреатит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билиарный панкреатит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панкреатит, вызванный алкоголем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панкреатит, вызванный лекарствами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Иной острый панкреатит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панкреатит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панкреатит алкогольной этиологии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панкреатиты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Киста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Ложная киста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Целиакия [идиопатическая стеаторея]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всасывания в кишечнике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всасывания в кишечнике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Синдромы оперированного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Послеоперационная кишечная непроходимость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Дисфункция после колостомии и энтеростомии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Постхолецистэктомический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органов пищеварения после медицинских процедур,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Кровавая рвота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Желудочно-кишечное кровотечение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Импетиго [вызванное любым организмом] [любой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кожи, фурункул и карбункул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кожи, фурункул и карбункул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Флегмона пальцев кисти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Флегмона других отделов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Флегмона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Флегмона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Флегмона других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Флегмона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лимфаденит лица,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лимфаденит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Пилонидальная киста с абсцессом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Пилонидальная киста без абсцесса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Пиодермия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Пузырчатка обыкновенная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Пузырчатка листовидная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Пузырчатка бразильская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Пузырчатка эритематозная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Пузырчатка, вызванная лекарственными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пузырчатки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Пузырчатка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Буллезный пемфигоид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буллезная болезнь у детей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Дерматит герпетиформный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Почесуха Бенье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атопические дерматиты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Аллергический контактный дерматит, вызванный другими веществами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Генерализованное высыпание на коже, вызванное лекартвенными средствами и медикаментами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Почесуха узловатая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Монетовидная экзема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Инфекционный дерматит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уточненный дерматит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Дерматит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Генерализованный пустулезный псориаз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Акродерматит стойкий [Aллопо]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Пустулез ладонный и подошвенный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Псориаз каплевидный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псориаз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Питириаз лихеноидный и оспоподобный острый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Лимфоматоидный папулез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Крупнобляшечный парапсориаз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Питириаз розовый [Жибера]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Лишай гипертрофический красный плоский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Лишай красный плоский буллезный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Аллергическая крапивница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Небуллезная эритема многоформная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Буллезная эритема многоформная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эпидермальный некролиз [Лайелла]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эритема многоформная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Эритема многоформная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Токсическая эритема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Лекарственная фототоксическая реакция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Лекарственная фотоаллергическая реакция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радиационный дерматит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Перифолликулит головы абсцедирующий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вид розацеа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Приобретенный ихтиоз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Пиодермия гангренозная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Декубитальная язва cтепень III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Декубитальная язва cтепень IV</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Рубцовые состояния и фиброз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Гранулема кольцевидная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Гранулема кожи и подкожной клетчатки, вызванная инородным телом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Дискоидная красная волчанка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Подострая кожная красная волчанка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ограниченная красная волчанка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Локализованная склеродермия [morphea] (морфеа)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Линейная склеродермия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Обызвествление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Склеродактилия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Папулы готтрона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Пойкилодермия сосудистая атрофическая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Аньюм [дактилолиз спонтанный]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нижней конечности,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Пиогенная гранулема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Искусственный [артифициальный] дерматит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Лихорадочный нейтрофильный дерматоз Свита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Эозинофильный целлюлит Уэлса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язва кожи,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Стафилококковый артрит и полиартрит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Пневмококковый артрит и полиартрит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стрептококковые артриты и полиартриты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Артриты и полиартриты, вызванные другими уточненными бактериальными возбудителями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Пиогенный артрит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Менингококковый артрит (A39.8†)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Туберкулезный артрит (A18.0†)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Артрит при болезни Лайма (A69.2†)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реактивные артропатии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Фелти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Ревматоидная болезнь легкого (J99.0*)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Ревматоидный васкулит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Ревматоидный артрит с вовлечением других органов и систем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серопозитивные ревматоидные артриты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Серопозитивный ревматоидный артрит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Серонегативный ревматоидный артрит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Стилла, развившаяся у взрослых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Ревматоидный бурсит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Ревматоидный узелок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Воспалительная полиартропатия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ревматоидные артриты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Ревматоидный артрит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Дистальная межфаланговая псориатическая артропатия (L40.5†)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Мутилирующий артрит (L40.5†)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Псориатический спондилит (L40.5†)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псориатические артропатии (L40.5†)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Артропатия при болезни Крона [регионарном энтерите] (K50.-†)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Артропатия при язвенном колите (K51.-†)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ревматоидный артрит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анкилозирующий спондилит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артрит с системным началом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полиартрит (серонегативный)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Пауциартикулярный юношеский артрит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Идиопатическая подагра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Подагра, обусловленная нарушением почечной функции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вторичная подагра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Ворсинчато-узелковый [виллонодуряный] синовит (пигментный)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Палиндромный ревматизм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артропатия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артропатии,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Полиартрит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Моноартрит,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артриты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Артропатия при других уточненных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генерализованный (остео)артроз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Вторичный множественный 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полиартроз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коксартроз двусторонний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первичный коксартроз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Коксартроз в результате дисплазии двусторонний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диспластические коксартрозы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Посттравматический коксартроз двусторонний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посттравматические коксартрозы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вторичные коксартрозы двусторонние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вторичные коксартрозы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Коксартроз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гонартроз двусторонний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первичный гонартроз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Посттравматический гонартроз двусторонний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посттравматические гонартрозы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вторичные гонартрозы двусторонние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вторичные гонартрозы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Гонартроз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артроз первого запястно-пястного сустава двусторонний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первичные артрозы первого запястно-пястного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Посттравматический артроз первого запястно-пястного сустава двусторонний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посттравматические артрозы первого запястно-пястного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вторичные артрозы первого запястно-пястного сустава двусторонние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вторичные артрозы первого запястно-пястного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артроз других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Посттравматический артроз других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Вторичный артроз других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уточненный 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Деформация пальца(ев)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Наружное искривление большого пальца (hallus valgus) (халлус валгус) (приобретенное)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Ригидный большой палец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деформации большого пальца стопы (приобретенные)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молоткообразные деформации стопы (приобретенные)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деформации пальца(ев) стопы (приобретенные)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Приобретенные деформации пальца(цев) стопы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Вальгусная деформация,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Варусная деформация,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Сгибательная деформация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Свисание стопы или кисти (приобретенное)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Плоская стопа [per planus] (приобретенная)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Приобретенная когтеобразная кисть, косорукость, полая стопа (с высоким сводом) и искривленная стопа (косолапость)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приобретенные деформации лодыжки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Разная длина конечностей (приобретенная)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приобретенные деформации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Приобретенная деформация конечностей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Привычный вывих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Привычный подвывих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между надколенником и бедренной костью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Хондромаляция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надколенника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Кистозный мениск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Дисковидный мениск (врожденный)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мениска в результате старого разрыва или травмы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мениска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Свободное тело в коленном суставе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нестабильность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спонтанные разрывы связки(ок) колена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внутренние поражения колена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Внутреннее поражение коленного сустава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Свободное тело в суставе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суставного хряща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связок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Патологическое смещение и подвывих сустава, не классифицированное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Повторяющиеся вывихи и подвывихи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Контрактура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Анкилоз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Протрузия вертлужной впадины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суставов,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Фистула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Болтающийся сустав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нестабильность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Выпот в суставе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Тугоподвижность сустава,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Остеофит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Узелковый полиартериит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Полиартериит с поражением легких [Черджа-Стросса]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Ювенильный полиартериит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Слизисто-кожный лимфонодулярный синдром [Кавасаки]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состояния, связанные с узелковым полиартериитом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Гиперчувствительный ангиит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Тромботическая микроангиопатия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Смертельная срединная гранулема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Гранулематоз Вегенера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дуги аорты [Такаясу]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Гигантоклеточный артериит с ревматической полимиалгией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гигантоклеточные артерииты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Микроскопический полиангит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некротизирующие васкулопатии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Некротизирующая васкулопатия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Лекарственная системная красная волчанка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Системная красная волчанка с поражением других органов или систем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системной красной волчанки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Системная красная волчанка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дерматомиозит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дерматомиозиты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Полимиозит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Дерматополимиозит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Прогрессирующий системный 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CR(E)ST [сочетание кальциноза, синдрома Рейно, дисфункции пищевода, склеродактилии и телеангиэктазии]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Системный склероз, вызванный лекарственными средствами и химическими соединениями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системного склероза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Системный склероз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Сухой синдром [Шегнера]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перекрестные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Бехчета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Ревматическая полимиалгия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Диффузный (эозинофильный) фасциит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Многоочаговый фибросклероз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Рецидивирующий панникулит Вебера-Крисчена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Гипермобильный синдром разболтанности, излишней подвижности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системные поражения соединительной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Системные поражения соединительной ткани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Дермато(поли)миозит при новообразованиях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Артропатия при новообразованиях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Артропатия при гемофилии (D66-D68†)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Артропатия при других болезнях крови (D50-D76†)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Артропатия при реакциях гиперчувствительности,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Системные поражения соединительной ткани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Кифоз позиционный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вторичные кифозы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кифозы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лордозы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Инфантильный идиопатический сколиоз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идиопатический сколиоз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идиопатические сколиозы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Торакогенный сколиоз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Нервно-мышечный сколиоз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вторичные сколиозы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сколиоза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Сколиоз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остеохондроз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Остеохондроз позвоночника у взрослых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Остеохондроз позвоночника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Спондилолистез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сращения позвоночного столба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Привычный атланто-аксиальный подвывих с миелопатией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привычные атланто-аксиальные подвывихи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привычные подвывихи позвонков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Кривошея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деформирующие дорсопатии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Анкилозирующий спондилит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Энтезопатия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Сакроилеит,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Остеомиелит позвонков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межпозвонковых дисков (пиогенная)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Дисцит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инфекционные спондилопатии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воспалительные спондилопатии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сдавления передней спинальной или позвоночной артерии (G99.2*)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спондилезы с миелопатией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спондилезы с радикулопатией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Спинальный стеноз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спондилопатия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позвоночника, связанный с перенапряжением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Разрушение позвонка, не классифицированное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спондилопатии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Спондилопатия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позвоночника (A18.0†)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Бруцеллезный спондилит (A23.-†)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Энтеробактериальный спондилит (A01-A04†)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межпозвоночного диска шейного отдела с миелопатией (G99.2*)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межпозвоночного диска шейного отдела с радикулопатией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Смещение межпозвоночного диска шейного отдела другого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дегенерация межпозвоночного диска шейного отдела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межпозвоночного диска шейного отдела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межпозвоночного диска шейного отдела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межпозвоночных дисков поясничного и других отделов с миелопатией (G99.2*)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межпозвоночных дисков поясничного и других отделов с радикулопатией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уточненное смещение межпозвоночного диска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дегенерация межпозвоночного диска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Узлы [грыжи] Шморля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уточненное поражение межпозвоночного диска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межпозвоночного диска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Шейно-черепной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Шейно-плечевой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Спинальная нестабильность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Крестцово-копчиковые нарушения, не класифицированные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Панникулит, поражающий шейный отдел и позвоночник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Инфекционный миозит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Интерстициальный миозит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Гранулема мягких тканей, вызванная попаданием инородного тела,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Миозит оссифицирующий травматический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Миозит оссифицирующий прогрессирующий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Паралитическая кальцификация и оссификация мышц</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Кальцификация и оссификация мышц, связанная с ожогами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кальцификация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Расхождение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разрыв мышцы (нетравматический)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Ишемический инфаркт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иммобилизации (параплегический)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Контрактура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мышц</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оболочки сухожилия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инфекционные (тено)синовиты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Кальцифицирующий тендинит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Щелкающий палец</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Теносиновит шиловидного отростка лучевой кости [синдром де Кервена]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синовиты и теносиновиты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Синовит и теносиновит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подколенной кисты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синовиальной оболочки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Спонтанный разрыв сухожилий разгибателей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Спонтанный разрыв сухожилий сгибателей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Спонтанный разрыв других сухожилий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Спонтанный разрыв неуточненных сухожилий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Короткое пяточное [ахилово] сухожилие (приобретенное)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контрактура сухожилия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Синовиальная гипертрофия,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Ганглион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синовиальных оболочек и сухожилий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синовиальной оболочки и сухожилия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крепитирующий синовит кисти и запястья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Бурсит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Бурсит локтевого отростка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бурситы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Препателлярный бурсит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бурситы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Бурсит большого вертела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мягких тканей, связанные с нагрузкой, перегрузкой и давлением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мягких тканей, связанные с нагрузкой, перегрузкой и давлением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синовиальной сумки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инфекционные бурситы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Синовиальная киста подколенной области [Бейкера]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киста синовиальной сумки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Отложение кальция в синовиальной сумке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бурситы,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бурсопатии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Бурсопатия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Ладонный фасциальный фиброматоз [Депюитрена]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Подошвенный фасциальный фиброматоз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Узелковый фасциит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Псевдосаркоматозный фиброматоз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Фасциит,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Некротизирующий фасцит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Адгезивный капсулит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сдавления ротатора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Тендинит двуглавой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Бурсит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Остаточное инородное тело в мягких тканях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Постменопаузный остеопороз с патологическим переломом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Остеопороз с патологическим переломом после удаления яичников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Лекарственный остеопороз с патологическим переломом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Идиопатический остеопороз с патологическим переломом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остеопороз с патологическим переломом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Идиопатический остеопороз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Плохое срастание перелома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Несрастание перелома [псевдоартроз]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Патологические переломы,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целостности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целостности кости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Фиброзная дисплазия (избирательная, одной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Единичная киста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Аневризматическая костная киста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кисты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плотности и структуры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гематогенный остеомиелит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острого остеомиелита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Подострый остеомиелит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многоочаговый остеомиелит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остеомиелит с дренированным синусом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гематогенные остеомиелиты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хронический остеомиелит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остеомиелит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Идиопатический асептический некроз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Лекарственный остеонекроз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Остеонекроз, обусловленный перенесенной травмой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вторичный остеонекроз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остеонекроз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Остеонекроз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черепа при болезни Педжета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других костей при болезни Педжета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Алгонейродистрофия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Преждевременное сращение эпифиза с диафизом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роста и развития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Гипертрофия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костей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костей (A18.0†)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Периостит при других инфекционных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Остеопатия при других инфекционных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Остеонекроз при кессонной болезни (T70.3†)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Остеонекроз вследствие гемоглобинопатии (D50-D64†)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Остеонекроз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Деформирующий остеит при новообразованиях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костей при новообразованиях (C00-D48†)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остеохондроз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остеохондроз головки бедренной кости [Легга-Калве-Пертеса]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Деформация бедра после перенесенного юношеского остеохондроза (Coxa plana) (кокса плана)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юношеские остеохондрозы бедра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остеохондроз большой и малой берцовых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остеохондроз предплюсны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остеохондроз плюсны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уточненный юношеский остеохондроз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Соскальзывание верхнего эпифиза бедренной кости (нетравматическое)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Рассекающий остеохондрит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остеохондропатии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Остеохондропатия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хрящей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Приобретенная деформация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приобретенные деформации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Приобретенная деформация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Приобретенная деформация грудной клетки и ребер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приобретенные деформации костно-мышечной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Приобретенные деформации костно-мышечной системы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Псевдоартроз после сращения или артродеза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после установки ортопедического имплантата суставного протеза или костной пластинки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костно-мышечной системы после медицинских процедур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Межпозвоночный дисковый стеноз неврального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нефритический синдром, незначительные гломерулярные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нефритический синдром, очаговые и сегментарные гломерулярные повреждения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нефритический синдром, диффузный мембранозный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нефритический синдром, диффузный мезангиальный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нефритический синдром, диффузный эндокапиллярный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нефритический синдром, диффузный мезангиокапиллярный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нефритический синдром, болезнь плотного осадка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нефритический синдром,диффузный серповидный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нефритический синдром, другие изменения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нефритический синдром, неуточненное изменение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Быстро прогрессирующий нефритический синдром, незначительные гломерулярные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Быстро прогрессирующий нефритический синдром, очаговые и сегментарные гломерулярные повреждения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Быстро прогрессирующий нефритический синдром, диффузный мембранозный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Быстро прогрессирующий нефритический синдром, диффузный мезангиальный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Быстро прогрессирующий нефритический синдром, диффузный эндокапиллярный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Быстро прогрессирующий нефритический синдром, диффузный мезангиокапиллярный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Быстро прогрессирующий нефритический синдром, болезнь плотного осадка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Быстро прогрессирующий нефритический синдром, диффузный серповидный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Быстро прогрессирующий нефритический синдром, другие изменения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Быстро прогрессирующий нефритический синдром, неуточненное изменение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Рецидивирующая и устойчивая гематурия, незначительные гломерулярные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Рецидивирующая и устойчивая гематурия, очаговые и сегментарные гломерулярные повреждения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Рецидивирующая и устойчивая гематурия, диффузный мембранозный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Рецидивирующая и устойчивая гематурия, диффузный мезангиальный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Рецидивирующая и устойчивая гематурия, диффузный эндокапиллярный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Рецидивирующая и устойчивая гематурия, диффузный мезангиокапиллярный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Рецидивирующая и устойчивая гематурия, болезнь плотного осадка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Рецидивирующая и устойчивая гематурия, диффузный серповидный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Рецидивирующая и устойчивая гематурия, другие изменения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Рецидивирующая и устойчивая гематурия, неуточненное изменение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незначительные гломерулярные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очаговые и сегментарные гломерулярные повреждения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диффузный мембранозный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диффузный мезангиальный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диффузный эндокапиллярный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диффузный мезангиокапиллярный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болезнь плотного осадка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диффузный серповидный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другие изменения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неуточненное изменение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незначительные гломерулярные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очаговые и сегментарные гломерулярные повреждения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диффузный мембранозный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диффузный мезангиальный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диффузный эндокапиллярный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диффузный мезангиокапиллярный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болезнь плотного осадка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диффузный серповидный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другие изменения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неуточненное изменение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диффузный мембранозный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диффузный мезангиальный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диффузный эндокапиллярный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диффузный мезангиокапиллярный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болезнь плотного осадка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диффузный серповидный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другие изменения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нефропатия, не классифицированная в других рубриках, диффузный мембранозный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нефропатия, не классифицированная в других рубриках, диффузный мезангиальный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нефропатия, не классифицированная в других рубриках, диффузный эндокапиллярный пролиферативный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нефропатия, не классифицированная в других рубриках, диффузный мезангиокапиллярный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нефропатия, не классифицированная в других рубриках, болезнь плотного осадка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нефропатия, не классифицированная в других рубриках, диффузный серповидный гломерулонефрит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Гломерулярные поражения при инфекционных и паразитарных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Гломерулярные поражения при новообразованиях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Гломерулярные поражения при болезнях крови и иммунных нарушениях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Гломерулярные поражения при сахарном диабете (E10-14†)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Гломерулярные поражения при других болезных эндокринной системы, расстройствах питания и нарушениях обмена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Гломерулярные поражения при системных болезнях соединительной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Гломерулярные поражения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тубулоинтерстициальный 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Необструктивный хронический пиелонефрит, связанный с рефлюксом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обструктивный пиелонефрит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тубулоинтерстициальные нефриты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тубулоинтерстициальный нефрит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Гидронефроз с обструкцией лоханочно-мочеточникового соединения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Гидронефроз со стриктурой мочеточника,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Гидронефроз с обструкцией почки и мочеточника камнем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гидронефрозы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Гидроуретер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Перегиб и стриктура мочеточника без гидронефроза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Пионефроз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Уропатия, обусловленная пузырно-мочеточниковым рефлюксом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обструктивная уропатия и рефлюкс-уропатия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Обструктивная уропатия и рефлюкс-уропатия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Балканская нефропатия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почки и околопочечной клетчатки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тубулоинтерстициальные поражения почек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Тубулоинтерстициальное поражение почек при отторжениях трансплантата (T86.-†)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почечная недостаточность с тубулярным некрозом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почечная недостаточность с острым кортикальным некрозом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почечная недостаточность с медуллярным некрозом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острая почечная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почечная недостаточность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Терминальная стадия поражения почек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болезнь почек, стадия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болезнь почек, стадия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болезнь почек, стадия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болезнь почек, стадия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болезнь почек, стадия 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проявления хронической почечной недостаточности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болезнь почек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Почечная недостаточность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почек с камнями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Мочевые камни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в мочевом пузыре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в уретре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камни в нижних отделах мочевых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в нижних отделах мочевых путей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Мочевые камни при шистосомозе [бильгарциозе] (B65.-†)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мочевых путей при других заболеваниях,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Сморщенная почка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Ишемия или инфаркт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Киста почки приобретенная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почек и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почки и мочеточника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Незаторможенный мочевой пузырь,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Рефлекторный мочевой пузырь,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Нейрогенная слабость мочевого пузыря,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нервно-мышечные дисфункции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Нервно-мышечная дисфункция мочевого пузыря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Обтурация шейки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Пузырно-кишечный свищ</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Пузырный свищ,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мочевого пузыря нетравматический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мочевого пузыря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Уретральный абсцесс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Посттравматическая стриктура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Постинфекционная стриктура уретры,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структура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Стриктура уретры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Уретральный свищ</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Уретральный дивертикул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Уретральный карбункул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Выпадение слизистой оболочки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уретры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Непроизвольное мочеиспускание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виды недержания мочи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мочевыводящей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Расстройство мочевыводящей системы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Гиперплазия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Гидроцеле осумкованное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Инфицированное гидроцеле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гидроцеле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Гидроцеле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Сперматоцеле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Перекручивание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Орхит, эпидидимит и эпидидимо-орхит с абсцессом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Избыточная крайняя плоть, фимоз и парафимоз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Лейкоплакия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Атрофия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Сосудистые расстройства мужских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мужских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Солитарная киста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кистозная мастопатия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Фиброаденоз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Фибросклероз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доброкачественные дисплазии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Доброкачественная дисплазия молочной железы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Воспалительные болезни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Образование в молочной железе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Жировой некроз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сальпингит и оофорит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сальпингит и оофорит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воспалительная болезнь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воспалительная болезнь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параметрит и тазовый целлюлит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параметрит и тазовый целлюлит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тазовый перитонит у женщин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тазовый перитонит у женщин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Тазовый перитонит у женщин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Тазовые перитонеальные спайки у женщин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воспалительные болезни женских тазовых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Киста бартолиновой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Изъязвление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воспалительные болезни влагалища и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Эндометриоз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Эндометриоз яичников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Эндометриоз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Эндометриоз тазовой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Эндометриоз ректовагинальной перегородки и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Эндометриоз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Эндометриоз кожного рубца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эндометриоз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Эндометриоз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Уретроцеле у женщин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Цистоцеле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Неполное выпадение матки и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выпадение матки и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Выпадение матки и влагалища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Эритроцеле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Ректоцеле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выпадения женских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Выпадение женских половых органов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Пузырно-влагалищный свищ</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свищи женских мочеполовых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Свищ влагалищно-тонкокишечный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Свищ влагалищно-толстокишечный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кишечно-генитальные свищи у женщин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Свищи генитально-кожные у женщин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свищи женских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киста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Киста желтого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кисты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Приобретенная атрофия яичника и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Выпадение и грыжа яичника и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Перекручивание яичника, ножки яичника и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Гематосальпинкс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Гематома широкой связки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невоспалительные болезни яичника, маточной трубы и широкой связки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Невоспалительная болезнь яичника, маточной трубы и широкой связки матки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тела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других отделов женских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женских половых органов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Железистая гиперплазия эндометрия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Аденоматозная гиперплазия эндометрия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Субинволюция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Выворот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Внутриматочные синехии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Гематометра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невоспалительные болезни матки, за исключением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Невоспалительная болезнь матки, за исключением шейки матки,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Слабовыраженная дисплазия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Умеренная дисплазия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Резко выраженная дисплазия шейки матки,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Дисплазия шейки матки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Лейкоплакия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Старый разрыв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Стриктура и стеноз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Недостаточность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Гипертрофическое удлинение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невоспалительные болезни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Слабовыраженная дисплазия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Умеренная дисплазия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Резко выраженная дисплазия влагалища,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Дисплазия влагалища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Лейкоплакия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Стриктура и атрезия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Гематокольпос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невоспалительные болезни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Невоспалительная болезнь влагалища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Слабовыраженная дисплазия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Умеренная дисплазия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Резко выраженная дисплазия вульвы,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Дисплазия вульвы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Лейкоплакия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Киста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невоспалительные болезни вульвы и промежности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Невоспалительная болезнь вульвы и промежности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аменорея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Обильные и частые менструации при регулярном цикле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Обильные и частые менструации при нерегулярном цикле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Обильные менструации в пубертатном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Обильные кровотечения в предменопаузном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нерегулярных менструаций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аномальные кровотечения из матки и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Привычный выкидыш</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Женское бесплодие, связанное с отсутствием овуляции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Женское бесплодие трубного происхождения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Женское бесплодие маточного происхождения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Женское бесплодие цервикального происхождения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Женское бесплодие, связанное с мужскими факторами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женского бесплодия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связанные с искусственным оплодотворением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Послеоперационная почечная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Послеоперационная стриктура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Послеоперационные спайки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Выпадение свода влагалища после экстирпации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Послеоперационные спайки в малом тазу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Дисфункция наружной стомы мочевых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мочеполовой системы после медицинских процедур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мочеполовой системы после медицинских процедур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Абдоминальная [брюшная] беременность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Трубная беременность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Яичниковая беременность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внематочной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Внематочная беременность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Пузырный занос классический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Пузырный занос неполный и частичный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Пузырный занос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Погибшее плодное яйцо и непузырный занос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Несостоявшийся выкидыш</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анормальные продукты зачатия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Анормальный продукт зачатия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Самопроизвольный аборт. Неполный абоpт,осложнившийся инфекцией половых путей и тазовых оpганов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Самопроизвольный аборт. Неполный абоpт,осложнившийся длительным или чpезмеpным кpовотечением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Самопроизвольный аборт. Неполный абоpт,осложнившийся эмболией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Самопроизвольный аборт. Неполный абоpт с дpугими 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Самопроизвольный аборт. Неполный абоpт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Самопроизвольный аборт. Полный или неуточненный аборт,осложнившийся нифекцией половых путей и тазовых оpганов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Самопроизвольный аборт. Полный или неуточненный абоpт,осложнившийся длительным или чpезмеpным кpовотечением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Самопроизвольный аборт. Полный или неуточненный абоpт,осложнившийся эмболией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Самопроизвольный аборт. Полный или неуточненный абоpт с дpугими или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Самопроизвольный аборт. Полный или неуточненный абоpт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Неполный абоpт,осложнившийсч инфекцией половых путей и тазовых оpганов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Неполный абоpт,осложнившийся длительным или чpезмеpным кpовотечением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Неполный абоpт,осложнившийся эмболией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Неполный абоpт с дpугими 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Неполный абоpт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Полный или неуточненный абоpт,осложнившийся инфекцией половых путей и тазовых оpганов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Полный или неуточненный абоpт,осложнившийся длительным или чpезмеpным кpовотечением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Полный или неуточненный абоpт,осложнившийся эмболией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Полный или неуточненный абоpт с дpугими или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Полный или неуточненный абоpт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аборта. Неполный абоpт,осложнившийся инфекцией половых путей и тазовых оpганов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аборта. Неполный абоpт,осложнившийся длительным или чpезмеpным кpовотечением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аборта. Неполный абоpт,осложнившийся эмболией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аборта. Неполный абоpт с дpугими 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аборта. Неполный абоpт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аборта. Полный или неуточненный абоpт,осложнившийся инфекцией половых путей и тазовых оpганов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аборта. Полный или неуточненный абоpт,осложнившийся длительным или чpезмеpным кpовотечением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аборта. Полный или неуточненный абоpт,осложнившийся эмболией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аборта. Полный или неуточненный абоpт с дpугими или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Аборт неуточненный. Неполный абоpт,осложнившийся инфекцией половых путей и тазовых оpганов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Аборт неуточненный. Неполный абоpт,осложнившийся длительным или чpезмеpным кpовотечением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Аборт неуточненный. Неполный абоpт,осложнившийся эмболией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Аборт неуточненный. Неполный абоpт с дpугими 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Аборт неуточненный. Неполный абоpт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Аборт неуточненный. Полный или неуточненный абоpт,осложнившийся инфекцией половых путей и тазовых оpганов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Аборт неуточненный. Полный или неуточненный абоpт,осложнившийся длительным или чpезмеpным кpовотечением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Аборт неуточненный. Полный или неуточненный абоpт,осложнившийся эмболией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Аборт неуточненный. Полный или неуточненный абоpт с дpугими или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Неудачный медицинский аборт, осложнившийся инфекцией половых путей и тазовых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Неудачный медицинский аборт, осложнившийся длительным или чрезмерным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Неудачный медицинский аборт, осложнившийся эмболией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Неудачный медицинский аборт с другими 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Неудачный медицинский аборт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неудачные попытки аборта, осложнившиеся инфекцией половых путей и тазовых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неудачные попытки аборта, осложнившиеся длительным или чрезмерным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неудачные попытки аборта, осложнившиеся эмболией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неудачные попытки аборта с другими 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неудачные попытки аборта без осложнений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половых путей и тазовых органов, вызванная абортом, внематочной и молярной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Длительное или массивное кровотечение, вызванное абортом, внематочной и молярной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вызванная абортом, внематочной и молярной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Шок, вызванный абортом, внематочной и молярной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Почечная недостаточность, вызванная абортом, внематочной и молярной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обмена веществ, вызванные абортом, внематочной и молярной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Повреждения тазовых органов и тканей, вызванные абортом, внематочной и молярной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венозные осложнения, вызванные абортом, внематочной и молярной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вызванные абортом, внематочной и молярной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вызванное абортом, внематочной и молярной беременностью,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Существовавшая ранее эссенциальная гипертензия, осложняющая беременность, роды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Существовавшая ранее кардиоваскулярная гипертензия, осложняющая беременность, роды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Существовавшая ранее почечная гипертензия, осложняющая беременность, роды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Существовавшая ранее кардиоваскулярная и почечная гипертензия, осложняющая беременность, роды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Существовавшая ранее вторичная гипертензия, осложняющая беременность, роды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Существовавшая ранее гипертензия, осложняющая беременность, роды и послеродовой период,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Существовавшая ранее гипертензия с присоединившейся протеинурией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Вызванные беременностью отеки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Вызванная беременностью протеинурия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Вызванные беременностью отеки с протеинурией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Вызванная беременностью гипертензия без значительной протеинурии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Преэклампсия [нефропатия] средней тяжести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Тяжелая преэклампсия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HELLP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Преэклампсия [нефропатия]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Эклампсия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Эклампсия в родах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Эклампсия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Эклампсия неуточненная по срокам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Гипертензия у матери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Угрожающий аборт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кровотечения в ранние сроки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Кровотечение в ранние сроки беременности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Чрезмерная или тяжелая рвота беременных с нарушениями обмена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Поздняя рвота беременных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нижних конечностей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половых органов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Поверхностный тромбофлебит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Глубокий флеботромбоз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Геморрой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Тромбоз церебральных вен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венозные осложнения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почек при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мочевого пузыря при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уретры при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других отделов мочевых путей при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мочевых путей при беременности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половых путей при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и неуточненная инфекция мочеполовых путей при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Существовавший ранее сахарный диабет инсулинзависимый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Существовавший ранее сахарный диабет инсулиннезависимый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Существовавший ранее сахарный диабет, связанный с недостаточностью питания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Существовавший ранее сахарный диабет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возникший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при беременности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Недостаточность питания при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Чрезмерное увеличение массы тела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Недостаточное увеличение массы тела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Медицинская помощь женщине с привычным невынашиванием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Оставшееся внутриматочное противозачаточное средство при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Герпес беременных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Гипотензивный синдром у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печени во время беременности, родов и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Подвывих лонного сочленения во время беременности, родов и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состояния, связанные с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Гематологические отклонения, выявленные при антенатальном обследовании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Биохимические отклонения, выявленные при антенатальном обследовании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Цитологические изменения, выявленные при антенатальном обследовании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Патологические изменения, выявленные при ультразвуковом антенатальном обследовании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Патологические изменения, выявленные при рентгенологическом антенатальном обследовании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Хромосомные или генетические аномалии, выявленные при антенатальном обследовании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отклонения от нормы, выявленные при антенатальном обследовании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Легочные осложнения анестезии в период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Кардиологические осложнения анестезии в период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Осложнения со стороны центральной нервной системы в связи с анестезией в период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Токсическая реакция на местную анестезию в период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Головные боли, вызванные проведением спинномзоговой или эпидуральной анестезии в период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спинномозговой или эпидуральной анестезии в период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Неудача или трудности при интубации во время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анестезии в период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анестезии в период беременности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Беременность двойней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Беременность тройней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Беременность четырьмя плодами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многоплодной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Многоплодная беременность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Бумажный плод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Продолжающаяся беременность после аборта одного или более чем одного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Продолжающаяся беременность после внутриутробной гибели одного или более чем одного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характерные для многоплодной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Неустойчивое положение плода,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Ягодичное предлежание плода,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Поперечное или косое положение плода,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Лицевое, лобное или подбородочное предлежание плода,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Высокое стояние головки к концу беременности,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Многоплодная беременность с неправильным предлежанием одного или нескольких плодов, требующая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Комбинированное предлежание плода,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неправильного предлежания плода,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Неправильное предлежание плода, требующее предоставления медицинской помощи матери,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Деформация костей таза, приводящая к диспропорции, требующей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Равномерно суженный таз, приводящий к диспропорции, требующей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Сужение входа таза, приводящее к диспропорции, требующей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Сужение выхода таза, приводящее к диспропорции, требующей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Диспропорция смешанного материнского и плодного происхождения, требующая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Крупные размеры плода, приводящие к диспропорции, требующей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плода, приводящая к диспропорции, требующей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аномалии плода, приводящие к диспропорции, требующей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Диспропорция вследствие других причин, требующая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Диспропорция, требующая предоставления медицинской помощи матери,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аномалии матки,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Опухоль тела матки, требующая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Послеоперационный рубец матки, требующий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Истмико-цервикальная недостаточность, требующая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аномалии шейки матки,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аномалии беременной матки,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Аномалии влагалища,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Аномалии вульвы и промежности,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аномалии тазовых органов,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Аномалия тазовых органов, требующая предоставления медицинской помощи матери,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Пороки развития центральной нервной системы у плода,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Хромосомные аномалии у плода (предполагаемые),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Наследственные болезни (предполагаемые) у плода,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плода (предполагаемое) в результате вирусного заболевания матери,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плода (предполагаемое) в результате воздействия алкоголя,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плода (предполагаемое) в результате употребления лекарственных средств,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плода (предполагаемое) в результате радиации,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плода (предполагаемое) в результате других медицинских процедур,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аномалии и поражения плода (предполагаемые),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Аномалия и поражение плода, требующие предоставления медицинской помощи матери,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Резус-иммунизация, требующая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изоиммунизации,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Водянка плода, требующая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Признаки внутриутробной гипоксии плода,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Внутриутробная гибель плода, требующая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Недостаточный рост плода, требующий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Избыточный рост плода, требующий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Жизнеспособный плод при абдоминальной беременности, требующей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отклонения в состоянии плода,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Отклонения в состоянии у плода, требующие предоставления медицинской помощи матери,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Многоводие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Олигогидрамнион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амниотической полости и плодных оболочек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амниотической жидкости и плодных оболочек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амниотической жидкости и плодных оболочек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Преждевременный разрыв плодных оболочек, начало родов в последующие 24 часа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Преждевременный разрыв плодных оболочек, начало родов после 24-часового безводного периода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Преждевременный разрыв плодных оболочек, задержка родов, связанная с проводимой терапией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Преждевременный разрыв плодных оболочек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Синдромы плацентарной трансфузии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Аномалия плаценты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Болезненное приращение плаценты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плацентарные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Плацентарное нарушение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Предлежание плаценты, уточненное как без кровотечения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Предлежание плаценты с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Преждевременная отслойка плаценты с нарушением свертываемости крови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преждевременная отслойка плаценты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Преждевременная отслойка плаценты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Дородовое кровотечение с нарушением свертываемости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дородовое кровотечение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Дородовое кровотечение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Ложные схватки в период до 37 полных недель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Ложные схватки начиная с 37 полных недель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Ложные схватки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Переношенная беременность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Преждевременные схватки без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Преждевременные схватки с преждевременными родами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Преждевременные схватки со своевременными родами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Преждевременные роды без произвольных схваток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Неудачная попытка стимуляции родов медикаментозными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Неудачная попытка стимуляции родов инструментальными методами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неудачной попытки стимуляции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Неудачная попытка стимуляции родов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Первичная слабость родовой деятельности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слабость родовой деятельности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слабости родовой деятельности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Стремительные роды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Гипертонические, некоординированные и затянувшиеся сокращения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родовой деятельности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родовой деятельности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Затянувшийся первый период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Затянувшийся второй период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рождения второго плода из двойни, тройни и т. 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Затяжные роды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неполного поворота головки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ягодичного предлежания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лицевого предлежания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лобного предлежания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предлежания плечика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комбинированного предлежания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другого неправильного положения и предлежания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неправильного положения и предлежания плода неуточненного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деформации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равномерно суженного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сужения входа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сужения выходного отверстия и среднего диаметра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несоответствия размеров таза и плода неуточненного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аномалии органов таза у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других аномалий таза у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аномалии таза у матери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[дистоция] вследствие предлежания плечика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сцепления [коллизии] близнецов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необычно крупного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вследствие других аномалий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Неудачная попытка вызвать роды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Неудачная попытка применения вакуум-экстрактора и наложения щипцов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виды затрудненных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Затрудненные роды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Кровотечение во время родов с нарушением свертываемости крови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кровотечения во время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Кровотечение во время родов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изменениями частоты сердечных сокращений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выходом мекония в амниотическую жидкость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изменениями частоты сердечных сокращений плода с выходом мекония в амниотическую жидкость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появлением биохимических признаков стресса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появлением других признаков стресса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стрессом плода неуточненным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выпадением пуповины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обвитием пуповины вокруг шеи со сдавлением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запутыванием пуповины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короткой пуповиной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предлежанием сосуда [vasa praevia]</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повреждением сосудов пуповины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другими патологическими состояниями пуповины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осложнившиеся патологическим состоянием пуповины неуточненным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промежности первой степени в процессе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промежности второй степени в процессе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промежности третьей степени в процессе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промежности четвертой степени в процессе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промежности в процессе родоразрешения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матки до начала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матки во время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Послеродовой выворот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Акушерский разрыв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Акушерский разрыв только верхнего отдела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акушерские травмы тазовых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Акушерские травмы тазовых суставов и связок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Акушерская гематома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акушерские травмы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Акушерская травма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Кровотечение в третьем периоде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кровотечения в раннем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Позднее или вторичное послеродовое кровотечение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Послеродовая(ой) коагуляционный дефект, афибриногенемия, фибринолиз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плаценты без кровотечения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частей плаценты или плодных оболочек без кровотече-ния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Аспирационный пневмонит вследствие анестезии во время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со стороны легких вследствие анестезии во время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Осложнения со стороны сердца вследствие анестезии во время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Осложнения со стороны центральной нервной системы вследствие анестезии во время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Токсическая реакция на местную анестезию во время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Головные боли, связанные с проведением спинномозговой и эпидуральной анестезии во время родов во время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спинномозговой и эпидуральной анестезии во время родов во время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Неудачная попытка или трудности при интубации во время родов во время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анестезии во время родов и pодоpазpешения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анестезии во время родов и родоразрешения неуточенное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Дистресс матери во время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Шок матери во время родов или после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Гипертермия во время родов,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инфекции во время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вызванные акушерским оперативным вмешательством и другими процедурами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родов после искусственного разрыва плодных оболочек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родов после самопроизвольного или неуточненного разрыва плодных оболочек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через влагалище после предшествовавшего кесарева сечения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осложнения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родов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Самопроизвольные роды в затылочном предлежании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Самопроизвольные роды в ягодичном предлежании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самопроизвольные одноплодные роды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Одноплодные самопроизвольные роды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низких [выходных] щипцов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средних [полостных] щипцов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средних [полостных] щипцов с поворотом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других и неуточненных щипцов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вакуум-экстрактора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Родоразрешение с комбинированным применением щипцов и вакуум-экстрактора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элективного кесарева сечения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срочного кесарева сечения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кесарева сечения с гистерэктомией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одноплодные роды путем кесарева сечения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путем кесарева сечения неуточненного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Извлечение плода за тазовый конец</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акушерское пособие при родоразрешении в тазовом предлежании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с другими акушерскими манипуляциями [ручными приемами]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Родоразрешение живым ребенком при абдоминальной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Деструктивная операция при родоразрешении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виды акушерского пособия при одноплодных родах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Акушерское пособие при одноплодных родах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многоплодные, полностью самопроизвольные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многоплодные, полностью с применением щипцов и вакуум--экстрактора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многоплодные, полностью путем кесарева сечения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родоразрешение при многоплодных родах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многоплодные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Послеродовой сепсис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хирургической акушерской раны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инфекции половых путей после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мочевых путей после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инфекции мочеполовых путей после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Гипертермия неясного происхождения, возникшая после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послеродовые инфекции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Поверхностный тромбофлебит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Глубокий флеботромбоз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Геморрой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Тромбоз церебральных вен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венозные осложнения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Венозные осложнения в послеродовом периоде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Акушерская воздушная эмболия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амниотической жидкостью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Акушерская эмболия сгустками крови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Акушерская пиемическая и септическая эмболия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акушерская эмболия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Легочные осложнения вследствие применения анестезии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Осложнения со стороны сердца вследствие применения анестезии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Осложнения со стороны центральной нервной системы вследствие применения анестезии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Токсическая реакция на местную анестезию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Головные боли, связанные с проведением спинальной и эпиду pальной анестезии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спинномозговой и эпидуральной анестезии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Неудачная попытка или трудности при интубации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анестезии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анестезии в послеродовом периоде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Расхождение швов после кесарева сечения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Расхождение швов промежности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Гематома акушерской хирургической раны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Кардиомиопатия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Послеродовая острая почечная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Послеродовой тиреоидит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послеродового периода, не классифициро 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послеродового периода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осложений беременности и родов в послеродовом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Акушерская смерть по неуточненной причине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Смерть матери от прямой акушерской причины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Смерть матери от непрямой акушерской причины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Смерть матери от неуточненной акушерской причины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Смерть матери от последствий прямой акушерской причины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Смерть матери от последствий непрямой акушерской причины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Смерть матери от последствий неуточненной акушерской причины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 осложняющий беременность, деторождение или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Сифилис, осложняющий беременность, деторождение или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Гонорея, осложняющая беременность, деторождение или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инфекции, передающиеся преимущественно половым путем, осложняющие беременность, деторождение или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Вирусный гепатит, осложняющий беременность, деторождение или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вирусные болезни, осложняющие беременность, деторождение или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Протозойные инфекции, осложняющие беременность, деторождение или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 иммунодефицита человка [ВИЧ] осложняющие беременность, деторождение или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инфекционные и паразитарные болезни матери, осложняющие беременность, деторождение или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Инфекционные и паразитарные болезни матери, осложняющие беременность, деторождение или послеродовой период,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осложняющая беременность, роды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крови и кроветворных органов и отдельные нарушения с вовлечением иммунного механизма, осложняющие беременность, роды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эндокринной системы, расстройства питания и нарушения обмена веществ, осложняющие беременность, роды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расстройства и болезни нервной системы, осложняющие беременность, роды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системы кровообращения, осложняющие беременность, роды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органов дыхания, осложняющие беременность, роды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органов пищеварения, осложняющие беременность, деторождение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кожи и подкожной клетчатки, осложняющие беременность, деторождение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и состояния, осложняющие беременность, деторождение и послеродовой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гипертензивными расстройствами у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болезнью почек и мочевых путей у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инфекционными и паразитарными болезнями у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хроническими болезнями системы кровообращения и дыхания у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расстройствами питания у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травмой у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проведением хирургического вмешательства у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другими медицинскими процедурами у матери,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другими состояниями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неуточненными состояниями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истмико-цервикальной недостаточностью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преждевременным разрывом плодных оболочек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олигогидрамнионом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полигидрамнионом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внематочной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многоплодной беременностью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смертью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неправильным предлежанием плода перед родами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другими болезнями матери, осложняющими беременность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неуточненными состояниями, осложняющими беременность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предлежанием плаценты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другими осложнениями, связанными с отделением плаценты и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неуточненными и другими морфологическими и функциональными аномалиями плаценты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синдромом плацентарной трансфузии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выпадением пуповины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другими видами сдавления пуповины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другими и неуточненными состояниями пуповины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хориоамнионитом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другими аномалиями хориона и амниона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неуточненными аномалиями хориона и амниона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родоразрешением в тазовом предлежании и с экстракцией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другим видом неправильного предлежания, положения и диспропорции во время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родоразрешением с наложением щипцов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применением вакуум-экстрактора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родоразрешением с помощью кесарева сечения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стремительными родами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нарушениями сократительной деятельности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другими осложнениями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осложнениями родов и родоразрешения,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применением анестезии и аналгезирующих средств у матери во время беременности, родов и родоразрешени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другими терапевтическими воздействиями на мать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употреблением табака матерью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употреблением алкоголя матерью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употреблением матерью наркотических средств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использованием матерью пищевых химических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воздействием на мать химических веществ, содержащихся в окружающей среде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другими вредными воздействиями на мать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плода и новорожденного, обусловленные неуточненными вредными воздействиями на мать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"Маловесный" для гестационного возраста плод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Малый размер плода для гестационного возраста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Недостаточность питания плода без упоминания о "маловесности" или малом размере для гестационного возраста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Замедленный рост плода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Крайне малая масса тела при рождении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случаи малой массы тела при рождении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Крайняя незрелость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случаи недоношенности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Чрезмерно крупный ребенок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"крупновесные" для срока дети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Переношенный ребенок, но не "крупновесный" для срока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Субдуральное кровоизлияние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Кровоизлияние в мозг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Кровоизлияние в желудочек мозга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Субарахноидальное кровоизлияние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мозжечкового намета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внутричерепные разрывы и кровоизлияния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Внутричерепные разрывы и кровоизлияния при родовой травме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Отек мозга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мозга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Неуточненные поражения мозга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лицевого нерва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других черепных нервов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Повреждение позвоночника и спинного мозга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центральной нервной системы при родовой травме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Кефалгематома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Повреждение волос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Субапоневротическое кровоизлияние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Гематома волосистой части головы вследствие родовой травмы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Повреждение волосистой части головы вследствие процедур мониторинга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волосистой части головы при родах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волосистой части головы при родах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костей черепа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повреждения черепа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бедренной кости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других длинных костей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ключицы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Повреждения других частей скелета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Повреждения скелета при родовой травме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Паралич Эрба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Паралич Клюмпке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Паралич диафрагмального нерва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родовые травмы плечевого сплетения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Родовые травмы других отделов периферической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Родовая травма периферических нервов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Повреждение печени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Повреждение селезенки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Повреждение грудиноключично-сосцевидной мышцы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Родовая травма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Родовая травма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Повреждение наружных половых органов при родовой травме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Некроз подкожножировой ткани, обусловленный родовой травмой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родовые травмы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Родовая травма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Внутриутробная гипоксия, впервые отмеченная до начала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Внутриутробная гипоксия, впервые отмеченная во время родов и родоразрешения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Внутриутробная гипоксия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Тяжелая асфиксия при рождении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Средняя и умеренная асфиксия при рождении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Неуточненная асфиксия при рождении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дыхательного расстройства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Преходящее тахипноэ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дыхательные расстройства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Дыхательное расстройство у новорожденного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Вирусная врожденная пневмония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пневмония, вызванная хламидиями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пневмония, вызванная стафилококком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пневмония, вызванная стрептококком группы B</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пневмония, вызванная кишечной палочкой [Escherichia coli]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пневмония, вызванная Pseudomonas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пневмония, вызванная другими бактериальными агентами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пневмония, вызванная другими возбудителями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пневмония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аспирация мекония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аспирация амниотической жидкости и слизи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аспирация крови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аспирация молока и срыгиваемой пищи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неонатальные аспирационные синдромы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Неонатальный аспирационный синдром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Интерстициальная эмфизема, возникшая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Пневмоторакс, возникший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Пневмомедиастинум, возникший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Пневмоперикард, возникший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состояния, связанные с интерстициальной эмфиземой, возникшие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Трахеобронхиальное кровотечение, возникшее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Массивное легочное кровотечение, возникшее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легочные кровотечения, возникшие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Легочные кровотечения, возникшие в перинатальном периоде,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Вильсона-Микити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Бронхолегочная дисплазия, возникшая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болезни органов дыхания, возникшие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Неуточненные хронические болезни органов дыхания, возникшие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ателектаз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и неуточненный ателектаз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Приступы цианоза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Первичное апноэ во время сна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типы апноэ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Дыхательная недостаточность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респираторные состояния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Респираторное нарушение у новорожденного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Сердечная недостаточность у новорожденных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ритма сердца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Стойкое фетальное кровообращение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Преходящая ишемия миокарда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сердечно-сосудистые нарушения, возникшие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Сердечно-сосудистое нарушение, возникшее в перинатальном периоде,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врожденной краснухи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цитомегаловирусная инфекция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инфекция, вызванная вирусом простого герпеса [herpes simplex]</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вирусный гепатит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вирусные инфекции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вирусная болезнь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Сепсис новорожденного, обусловленный стрептококком группы B</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Сепсис новорожденного, обусловленный другими и неуточненными стрептококками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Сепсис новорожденного, обусловленный золотистым стафилококком [Staphylococcus aureus]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Сепсис новорожденного, обусловленный другими и неуточненными стафилококками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Сепсис новорожденного, обусловленный кишечной палочкой [Escherichia coli]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Сепсис новорожденного, обусловленный анаэробными микроорганизмами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Сепсис новорожденного, обусловленный другими бактериальными агентами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Бактериальный сепсис новорожденного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туберкулез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токсоплазмоз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Неонатальный (диссеминированный) листериоз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малярия, вызванная Plasmodium falciparum</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врожденная малярия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инфекционные и паразитарные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инфекционная и паразитарная болезнь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Омфалит новорожденного с небольшим кровотечением или без него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Неонатальный инфекционный мастит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Конъюнктивит и дакриоцистит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Внутриамниотическая инфекция плода,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инфекция мочевых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инфекция кожных покровов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инфекция, специфичная для перинатального периода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специфичная для перинатального периода,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Потеря крови плодом из предлежащего сосуда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Потеря крови плодом из разорванной пуповины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Потеря крови плодом из плаценты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Кровотечение у плода другого однояйцевого близнеца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Кровотечение у плода в кровеносное русло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Потеря крови у плода из перерезанного конца пуповины при однояйцевой двойне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форма кровопотери у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Кровопотеря у плода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Массивное кровотечение из пуповины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кровотечение из пуповины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Кровотечение из пуповины у новорожденного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Внутрижелудочковое (нетравматическое) кровоизлияние 1-ой степени у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Внутрижелудочковое (нетравматическое) кровоизлияние 2-ой степени у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Внутрижелудочковое (нетравматическое) кровоизлияние 3-ей и 4-ой степени у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Неуточненное внутрижелудочковое (нетравматическое) кровоизлияние у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Кровоизлияние в мозг (нетравматическое) у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Субарахноидальное (нетравматическое) кровоизлияние у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Кровоизлияние в мозжечок и заднюю черепную ямку (нетравматическое) у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внутричерепные (нетравматические) кровоизлияния у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Внутричерепное (нетравматическое) кровоизлияние у плода и новорожденного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Геморрагическая болезнь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Гематемезис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Мелена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Кровотечение из прямой кишки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Желудочно-кишечное кровотечение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Кровоизлияние в надпочечник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Кровоизлияние в кожу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Кровотечение из влагалища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кровотечения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Неонатальное кровотечение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Резус-изоиммунизация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AB0-изоиммунизация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гемолитической болезни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Гемолитическая болезнь плода и новорожденного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Водянка плода, обусловленная изоиммунизацией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Водянка плода, обусловленная другой и неуточненной гемолитической болезнью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Ядерная желтуха, обусловленная изоиммунизацией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ядерной желтухи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Ядерная желтуха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обусловленная кровоподтеками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обусловленная кровотечением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обусловленная инфекцией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обусловленная полицитемией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обусловленная лекарственными средствами или токсинами, поступившими из организма матери или введенными новорожденному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обусловленная заглатыванием материнской крови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обусловленная другими уточненными формами чрезмерного гемолиза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обусловленная чрезмерным гемолизом,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связанная с преждевременным родоразрешением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сгущения желчи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вследствие других и неуточненных повреждений клеток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обусловленная средствами, ингибирующими лактацию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обусловленная другими уточненными причинами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желтуха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Диссеминированное внутрисосудистое свертывание крови у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Преходящая неонатальная тромбоцитопения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Полицитемия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недоношенных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анемия вследствие кровопотери у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анемии,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Преходящая неонатальная нейтропения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преходящие неонатальные расстройства коагуляции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перинатальные гематологические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Перинатальное гематологическое нарушение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новорожденного от матери с гестационным диабетом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новорожденного от матери, страдающей диабетом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новорожденных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Ятрогенная неонатальная гипогликемия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неонатальные гипогликемии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преходящие нарушения углеводного обмена у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Преходящее нарушение углеводного обмена у плода и новорожденного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Гипокальциемия от коровьего молока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неонатальной гипокальциемии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гипомагниемия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тетания без дефицита кальция и магния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Преходящий неонатальный гипопаратиреоз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преходящие неонатальные нарушения обмена кальция и магния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Преходящее неонатальное нарушение обмена кальция и магния,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Неонатальный зоб,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Преходящий неонатальный гипертиреоз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преходящие неонатальные нарушения функции щитовидной железы,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преходящие неонатальные эндокринные нару-шения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Преходящее неонатальное эндокринное нарушение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Поздний метаболический ацидоз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Дегидратация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Дисбаланс натрия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Дисбаланс калия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преходящие нарушения водно-солевого обмена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Преходящая тирозинемия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преходящие нарушения обмена веществ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Преходящее нарушение обмена веществ у новорожденного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Мекониевый илеус при кистозном фиброзе (E84.1†)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мекониевой пробки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Преходящий илеус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Кишечная непроходимость вследствие сгущения молока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непроходимость кишечника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Непроходимость кишечника у новорожденного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Некротизирующий энтероколит у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Перфорация кишечника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неонатального перитонита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Гематемезис и мелена вследствие заглатывания материнской крови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Неинфекционная диарея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расстройства системы пищеварения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Расстройство системы пищеварения в перинатальном периоде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холодовой травмы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гипотермия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Гипотермия у новорожденного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Гипертермия новорожденного, вызванная факторами внешней среды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терморегуляции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терморегуляции у новорожденного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Склерема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токсическая эритема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Водянка плода, не связанная с гемолитической болезнью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отеки, специфичные для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Набухание молочных желез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гидроцеле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культи пуповины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изменения наружных покровов, специфичные для плода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Изменение наружных покровов, специфичное для плода и новорожденного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Судороги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Ишемия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Перивентрикулярные кисты (приобретенные)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Церебральная лейкомаляция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Церебральная возбудимость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Церебральная депрессия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Неонатальная 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Гипоксическая ишемическая энцефалопатия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со стороны мозга у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со стороны мозга у новорожденного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Рвота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Реакции и интоксикации, вызванные лекарственными средствами, введенными плоду и новорожденному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Преходящая тяжелая миастения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гипертонус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гипотонус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мышечного тонуса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мышечного тонуса новорожденного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Смерть плода по неуточненной причине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почечная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Симптомы лекарственной абстиненции у новорожденного, обусловленные наркоманией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Симптомы абстиненции после введения лекарственных средств новорожденному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Широкое расхождение черепных швов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Прерывание беременности, влияние на плод и новорожденного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Осложнения, вызванные внутриутробными вмешательствами,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возникающие в перинатальном периоде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возникающие в перинатальном периоде,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Анэнцефалия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Краниорахишизис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Инэнцефалия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Лобное энцефалоцеле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Носолобное энцефалоцеле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Затылочное энцефалоцеле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Энцефалоцеле других областей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Энцефалоцеле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порок сильвиева водопровода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Атрезия отверстий Мажанди и Лушки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врожденная гидроцефалия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гидроцефалия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мозолистого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Аринэнцефалия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Голопрозэнцефалия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редукционные деформации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Септооптическая дисплазия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Мегалоэнцефалия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церебральные кисты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(пороки развития)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мозга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(спина бифида) в шейном отделе с гидроцефалией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(спина бифида) в грудном отделе с гидроцефалией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(спина бифида) в поясничном отделе с гидроцефалией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(спина бифида) в крестцовом отделе с гидроцефалией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(спина бифида) с гидроцефалией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(спина бифида) в шейном отделе без гидроцефалии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(спина бифида) в грудном отделе без гидроцефалии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(спина бифида) в поясничном отделе без гидроцефалии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(спина бифида) в крестцовом отделе без гидроцефалии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(спина бифида)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Амиелия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Гипоплазия и дисплазия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Диастематомиелия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конского хвоста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Гидромиелия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пороки развития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порок развития спинного мозга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Арнольда-Киари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пороки развития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Порок развития нервной системы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эктропион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энтропион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века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Отсутствие или агенезия слезного аппарата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стеноз и стриктура слезного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слезного аппарата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Пороки развития глазницы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Киста глазного яблока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вид анофтальма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Микрофтальм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Макрофтальм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катаракта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смещение хрусталика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Колобома хрусталика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афакия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Сферофакия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пороки хрусталика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порок хрусталика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Колобома радужки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радужки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радужки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помутнение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Голубая склера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переднего сегмента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переднего сегмента глаза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стекловидного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сетчатки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диска зрительного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сосудистой оболочки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заднего сегмента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заднего сегмента глаза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глаукома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пороки развития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порок развития глаза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ушной раковины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атрезия и стриктура слухового прохода (наружного)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евстахиевой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слуховых косточек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среднего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внутреннего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уха, вызывающая нарушение слуха,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Добавочная ушная раковина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аномалия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Аномально расположенное ухо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Выступающее ухо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пороки развития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Порок развития уха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пазуха, фистула и киста жаберной щели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преаурикулярная пазуха и киста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жаберной щели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Крыловидная шея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Макрохейлия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Микрохейлия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пороки развития лица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Порок развития лица и шеи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общий артериальный ствол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удвоение выходного отверстия правого желудочка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удвоение выходного отверстия левого желудочка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дискордантное желудочково-артериальное соединение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удвоение входного отверстия желудочка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дискордантное предсердно-желудочковое соединение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изомерия ушка предсердия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сердечных камер и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сердечных камер и соединений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дефект межжелудочковой перегородки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дефект предсердной перегородки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дефект предсердно-желудочковой перегородки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Тетрада Фалло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дефект перегородки между аортой и легочной артерией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сердечной перегородки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сердечной перегородки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атрезия клапана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стеноз клапана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недостаточность клапана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пороки развития клапана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стеноз трехстворчатого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Аномалия Эбштейна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правосторонней гипоплазии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трехстворчатого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трехстворчатого клапана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стеноз аортального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недостаточность аортального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митральный стеноз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митральная недостаточность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левосторонней гипоплазии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аортального и митрального клапанов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аортального и митрального клапанов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декстрокардия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левокардия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трехпредсердное сердце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воронкообразный стеноз клапана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субаортальный стеноз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Аномалия развития коронарных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сердечная блокада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порок сердца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открытый артериальный проток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коарктация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Атрезия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Стеноз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Атрезия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Стеноз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крупных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крупных артерий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стеноз полой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сохранение левой верхней полой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Тотальная аномалия соединения легочных вен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аномалия соединения легочных вен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Аномалия соединения легочных вен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Аномалия соединения портальной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Портальная венозно-печеночно-артериальная фистула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крупных вен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Порок развития крупной вены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и гипоплазия пупочной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стеноз почечной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почечной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периферический артериовенозный порок развития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флебэктазия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системы периферических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системы периферических сосудов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Артериовенозная аномалия развития прецеребральных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прецеребральных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Артериовенозный порок развития церебральных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церебральных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системы кровообращения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системы кровообращения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атрезия хоан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агенезия и недоразвитие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треснутый, вдавленный, расщепленный нос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перфорация носовой перегородки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носа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перепонка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стеноз гортани под собственно голосовым аппаратом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гипоплазия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ларингоцеле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стридор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пороки развития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гортани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трахеомаляция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бронхомаляция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стеноз бронхов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бронхов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киста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добавочная доля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секвестрация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агенезия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бронхоэктазия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эктопия ткани в легком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гипоплазия и дисплазия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легкого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плевры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киста средостения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органов дыхания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органов дыхания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твердого неба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твердого неба односторонняя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мягкого неба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мягкого неба односторонняя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твердого и мягкого неба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твердого и мягкого неба односторонняя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Срединная расщелина неба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язычка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неба [волчья пасть] неуточненная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неба [волчья пасть] неуточненная односторонняя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губы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губы срединная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губы односторонняя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твердого неба и губы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твердого неба и губы односторонняя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мягкого неба и губы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мягкого неба и губы односторонняя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твердого и мягкого неба и губы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Расщелина твердого и мягкого неба и губы односторонняя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расщелина неба и губы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расщелина неба и губы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аномалии губ,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анкилоглоссия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макроглоссия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языка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аномалии слюнных желез и протоков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аномалии неба,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глоточный карман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Атрезия пищевода без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атрезия пищевода с трахеально-пищеводным свищом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трахеально-пищеводный свищ без атрезии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стеноз и стриктура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пищеводная перепонка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расширение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дивертикул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пищевода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гипертрофический пилоростеноз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грыжа пищеводного отверстия диафрагмы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пороки развития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Порок развития желудка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пороки развития верхней части пищеварительного тракта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Пороки развития верхней части пищеварительного тракта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атрезия и стеноз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атрезия и стеноз тощей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атрезия и стеноз подвздошной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атрезия и стеноз других уточненных частей тонкого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атрезия и стеноз тонкого кишечника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атрезия и стеноз прямой кишки со свищом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атрезия и стеноз прямой кишки без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атрезия и стеноз заднего прохода со свищом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атрезия и стеноз заднего прохода без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атрезия и стеноз других частей толстого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атрезия и стеноз толстого кишечника неуточненной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Дивертикул Меккеля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Гиршпрунга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функциональные аномалии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аномалии фиксации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Удвоение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Эктопический задний проход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свищ прямой кишки и ануса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Сохранившаяся клоака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кишечника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агенезия, аплазия и гипоплазия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атрезия желчных протоков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стеноз и стриктура желчных протоков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киста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желчных протоков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Кистозная болезнь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агенезия, аплазия и гипоплазия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кольцевидная поджелудочная железа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киста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органов пищеварения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Кистозная аномалия развития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перекрут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Эмбриональная киста фаллопиевой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Эмбриональная киста широкой связки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агенезия и аплазия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удвоение тела матки с удвоением шейки матки и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удвоения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Двурогая матка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Однорогая матка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агенезия и аплазия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Эмбриональная киста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свищ между маткой и пищеварительным и мочевым трактами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тела и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удвоение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ректовагинальный свищ</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Девственная плева, полностью закрывающая вход во влагалище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Сращение губ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клитора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женских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женских половых органов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Эктопическое яичко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Неопущение яичка одностороннее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Неопущение яичка двустороннее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Неопущение яичка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Гипоспадия головки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Гипоспадия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Гипоспадия члено-мошоночная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Гипоспадия промежностная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искривление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гипоспадия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Гипоспадия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Отсутствие и аплазия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Гипоплазия яичка и мошонки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яичка и мошонки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атрезия семявыносящего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семявыносящего протока, придатка яичка, семенного канатика и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отсутствие и аплазия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мужских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мужских половых органов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Гермафротидитизм,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Мужской псевдогермафродитизм,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Женский псевдогермафродитизм,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Псевдогермафротидитизм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Неопределенность пола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Агенезия почки односторонняя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Агенезия почки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Агенезия почки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Гипоплазия почки односторонняя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гипоплазия почки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Гипоплазия почки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Поттера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одиночная киста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Поликистоз почки, детский тип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поликистоз почки, тип взрослых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Поликистоз почки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Дисплазия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Медуллярный кистоз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кистозные болезни почек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Кистозная болезнь почек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гидронефроз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атрезия и стеноз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расширение мочеточника [врожденный мегалоуретер]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нарушения проходимости почечной лоханки и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агенезия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удвоение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неправильное расположение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пузырно-мочеточниково-почечный рефлюкс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Добавочная почка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Слившаяся, дольчатая и подковообразная почка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Эктопическая почка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гиперпластическая и гигантская почка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почки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эписпадия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экстрофия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задние уретральные клапаны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атрезии и стеноза уретры и шейки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мочевого протока [урахуса]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мочевого пузыря и мочеиспускательного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дивертикул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мочевого пузыря и мочеиспускательного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мочевыделительной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мочевыделительной системы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вывих бедра односторонний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вывих бедра двусторонний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вывих бедра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подвывих бедра односторонний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подвывих бедра двусторонний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подвывих бедра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Неустойчивое бедро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деформации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деформация бедра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Конско-варусная косолапость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Пяточно-варусная косолапость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Варусная стопа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варусные деформации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Пяточно-вальгусная косолапость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плоская стопа [pes planus (пес манус)]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вальгусные деформации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полая стопа [pes cavus (пес кавус)]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деформации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деформация стопы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асимметрия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сдавленное лицо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Долихоцефалия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Плагиоцефалия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деформации черепа, лица и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деформация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впалая грудь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килевидная грудь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деформации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деформация грудиноключично-сосцевидной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деформация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деформация колена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искривление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искривление большеберцовой и малоберцовой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искривление длинных костей голени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костно-мышечные деформации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Добавочный палец (пальцы)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Добавочный большой палец (пальцы)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Добавочный палец (пальцы)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Полидактилия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Сращение пальцев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Перепончатость пальцев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Сращение пальцев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Перепончатость пальцев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Полисиндактилия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Синдактилия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полное отсутствие верхней(их) конечности(ей)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плеча и предплечья при наличии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предплечья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кисти и пальца(ев)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Продольное укорочение лучевой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Продольное укорочение локтевой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Клешнеобразная кисть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дефекты, укорачивающие верхнюю (ие) конечность (ти)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Дефект, укорачивающий верхнюю конечность,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полное отсутствие нижней(их) конечности(ей)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бедра и голени при наличии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голени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стопы и пальца(ев)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Продольное укорочение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Продольное укорочение большеберцовой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Продольное укорочение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расщепление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дефекты, укорачивающие нижнюю (ие) конечность (ти)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дефект, укорачивающий нижнюю конечность,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Врожденное отсутствие конечности(ей) неуточненной(ых)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Фокомелия конечности(ей) неуточненной(ых)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дефекты, укорачивающие конечность(и), неуточненную(ые)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верхней конечности (ей), включая плечевой пояс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нижней(их) конечности(ей), включая тазовый пояс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множественный артрогрипоз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конечности(ей)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конечности(ей)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Краниосиностоз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Краниофациальный дизостоз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Гипертелоризм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Макроцефалия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Челюстно-лицевой дизостоз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Окуломандибулярный дизостоз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пороки развития костей черепа и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костей черепа и лица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occulta (Спина бифида оккульта)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Киппеля-Фейля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спондилолистез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сколиоз, вызванный пороком развития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позвоночника, не связанные со сколиозом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Шейное ребро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ребер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костей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костей грудной клетки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Ахондрогенезия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Маленький рост, не совместимый с жизнью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короткого ребра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Ахондроплазия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Дистрофическая дисплазия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Хондроэктодермальная дисплазия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Спондилоэпифизарная дисплазия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остеохондродисплазия с дефектами роста трубчатых костей и позвоночного столба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Остеохондродисплазия с дефектами роста трубчатых костей и позвоночного столба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Незавершенный остеогенез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Полиостозная фиброзная дисплазия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Энхондроматоз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Метафизарная дисплазия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врожденные экзостозы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остеохондродисплазии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Остеохондродисплазия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диафрагмальная грыжа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диафрагмы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Экзомфалоз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Гастрошиз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сливообразного живота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брюшной стенки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элерса-данло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костно-мышечной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порок костно-мышечной системы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ихтиоз простой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Ихтиоз, связанный с X-хромосомой [X-сцепленный ихтиоз]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пластинчатый [ламеллярный] ихтиоз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буллезная ихтиозиформная эритродермия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ихтиоз плода ["плод Арлекин"]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врожденный ихтиоз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ихтиоз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Эпидермолиз буллезный простой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Эпидермолиз буллезный летальный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Эпидермолиз буллезный дистрофический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буллезный эпидермолиз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Буллезный эпидермолиз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лимфедема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Ксеродерма пигментная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Мастоцитоз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Недержание пигмента (incontinentia pigmenti)</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Эктодермальная дисплазия (ангидротическая)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неопухолевой невус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кожи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Отсутствие молочной железы и соска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Добавочная молочная железа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Отсутствие соска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Добавочный сосок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аномалиии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молочной железы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алопеция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морфологические нарушения волос,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волос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Анонихия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лейконихия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Увеличенные и гипертрофированные ногти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врожденные аномалии ногтей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 наружных покровов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Порок развития наружных покровов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Нейрофиброматоз (незлокачественный)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Туберозный склероз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факоматозы,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Факоматоз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Алкогольный синдром у плода (дизморфия)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гидантоинового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Дизморфия, вызванная варфарином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синдромы врожденных аномалий, обусловленные воздействием известных экзогенных факторов,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Синдромы врожденных аномалий, влияющих преимущественно на внешний вид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Синдромы врожденных аномалий, проявляющихся преимущественно карликовостью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Синдромы врожденных аномалий, вовлекающих преимущественно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Синдромы врожденных аномалий, проявляющихся преимущественно избыточным ростом [гигантизмом] на ранних этапах развития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Марфана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синдромы врожденных аномалий с другими изменениями скелета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синдромы врожденных аномалий,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аномалии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Пороки развития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Situs inversus (Ситус инверсус)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Сросшаяся двойня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врожденные аномалии,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врожденные аномалии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аномалия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21, мейотическое нерасхождение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21, мозаицизм (митотическое нерасхождение)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21, транслокация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Дауна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18, мейотическое нерасхождение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18, мозаицизм (митотическое нерасхождение)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18, транслокация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Эдвардса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патау, трисомия 13, мейотическое нерасхождение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патау, трисомия 13, мозаицизм (митотическое нерасхождение)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Патау, трисомия 13, транслокация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Патау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хромосомная трисомия, мейотическое нерасхождение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хромосомная трисомия, мозаицизм (митотическое нерасхождение)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Большая частичная трисомия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Малая частичная трисомия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Удвоения, наблюдаемые только в прометафазе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Удвоения с другим комплексом перестроек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Особо отмеченные хромосомы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Триплодия и полиплодия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трисомии и частичные трисомии аутосом,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Трисомии и частичные трисомии аутосом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хромосомная моносомия, мейотическое нерасхождение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хромосомная моносомия, мозаицизм (митотическое нерасхождение)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Хромосомное смещение с закруглением или смещением центра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Делеция короткого плеча хромосомы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Делеция короткого плеча хромосомы 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делеции части хромосомы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Делеции, наблюдаемые только в прометофазе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Делеции с другим комплексом перестроек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делеции из аутосом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Делеция из аутосом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Тернера, кариотип 45, X</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Кариотип 46,X iso (Xq)</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Кариотип 46,X с аномальной половой хромосомой, за исключением iso (Xq)</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Тернера, мозаицизм, 45, X/46, XX или XY</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Мозаицизм 45,X / другая клеточная линия (линии) с аномальной половой хромосомой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варианты синдрома Тернера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Тернера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Кариотип 47,ххх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Женщина с более чем тремя Х-хромосомами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Мозаицизм, цепочки с различным числом х-хромосом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Женщина с 46, xy-кариотипом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аномальные половые хромосомы, женский фенотип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Аномалия половых хромосом, женский фенотип,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Клайнфелтера, кариотип 47, XXY</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клайнфелтера, мужчина с более чем двумя х-хромосомами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клайнфелтера, мужчина с 46,хх-кариотипом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мужчина с 46,хх-кариотипом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клайнфельтера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Кариотип 47,xyy</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Мужчина со структурно измененными половыми хромосомами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Мужчина с мозаичными половыми хромосомами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аномалии половых хромосом, мужской фенотип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Аномалия половых хромосом, мужской фенотип,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Мозаик [химера] 46, XX/46, XY</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46,хх истинный гермафродит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Ломкая х-хромосома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хромосомные аномалии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Хромосомная аномалия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Локализованное увеличение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Генерализованное увеличение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Увеличение лимфатических узлов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свода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основания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костей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дна глазницы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скуловой кости и верхней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нижней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костей черепа и лицевых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других лицевых костей и костей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неуточненной части костей черепа и лицевых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хрящевой перегородки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других и неуточненных областей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зрительного нерва и зрительных проводящих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глазодвигательного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блокового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тройничного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отводящего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лицевого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слухового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добавочного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черепных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черепного нерва неуточненного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Рваная рана глаза с выпадением или потерей внутриглазной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Рваная рана глаза без выпадения или потери внутриглазной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Проникающая рана глазницы с наличием инородного тела или без него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Проникающая рана глазного яблока c инородным телом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Проникающая рана глазного яблока без инородного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Отрыв глазного яблока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неуточненной части глаза и орбиты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Сотрясение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отек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травма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Очаговая травма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Эпидуральное кровоизлияние (травматическое)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Травматическое субдуральное кровоизлияние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Травматическое субарахноидальное кровоизлияние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Внутричерепная травма с продолжительным коматозным состоянием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внутричерепные травмы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Внутричерепная травма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других частей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неуточненной части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Отрыв волосистой части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других частей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неуточненной части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Повреждение кровеносных сосудов головы, не классифицированное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мышц и сухожилий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разрыв барабанной перепонки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травмы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травмы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головы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поверхностные травмы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затрагивающая гортань и трахею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затрагивающая щитовидную железу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затрагивающая глотку и шейную часть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открытые раны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других частей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неуточненной части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первого шейного позвонка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второго шейного позвонка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других уточненных шейных позвонков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шейных позвонков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других частей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шеи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разрыв межпозвоночного диска на уровне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шейного позвонка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другой и неуточненной части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вывихи на уровне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и перенапряжение связочного аппарата шейного отдела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и перенапряжение связочного аппарата в области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и перенапряжение суставов и связок других и неуточненных частей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Контузия и отек шейного отдела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повреждения шейного отдела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нервного корешка шейного отдела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плечевого сплетения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периферических нервов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симпатических нервов шейного отдела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и неуточненных нервов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сонной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позвоночной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наружной яремной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внутренней яремной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кровеносных сосудов на уровне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кровеносных сосудов на уровне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кровеносного сосуда на уровне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мышц и сухожилий на уровне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гортани и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других частей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неуточненной части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на уровне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травмы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травмы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шеи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поверхностные травмы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передней стенки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задней стенки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Множественые открытые раны стенки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других отделов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неуточненного отдела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грудного позвонка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грудного отдела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ребра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ребер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Западающая грудная клетка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других отделов костной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неуточненного отдела костной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разрыв межпозвоночного диска в грудном отделе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грудного позвонка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другого и неуточненного отдела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Ушиб и отек грудного отдела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травмы грудного отдела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нервного корешка грудного отдела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периферических нервов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симпатических нервов грудного отдела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нервов грудного отдела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нерва грудного отдела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грудного отдела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безымянной или подключичной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верхней полой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безымянной или подключичной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легочных кровеносных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межреберных кровеносных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кровеносных сосудов грудного отдела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кровеносных сосудов грудного отдела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кровеносного сосуда грудного отдела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сердца с кровоизлиянием в сердечную сумку [гемоперикард]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травмы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сердца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пневмоторакс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гемоторакс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гемопневмоторакс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травмы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бронхов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грудного отдела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плевры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травмы органов грудной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Травмы других уточненных органов грудной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органа грудной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Раздавленная грудная клетка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части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мышцы и сухожилия на уровне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травмы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травмы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грудной клетки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Ушиб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Ушиб стенки живота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Ушиб наружных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поверхностные травмы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поверхностные травмы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Поверхностная травма живота, нижней части спины и таза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брюшной стенки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мошонки и яичек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влагалища и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других и неуточненных наружных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открытые раны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другой и неуточненной части живота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поясничного позвонка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крестца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копчика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подвздошной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вертлужной впадины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лобковой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пояснично-крестцового отдела позвоночника и костей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других и неуточненных частей пояснично-крестцового отдела позвоночника и костей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разрыв межпозвоночного диска в пояснично-крестцовом отделе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поясничного позвонка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крестцово-подвздошного сустава и крестцово-копчикового соединения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другой и неуточненной части пояснично-крестцового отдела позвоночника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разрыв лобкового симфиза [лонного сочленения]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и перенапряжение капсульно-связочного аппарата поясничного отдела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и перенапряжение капсульно-связочного аппарата крестцово-подвздошного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Сотрясение и отек поясничного отдела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травма поясничного отдела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нерного корешка пояснично-крестцового отдела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конского хвоста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пояснично-крестцового нервного сплетения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поясничных, крестцовых и тазовых симпатических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периферического(их) нерва(ов)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и неуточненных нервов на уровне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брюшной части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нижней полой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чревной или брыжеечной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воротной или селезеночной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кровеносных сосудов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подвздошных кровеносных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кровеносных сосудов на уровне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кровеносных сосудов на уровне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неутчоненного кровеносного сосуда на уровне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печени или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тонкого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внутрибрюшных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внутрибрюшных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внутрибрюшного органа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мочеиспускательного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маточной [фаллопиевой]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тазовых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тазовых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тазового органа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наружных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других и неуточненных частей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наружных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другой и неуточненной части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Травмы мышцы и сухожилия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Сочетанная травма внутрибрюшного(ых) и тазового(ых) органа(органов)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множественные травмы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травмы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живота, нижней части спины и таза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поверхностные травмы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плечевого пояса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открытые раны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другой и неуточненной части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ключицы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лопатки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верхнего конца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тела [диафиза]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нижнего конца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ключицы, лопатки и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других частей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акромиально-ключичного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грудиноключичного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другой и неуточненной части плечевого пояса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локтевого нерва на уровне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срединного нерва на уровне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лучевого нерва на уровне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подмышечного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мышечно-кожного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кожного чувствительного нерва на уровне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нервов на уровне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нервов на уровне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нерва на уровне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подмышечной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плечевой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подмышечной или плечевой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поверхностных вен на уровне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кровеносных сосудов на уровне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кровеносных сосудов на уровне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кровеносного сосуда на уровне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сухожилия вращательной манжеты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мышцы и сухожилия длинной головки двуглавой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мышцы и сухожилия других частей двуглавой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мышцы и сухожилия трехглавой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мышц и сухожилий на уровне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мышц и сухожилий на уровне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на уровне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на уровне между плечевым и локтевым суставами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плечевого пояса и плеча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травмы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травмы плечевого пояса и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поверхностные травмы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Сочетанный перелом диафизов локтевой и лучевой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Сочетанный перелом нижних концов локтевой и лучевой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костей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разрыв лучевой коллатеральной связки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разрыв локтевой коллатеральной связки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и перенапряжение капсульно-связочного аппарата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локтевого нерва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срединного нерва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лучевого нерва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кожного чувствительного нерва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нервов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нервов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нерва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локтевой артерии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лучевой артерии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вены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кровеносных сосудов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кровеносных сосудов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кровеносного сосуда на уровне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других частей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неуточненной части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на уровне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на уровне между локтевым и лучезапястным суставами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предплечья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травмы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локтевого нерва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срединного нерва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лучевого нерва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нерва большого пальца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нерва другого пальца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нервов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нервов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нерва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локтевой артерии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лучевой артерии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поверхностной ладонной дуги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глубокой ладонной дуги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кровеносного сосуда(ов) большого пальца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кровеносного(ых) сосуда(ов) другого пальца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кровеносных сосудов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кровеносных сосудов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кровеносного сосуда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другой и неуточненной части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большого пальца кисти (полная) (частичная)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другого одного пальца кисти (полная) (частичная)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двух и более пальцев кисти (полная) (частичная)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Сочетанная травматическая ампутация (части) пальца(ев) и других частей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кисти на уровне запястья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других частей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запястья и кисти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поверхностные травмы области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открытые раны области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шейки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Чрезвертельный перелом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Подвертельный перелом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тела [диафиза]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нижнего конца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других частей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неуточненной части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седалищного нерва на уровне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бедренного нерва на уровне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кожного чувствительного нерва на уровне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нервов на уровне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нервов на уровне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нерва на уровне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бедренной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бедренной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большой подкожной вены на уровне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кровеносных сосудов на уровне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кровеносных сосудов на уровне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кровеносного сосуда на уровне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мышцы и сухожилия области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четырехглавой мышцы и ее сухожилия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мышц и сухожилий на уровне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области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области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на уровне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на уровне между тазобедренным и коленным суставами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области тазобедренного сустава и бедра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травмы области тазобедренного сустава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проксимального отдела большеберцовой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тела [диафиза] большеберцовой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дистального отдела большеберцовой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только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других отделов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неуточненного отдела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мениска свежий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суставного хряща коленного сустава свежий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большеберцового нерва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малоберцового нерва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кожного чувствительного нерва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нервов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нервов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нерва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подколенной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большеберцовой (передней)(задней)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малоберцовой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большой подкожной вены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малой подкожной вены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подколенной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кровеносных сосудов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кровеносных сосудов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кровеносного сосуда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пяточного [ахиллова] сухожилия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другой(их) мышцы (мышц) и сухожилия(ий) задней мышечной группы на уровне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другой и неуточненной части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на уровне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на уровне между коленным и голеностопным суставами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голени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открытые раны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таранной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других костей предплюсны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костей плюсны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стопы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связок на уровне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наружного [латерального] подошвенного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внутреннего(медиального) подошвенного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глубокого малоберцового нерва на уровне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кожного чувствительного нерва на уровне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нервов на уровне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нервов на уровне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нерва на уровне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тыльной [дорсальной] артерии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подошвенной артерии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тыльной [дорсальной] вены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кровеносных сосудов на уровне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кровеносных сосудов на уровне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кровеносного сосуда на уровне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пальца(ев)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других отделов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стопы на уровне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одного пальца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двух и более пальцев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других частей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стопы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Открытые раны грудной клетки,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в области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в области грудной клетки,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захватывающие несколько областей одной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захватывающие несколько областей одной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захватывающие несколько областей обеих верхних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захватывающие несколько областей обеих нижних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захватывающие несколько областей верхней(их) и нижней(их)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захватывающие грудную клетку, нижнюю часть спины, таз и конечность(ти)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сочетания переломов, захватывающих несколько областей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Вывихи, растяжения и перенапряжение капсульно-связочного аппарата суставов, захватывающие область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Вывихи, растяжения и перенапряжение капсульно-связочного аппарата суставов грудной клетки,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грудной клетки, области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нескольких областей верхней(их) конечности(ей)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нескольких областей нижней(их) конечности(ей)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нескольких областей верхней(их) и нижней(их)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грудной клетки, живота, нижней части спины, таза и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сочетания размозжения нескольких областей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размозжения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обеих кистей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кисти одной руки в сочетании с ампутацией другой руки на любом уровне,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обеих рук на любом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обеих стоп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одной стопы в сочетании с ампутацией другой ноги на любом уровне, кроме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обеих нижних конечностей на любом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верхней и нижней конечностей, любая комбинация [любых уровней]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Травматические ампутации, захватывающие другие области тела в разных комбинациях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травматические ампутации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Травмы головного мозга и черепных нервов в сочетании с травмами спинного мозга и других нервов на уровне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Травмы нервов и спинного мозга с вовлечением нескольких других областей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Травмы нервов с вовлечением нескольких областей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Травмы кровеносных сосудов с вовлечением нескольких областей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Травмы мышц и сухожилий с вовлечением нескольких областей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Травмы органов грудной клетки в сочетании с травмами органов брюшной полости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травмы с вовлечением нескольких областей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травмы неуточненные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позвоночника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спинного мозга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неуточненных нерва, корешка спинного мозга и нервного сплетения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неуточненых мышцы и сухожилия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туловища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нерва верхней конечности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кровеносного сосуда верхней конечности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верхней конечности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нижней конечности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нерва нижней конечности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кровеносного сосуда нижней конечности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неуточненных мышцы и сухожилия нижней конечности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ампутация нижней конечности на неуточненном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в неуточненной области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нерва (нервов) неуточненной области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Повреждение кровеносного(ых) сосуда(ов) неуточненной области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и травматическая ампутация неуточненной области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носовом синусе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трахее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бронхе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другом или нескольких отделах дыхательных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неуточненной части дыхательных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пищеводе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желудке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тонком кишечнике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ободочной кишке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заднем проходе и прямой кишке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другом или нескольких отделах пищеварительного тракта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неуточненной части пищеварительного тракта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мочеиспускательном канале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мочевом пузыре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мочеточнике (любой части)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другом или нескольких отделах мочеполовых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головы и шеи второй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головы и шеи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головы и шеи неуточненной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головы и шеи второй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головы и шеи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туловища второй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туловища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туловища неуточненной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туловища второй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туловища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области плечевого пояса и верхней конечности, за исключением запястья и кисти, второй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области плечевого пояса и верхней конечности, исключая запястье и кисть,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области плечевого пояса и верхней конечности, исключая запястье и кисть, второй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области плечевого пояса и верхней конечности, исключая запястье и кисть,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запястья и кисти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запястья и кисти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области тазобедренного сустава и нижней конечности, исключая голеностопный сустав и стопу, второй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области тазобедренного сустава и нижней конечности, исключая голеностопный сустав и стопу,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области тазобедренного сустава и нижней конечности, исключая голеностопный сустав и стопу, второй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области тазобедренного сустава и нижней конечности, исключая голеностопный сустав и стопу,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области голеностопного сустава и стопы,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области голеностопного сустава и стопы неуточненной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области голеностопного сустава и стопы, второй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области голеностопного сустава и стопы,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века и окологлазничной области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роговицы и конъюнктивального мешка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ведущий к разрыву и разрушению глазного яблока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других частей глаза и его придаточного аппарата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глаза и его придаточного аппарата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века и окологлазничной области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роговицы и конъюнктивального мешка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ведущий к разрыву и разрушению глазного яблока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других частей глаза и его придаточного аппарата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глаза и его придаточного аппарата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гортани и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гортани, трахеи и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других отделов дыхательных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дыхательных путей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гортани и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гортани, трахеи и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других отделов дыхательных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дыхательных путей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рта и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других отделов пищеварительного тракта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внутренних мочеполовых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других и неуточненных внутренних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рта и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других отделов пищеварительного тракта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внутренних мочеполовых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других и неуточненных внутренних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Термические ожоги нескольких областей тела неуточненной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Термические ожоги нескольких областей тела с указанием на не более чем первую степень ожогов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Термические ожоги нескольких областей тела с указанием на не более чем вторую степень ожогов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Термические ожоги нескольких областей тела с указанием хотя бы на один ожог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Химические ожоги нескольких областей тела неуточненной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Химические ожоги нескольких областей тела с указанием на не более чем первую степень химических ожогов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Химические ожоги нескольких областей тела с указанием на не более чем вторую степень химических ожогов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Химические ожоги нескольких областей тела с указанием хотя бы на один химический ожог третьей степени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неуточненной степени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первой степени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второй степени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третьей степени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неуточненной степени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первой степени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второй степени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третьей степени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менее 10%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10-19%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20-29%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30-39%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40-49%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50-59%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60-69%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70-79%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80-89%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90% поверхности тела или более*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менее 10%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10-19%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20-29%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30-39%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40-49%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50-59%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60-69%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70-79%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80-89% поверхности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90% поверхности тела или более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с некрозом тканей в области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с некрозом тканей в области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с некрозом тканей в области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с некрозом тканей в области стенки живота, нижней части спины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с некрозом тканей в области руки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с некрозом тканей в области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с некрозом тканей в тазобедренной области и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с некрозом тканей в области колена и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с некрозом тканей в области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с некрозом тканей другой 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Поверхностное отморожение нескольких областей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с некрозом тканей, захватывающее несколько областей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головы и шеи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грудной клетки, живота, нижней части спины и таза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верхней конечности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нижней конечности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нескольких областей тела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Неуточненное отморожение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пенициллинами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цефалоспоринами и другими бета-лактамазообразующими антибиотиками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антибиотиками группы хлорамфеникола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макролидами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тетрациклинами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антибиотиками группы аминогликозидов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рифампицинами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противогрибковыми антибиотиками системного действия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антибиотиками системного действия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антибиотиками системного действия неуточненными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сульфаниламидами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антимикобактериальными препаратами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противомалярийными препаратами и средствами, действующими на других простейших, паразитирующих в крови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антипротозойными препаратами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антигельминтными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противовирусными пепаратами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уточненными противомикробными и противопаразитарными средствами системного действия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противомикробными и противопаразитарными средствами системного действия неуточненными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глюкокортикоидами и их синтетическими аналогами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гормонами щитовидной железы и их заменителями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антитиреоидными препаратами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инсулином и пероральными гипогликемическими [противодиабетическими] препаратами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пероральными контрацептивами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эстрогенами и прогестеронами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антигонадотропинами, антиэстрогенами, антиандрогенами,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андрогенами и их анаболическими аналогами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гормонами и их синтетическими заменителями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антагонистами гормонов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салицилатами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производными 4-аминофенола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производными пиразолона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нестероидными противовоспалительными средствами [NSAID]</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противоревматическими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ненаркотическими анальгезирующими и жаропонижающими средствами,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ненаркотическими анальгезирующими, жаропонижающими и противоревматическими препаратами неуточненными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опием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героином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опиоидами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метадоном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синтетическими наркотиками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кокаином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наркотиками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каннабисом (производными)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лизергидом [LSD]</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психодислептиками [галлюциногенами]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средствами для ингаляционного наркоза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средствами для внутривенного наркоза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средствами для общего наркоза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местноанестезирующими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анестезирующими средствами неуточненными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терапевтическими газами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производными гидантоина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иминостильбенами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сукцинимидами и оксазолидиндионами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барбитуратами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бензодиазепинами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смешанными противоэпилептическими препаратами,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противоэпилептическими, седативными и снотворными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противосудорожными, седативными и снотворными средствами неуточненными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противопаркинсоническими препаратами и другими мышечными депрессантами центрального действия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трициклическими и тетрациклическими антидепрессантами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антидепрессантами-ингибиторами моноаминооксидазы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антидепрессантами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антипсихотическими и нейролептическими препаратами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нейролептиками- производными фенотиазинового ряда бутерофенона и тиоксантена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антипсихотическими и нейролептическими препаратами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психостимулирующими средствами, характеризующимися возможностью пристрастия к ним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психотропными средствами,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психотропными средствами неуточненными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ингибиторами холинэстеразы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парасимпатомиметическими [холинэргическими]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ганглиоблокирующими средствами,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парасимпатолитическими [антихолинэргическими и антимускаринными] и спазмолитическими средствами,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агонистами преимущественно альфа-адренорецепторов,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агонистами преимущественно бета-адренорецепторов,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антагонистами альфа-адренорецепторов,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антагонистами бета-адренорецепторов,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центральнодействующими и адренонейроблокирующими средствами,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неточненными препаратами, действующими преимущественно на вегетативную нервную систему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противоаллергическими и противорвотными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противоопухолевыми и иммунодепрессивными препаратами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витаминами,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ферментами,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железом и его соединениями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антикоагулянтами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препаратами, влияющими на фибринолиз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антагонистами антикоагулянтов, витамином К и другими коагулянтами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препаратами, преимущественно системного действия, и гематологическими агентами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препаратами, преимущественно системного действия, и гематологическими агентами неуточненными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сердечными гликозидами и препаратами аналогичного действия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блокаторами кальциевых каналов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противоаритмическими препаратами,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коронарорасширяющими препаратами,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ингибиторами ангиотензинконвертирующих ферментов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гипотензивными средствами,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антигиперлипидемическими и антиатеросклеротическими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препаратами, расширяющими периферические сосуды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антиварикозными препаратами, включая склерозирующие агенты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средствами, действующими преимущественно на сердечно-сосудистую систему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антагонистами гистаминовых Н2-рецепторов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антацидными препаратами и препаратами, угнетающими желудочную секрецию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раздражающими слабительными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солевыми и осмотическими слабительными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слабительными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препаратами, стимулирующими пищеварение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противодиарейными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рвотными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средствами, действующими преимущественно на желудочно-кишечный тракт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средствами, действующими преимущественно на желудочно-кишечный тракт, неуточненными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препаратами группы окситоцина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миорелаксантами [блокаторами н-холинорецепторов скелетных мышц]</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средствами, действующими преимущественно на мускулатуру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противокашлевыми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отхаркивающими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средствами от насморка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противоастматическими средствами,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средствами, действующими преимущественно на дыхательную систему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противогрибковыми, противоинфекционными и противовоспалительными препаратами местного действия,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противозудными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вяжущими средствами и детергентами местного действия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смягчающими, уменьшающими раздражение и защитными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кератолитическими, кератопластическими и другими препаратами и средствами для лечения волос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препаратами и средствами, применяемыми в офтальмологической практике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препаратами и средствами, применяемыми в отоларингологической практике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стоматологическими препаратами, применяемыми местно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средствами местного применения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средствами местного применения неуточненными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минералокортикоидами и их антагонистами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''петлевыми'' диуретиками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ингибиторами карбоангидразы, производными бензотиадиазина и другими диуретическими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препаратами, влияющими на электролитный, энергетический и водный баланс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препаратами, влияющими на обмен мочевой кислоты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средствами, подавляющими аппетит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противоядиями и комплексонами, не классифицированными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аналептическими средствами и антагонистами ''опиатных'' рецепторов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диагностическими средствами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лекарственными средствами, медикаментами и биологическими веществами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этанола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метанола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2-пропанола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сивушных масел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спиртов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спирта неуточненного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нефтепродуктов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бензола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гомологов бензола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гликолей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кетонов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органических растворителей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органических растворителей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четыреххлористого углерода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хлороформа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трихлорэтилена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тетрахлорэтилена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дихлорметана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хлорфторуглеродов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галогенпроизводных алифатических углеводородов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галогенпроизводных ароматических углеводородов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галогенпроизводных алифатических и ароматических углеводородов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фенола и его гомологов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разъедающих органических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едких кислот и кислотоподобных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едких щелочей и щелочеподобных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разъедающих веществ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мыл и детергентов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свинца и его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ртути и ее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хрома и его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кадмия и его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меди и ее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цинка и его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олова и его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бериллия и его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металлов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металла неуточненного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мышьяка и его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фосфора и его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марганца и его соединений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цианистого водорода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уточненных неорганических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неорганического вещества неуточненного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окиси углерода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окислов азота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двуокиси серы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формальдегида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слезоточивого газа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газообразного хлора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газообразного фтора и фтористого водорода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сероводорода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двуокиси углерода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уточненных газов, дымов и паров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газов, дымов и паров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фосфорорганических и карбаматных инсектицидов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галогенированных инсектицидов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инсектицидов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гербицидов и фунгицидов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родентицидов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пестицидов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пестицидов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сикватерой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рыбой семейства скумбриевых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другой рыбой и моллюсками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морепродуктов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морепродуктов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ядовитых веществ, содержащихся в съеденных грибах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ядовитых веществ, содержащихся в съеденных ягодах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ядовитых веществ, содержащихся в другом(их) съеденном(ых) растении(ях)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ядовитых веществ, содержащихся в съеденных пищевых продуктах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ядовитых веществ, содержащихся в съеденных пищевых продуктах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эффект змеиного яда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эффект яда других пресмыкающихся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эффект яда скорпиона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эффект яда паука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эффект яда других членистоногих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эффект, обусловленный контактом с рыбой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эффект, обусловленный контактом с другими морскими животными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эффект, обусловленный контактом с другими ядовитыми животными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эффект, обусловленный контактом с ядовитым животным неуточненным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загрязняющих пищевые продукты афлатоксина и других микотоксинов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цианидов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стрихнина и его солей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табака и никотина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нитропроизводных и аминопроизводных бензола и его гомологов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дисульфида углерода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нитроглицерина и других азотных кислот и сложных эфиров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красок и красящих веществ, не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других уточненных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действие неуточненного вещества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Неуточненные эффекты излучения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Тепловая судорога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Тепловое истощение, обезвоживание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Тепловое истощение вследствие уменьшения содержания солей в организме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Тепловое истощение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Тепловой отек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эффекты воздействия высокой температуры и света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Гипотермия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Траншейная рука и стопа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эффекты воздействия низкой температуры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Баротравма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Баротравма придаточной пазухи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и неуточненное влияние большой высоты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Кессонная болезнь (декомпрессионная болезнь)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 воздействия жидкости, находящейся под большим давлением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эффекты воздействия атмосферного давления или давления воды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Асфиксия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Влияние голода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Влияние жажды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Истощение вследствие длительного пребывания в неблагоприятных условиях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Истощение вследствие чрезмерного напряжения сил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проявления депривации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молнией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Утопление и несмертельное погружение в воду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Воздействие вибрации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Воздействие электрического 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Анафилактический шок, вызванный патологической реакцией на пищу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проявления патологической реакции на пищу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Анафилактический шок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Ангионевротический отек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неблагоприятные реакции, не класифицированные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Воздушная эмболия (травматическая)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Жировая эмболия (травматическая)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Травматическое вторичное или рецидивирующее кровотечение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Посттравматическая раневая инфекция, не класифицированная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шок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анурия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ишемия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подкожная эмфизема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ранние осложнения травмы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Воздушная эмболия, связанная с инфузией, трансфузией и лечебной инъекцией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Сосудистые осложнения, связанные с инфузией, трансфузией и лечебной инъекцией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Инфекции, связанные с инфузией, трансфузией и лечебной инъекцией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Реакция на AB0-несовместимость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Реакция на rh-несовместимость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Анафилактический шок, связанный с введением сыворотки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сывороточные реакции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связанные с инфузией, трансфузией и лечебной инъекцией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связанное с инфузией, трансфузией и лечебной инъекцией,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Кровотечение и гематома, осложняющие процедуру,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Шок во время или после процедуры,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Случайный прокол или разрыв при выполнении процедуры,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Расхождение краев операционной раны, не классифицированное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связанная с процедурой,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случайно оставленное в полости тела или операционной ране при выполнении процедуры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реакция на инородное вещество, случайно оставленное при выполнении процедуры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Сосудистые осложнения, связанные с процедурой,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процедур,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протезом сердечного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электронным водителем сердечного ритма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артериальным шунтом сердечных клапанов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другими сосудистыми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сосудистым катетером для диализа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другими сердечными и сосудистыми устройствами и имплантатами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и воспалительная реакция, связанные с протезом сердечного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и воспалительная реакция, связанные с другими сердечными и сосудистыми устройствами, имплантатами 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связанные с сердечными и сосудистыми протезами, имплантатами 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связанное с сердечным и сосудистым протезом, имплантатом и трансплантатом,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мочевым (постоянным) катетером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другими мочевыми устройствами и имплантатами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трансплантатом мочевого органа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другими протезными устройствами, имплантатами 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и воспалительная реакция, обусловленные протезным устройством, имплантатом и трансплантатом в мочевой системе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и воспалительная реакция, обусловленные протезным устройством, имплантатом и трансплантатом в половом тракте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связанные с мочеполовыми протезными устройствами, имплантатами 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связанное с мочеполовым протезным устройством, имплантатом и трансплантатом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внутренним суставным протезом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внутренним устройством, фиксирующим кости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внутренним устройством, фиксирующим другие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другими костными устройствами, имплантатами 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другими внутреними ортопедическими устройствами, имплантатами 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и воспалительная реакция, обусловленные эндопротезированием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и воспалительная реакция, обусловленные внутренним фиксирующим устройством (любой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и воспалительная реакция, обусловленные другими внутренними ортопедическими протезными устройствами, имплантатами 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связанные с внутренними ортопедическими протезными устройствами, имплантатами 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связанное с внутренним ортопедическим протезным устройством, имплантатом и трансплантатом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внутричерепным желудочковым шунтом (связующего)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имплантированным электронным стимулятором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искусственным хрусталиком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другими глазными протезами, имплантатами 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протезом и имплантатом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желудочно-кишечным протезом, имплантатом и трансплантатом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другими уточненными внутренними протезными устройствами, имплантатами 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и воспалительная реакция, обусловленные другими внутренними протезными устройствами, имплантатами и трансплантатами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связанные с протезными устройствами, имплантатами и трансплантатами,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Отторжение трансплантата костного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Отмирание и отторжение трансплантата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Отмирание и отторжение трансплантата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Отмирание и отторжение сердечно-легочного трансплантата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Отмирание и отторжение трансплантатов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Отмирание и отторжение других пересаженных органов и тканей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Отмирание и отторжение пресаженного(ой) органа и ткани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Осложнения, связанные с реплантацией (части)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Осложнения, связанные с реплантацией (части)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Осложнения, связанные с реплантацией других частей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Неврома ампутационной культи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ампутационной культи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Некроз ампутационной культи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осложнения ампутационной культи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связанная с иммунизацией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связанные с иммунизацией,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Шок, вызванный анестезией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гипертермия, вызванная анестезией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Безуспешная или трудная интубация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анестезии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Анафилактический шок, обусловленный патологической реакцией на адекватно назначенное и правильно примененное лекарственное средство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Патологическая реакция на лекарственное средство или медикаменты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осложнения хирургических и терапевтических вмешательств,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поверхностной травмы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открытого ранения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перелома черепа и костей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травмы черепных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травмы глаза окологлазничной области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внутричерепной травмы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других уточненных травм головы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поверхностной травмы и открытого ранения шеи и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перелома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других переломов грудной клетки и таза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травмы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травмы внутригрудных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травмы внутрибрюшных и тазовых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других уточненных травм шеи и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открытого ранения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перелома верхней конечности, исключая запястье и кисть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перелома на уровне запястья 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вывиха, растяжения и деформации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травмы нерва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травмы мышцы и сухожилия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размозжения и травматической ампутации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других уточненных травм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неуточненной травмы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открытого ранения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перелома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других переломов нижней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вывиха, растяжения и деформации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травмы нерва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травмы мышцы и сухожилия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размозжения и травматической ампутации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других уточненных травм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Последствие неуточненной травмы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травм, захватывающих несколько областей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травм, неуточненных по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термического и химического ожога и отморожения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термического и химического ожога и отморожения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термического и химического ожога и отморожения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термического и химического ожога и отморожения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термических и химических ожогов, классифицированных только в соответствии с площадью пораженного участка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других уточненных термических и химических ожогов и отморожений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неуточненных термических и химических ожогов и обморожений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воздействия инородного тела, попавшего через естественное отверстие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других и неуточненных воздействий внешних причин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некоторых ранних осложнений травмы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осложнений хирургических и терапевтических вмешательств,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Коронавирусная инфекция CОVID-19 (Вирус идентифицирован)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Коронавирусная инфекция CОVID-19 (Вирус идентифицирован) легкая*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Коронавирусная инфекция CОVID-19 (Вирус идентифицирован) средняя*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Коронавирусная инфекция CОVID-19 (Вирус идентифицирован) тяжелая*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Коронавирусная инфекция CОVID-19 (Вирус идентифицирован) крайне тяжелая*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Коронавирусная инфекция CОVID-19 (Вирус не идентифицирован)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Коронавирусная инфекция CОVID-19 (Вирус не идентифицирован) легкая*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Коронавирусная инфекция CОVID-19 (Вирус не идентифицирован) средняя*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Коронавирусная инфекция CОVID-19 (Вирус не идентифицирован) тяжелая*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U07.23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Коронавирусная инфекция CОVID-19 (Вирус не идентифицирован) крайне тяжелая*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Рутинное обследование состояния здоровья ребенка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в период быстрого роста в детстве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Общее психиатрическое обследование, не классифицированное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потенциального донора органов и тканей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глаз и зрения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ушей и слуха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Гинекологическое обследование (общее) (рутинное)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Лабораторное обследование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в связи с поступлением в учреждение длительного пребывания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призывников в вооруженные силы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туберкулез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злокачественную опухоль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психическое заболевание и нарушение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расстройство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инфаркт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другую болезнь сердечно-сосудистой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токсическое действие проглоченных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другие болезни или состояния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заболевание или состояние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Тест на содержание в крови алкоголя и наркотических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и наблюдение после транспортного происшествия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и наблюдение после несчастного случая на производстве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и наблюдение после другой причиненной травмы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Общее психиатрическое обследование по запросу учреждения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и наблюдение по другим уточненным поводам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хирургического удаления злокачественного новобразования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радиотерапии злокачественного новообразования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химиотерапии злокачественного новообразования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комбинированного лечения злокачественного новообразования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применения другого метода лечения злокачественного новобразования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применения неуточненного метода лечения злокачественного новообразования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хирургического вмешательства по поводу других состояний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Носительство возбудителя брюшного тифа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Носительство возбудителей других желудочно-кишечных инфекционных болезней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Носительство возбудителя дифтерии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Носительство возбудителей других уточненных бактериальных болезней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Носительство возбудителя другой инфекционной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Носительство возбудителя инфекционной болезни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Изоляция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Стерилизация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Вызывание менструаций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Тубопластика или вазопластика после ранее проведенной стерилизации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Искусственное оплодотворение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Исследования и пробы по восстановлению детородной функции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Состояние, свойственное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за течением нормальной первой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за течением другой нормальной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за течением нормальной беременности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за течением беременности у женщины с абортивными выкидышами в анамнезе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за течением беременности у многорожавшей женщины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за течением беременности, подверженной высокому риску неуточненного характера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Один живорожденный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Один мертворожденный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Двойня, оба живорожденные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Двойня, один живорожденный, другой мертворожденный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Двойня, оба мертворожденные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многоплодные роды, все живорожденные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многоплодные роды, есть живорожденные и мертворожденные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многоплодные роды, все мертворожденные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Неуточненный исход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Один ребенок, рожденный в стационаре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Один ребенок, рожденный вне стационара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Один ребенок, рожденный в неуточненном месте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Двойня, рожденная в стационаре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Двойня, рожденная вне стационара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Двойня, рожденная в неуточненном месте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новорожденные из многоплодных родов, родившиеся в стационаре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новорожденные из многоплодных родов, родившиеся вне стационара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новорожденные из многоплодных родов, родившиеся в неуточненном месте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Помощь и обследование непосредственно после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Помощь и обследование кормящей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Рутинное послеродовое наблюдение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Профилактическое хирургическое вмешательство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волосистого участка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пластической хирургии для устранения недостатков внешности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Принятое или ритуальное обрезание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Последующая помощь с применением пластической хирургии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Последующая помощь с применением пластической хирургии молочных желез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Последующая помощь с применением пластической хирургии других частей туловища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Последующая помощь с применением пластической хирургии верхних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Последующая помощь с применением пластической хирургии нижних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Последующая помощь с применением пластической хирургии других частей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Последующая помощь с применением пластической хирургии,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Установка и регулировка искусственного водителя ритма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Установка и регулировка средства контроля состояния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Установка и регулировка имплантированного слухового устройства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Установка и регулировка других имплантированных устройств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пластинки после сращения перелома, а также другого внутреннего фиксирующего устройства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уточненный вид последующей ортопедической помощи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Подготовительные процедуры для проведения диализа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Экстракорпоральный диализ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вид диализа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Реабилитация при заболеваниях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Реабилитация при алкоголизме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Реабилитация при наркомании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Трудовая терапия и профессиональная реабилитация,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Лечение, включающее другие виды реабилитационных процедур*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Лечение, включающее реабилитационную процедуру, неуточненную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Курс радиотерапии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Химиотерапия по поводу новообразования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химиотерапии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Переливание крови без уточненного диагноза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Подготовительные процедуры для последующего лечения, не классифицированные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Паллиативная помощь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Донор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Донор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Донор костного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Донор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Донор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Донор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Донор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Донор другого уточненного органа и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Донор неуточненного органа или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Состояние выздоровления после хирургического вмешательства*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выздоровления после радиотерапии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выздоровления после химиотерапии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выздоровления после психотерапии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выздоровления после лечения перелома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выздоровления после комбинированного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выздоровления после другого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выздоровления после неуточненного вида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Проблемы, связанные с возможным физическим насилием по отношению к ребенку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неблагоприятные события, пережитые в детстве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проблемы, связанные с близкими людьми (группой первичной поддержки)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Употребление алкоголя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Азартные игры и пари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проблемы, связанные с трудностями организации нормального образа жизни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Потребность в оказании помощи по ведению домашнего хозяйства, при отсутствии члена семьи, способного оказать помощь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Лицо, ожидающее госпитализацию в профильное медицинское учреждение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период ожидания обследования и назначения лечения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ухода во время отдыха третьего лица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за здоровьем и уход за подкидышем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за здоровьем и уход за другим здоровым ребенком грудного и раннего возраста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Здоровый человек, сопровождающий больного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лица, нуждающиеся в помощи учреждений здравоохранения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семейном анамнезе другие инфекционные и паразитарные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желудочно-кишечного тракта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трахеи, бронхов и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других органов дыхания и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половых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мочевых органов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злокачественные новообразования лимфоидной, кроветворной и родственных им тканей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злокачественные новообразования других органов и систем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другие новообразования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инфекционные и паразитарные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крови и кроветворных органов и отдельные нарушения с вовлечением иммунного механизма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эндокринной системы, расстройства питания и нарушения обмена веществ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злоупотребление психоактивными веществами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другие психические расстройства и расстройства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нервной системы и органов чувств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системы кровообращения*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органов дыхания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органов пищеварения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кожи и подкожной клетчатки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костно-мышечной системы и соединительной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мочеполовой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осложнения беременности, родов и послеродового периода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отдельные состояния, возникающие в перинатальный период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врожденные аномалии, деформации и хромосомные аномалии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другие уточненные болезненные состояния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аллергия к сыворотке или вакцине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аллергия к другим лекарственным средствам, медикаментам и биологическим веществам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приобретенное отсутствие конечности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Приобретенное отсутствие части головы или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другая психологическая травма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серьезная операция, не классифицированная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реабилитационные процедуры*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трахеостомы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гастростомы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колостомы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другого искусственного отверстия желудочнокишечного тракта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трансплантированной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трансплантированной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Состояние, связанное с наложением кишечного анастомоза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Состояние, связанное с дренажным устройством цереброспинальной жидкости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послехирургические состояния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Зависимость от аспиратора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Зависимость от респиратора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затылочной доли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костей и костного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неходжкинская лимфома смешанная мелкоклеточная с расщепленными ядрами и крупноклеточная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лимфома степень IIIa</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Кожная T-клеточная лимфома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Зрелая T/NK-клеточная лимфома,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Лимфосаркома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Неходжкинская лимфома неуточненного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Экстранодальная NK/T-клеточная лимфома, назальная форма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гамма-тяжелых цепей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Иммунопролиферативная болезнь тонкого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Пролимфоцитарный лейкоз T-клеточный тип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Лимфоидный лейкоз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миелоидный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миелоидный лейкоз с 11q23-аномалией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миелоидный лейкоз с мультилинейной дисплазией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моноцитарный лейкоз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заднего прохода и анального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(ин ситу) органов пищеварения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мужских половых органов неуточненных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 неизвестного характера почечной лоханки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Фолиеводефицитная анемия, медикаментозная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Фолиеводефицитная анемия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вследствие нарушений гликолитических ферментов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Серповидно-клеточная анемия с кризом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аутоиммунные гемолитические анемии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Гемолитико-уремический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Пароксизмальная ночная гемоглобинурия [Маркиафавы-Микели]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Апластическая анемия, вызванная другими внешними агентами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Апластическая анемия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Геморрагические нарушения, обусловленные циркулирующими в крови антикоагулянтами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Тромбоцитопения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связанный с недостаточностью питания, с множественными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функции надпочечников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полового созревания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Липоматоз, не классифицированный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Органический амнестический синдром в связи с эпилепсией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психотическое расстройство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и поведенческие расстройства, вызванные употреблением галлюциногенов, амнестический синдром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психические и поведенческие расстройства, вызванные употреблением галлюциногенов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Шизоаффективное расстройство, депрессивный тип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шизоаффективные расстройства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Биполярное аффективное расстройство, текущий эпизод гипомании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Биполярное аффективное расстройство, текущий эпизод тяжелой депрессии с психотическими симптомами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Рекуррентное депрессивное расстройство неуточненное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Садомазохизм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расстройства сексуального предпочтения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Умственная отсталость легкой степени, без указаний на нарушение поведения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менингит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Вторичный паркинсонизм, вызванный другими внешними факторами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центральной нервной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склеры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Дегенерация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Кератоконус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Афакия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хрусталика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Хориоретинальное воспаление при инфекционных и паразитарных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хориоретинальные нарушения при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Отслойка сетчатки с разрывом сетчатки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Преретинопатия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пролиферативные ретинопатии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ретинальная дистрофия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отосклероза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Лабиринтит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Нейросенсорная потеря слуха двусторонняя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инфаркт миокарда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ишемическая болезнь сердца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Атеросклеротическая сердечно-сосудистая болезнь, так описанная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Перенесенный в прошлом инфаркт миокарда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Перикардит при других инфекционных и паразитарных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Перикардит при других болезнях, классифицированных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Неревматический стеноз митрального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аортального клапана (неревматические)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Фибрилляция и трепетание предсердий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Преждевременная деполяризация желудочков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инфаркт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Закупорка и стеноз средней мозговой артерии, не приводящие к инфаркту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других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 и тромбоз неуточненных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 вызванная другими уточненными инфекционными возбудителями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бронхиолит, вызванный другими уточненными агентами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синусит неуточненный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Стеноз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Ригидный большой палец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Гидронефроз с обструкцией почки и мочеточника камнем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гидронефрозы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Неполное выпадение матки и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Полный или неуточненный абоpт с дpугими или неуточненными осложнениями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Комбинированное предлежание плода, требующее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аномалии шейки матки,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аномалии беременной матки,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Аномалии вульвы и промежности,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Наследственные болезни (предполагаемые) у плода, требующие предоставления медицинской помощи матери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плода (предполагаемое) в результате употребления лекарственных средств, требующее предоставления медицинской помощи матери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11 к Стандарту</w:t>
            </w:r>
            <w:r>
              <w:br/>
            </w:r>
            <w:r>
              <w:rPr>
                <w:rFonts w:ascii="Times New Roman"/>
                <w:b w:val="false"/>
                <w:i w:val="false"/>
                <w:color w:val="000000"/>
                <w:sz w:val="20"/>
              </w:rPr>
              <w:t>оказания медицинской помощи</w:t>
            </w:r>
            <w:r>
              <w:br/>
            </w:r>
            <w:r>
              <w:rPr>
                <w:rFonts w:ascii="Times New Roman"/>
                <w:b w:val="false"/>
                <w:i w:val="false"/>
                <w:color w:val="000000"/>
                <w:sz w:val="20"/>
              </w:rPr>
              <w:t>в стационарных условиях</w:t>
            </w:r>
            <w:r>
              <w:br/>
            </w:r>
            <w:r>
              <w:rPr>
                <w:rFonts w:ascii="Times New Roman"/>
                <w:b w:val="false"/>
                <w:i w:val="false"/>
                <w:color w:val="000000"/>
                <w:sz w:val="20"/>
              </w:rPr>
              <w:t>в Республике Казахстан</w:t>
            </w:r>
          </w:p>
        </w:tc>
      </w:tr>
    </w:tbl>
    <w:bookmarkStart w:name="z413" w:id="369"/>
    <w:p>
      <w:pPr>
        <w:spacing w:after="0"/>
        <w:ind w:left="0"/>
        <w:jc w:val="left"/>
      </w:pPr>
      <w:r>
        <w:rPr>
          <w:rFonts w:ascii="Times New Roman"/>
          <w:b/>
          <w:i w:val="false"/>
          <w:color w:val="000000"/>
        </w:rPr>
        <w:t xml:space="preserve"> Перечень операций и манипуляций по кодам Международной статистической классификации болезней и проблем, связанных со здоровьем 9 пересмотра для преимущественного лечения в стационаре с круглосуточным наблюдением</w:t>
      </w:r>
    </w:p>
    <w:bookmarkEnd w:id="36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МКБ-9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операции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оболочки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процедуры на черепе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Трепанация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и дренаж краниальных пазух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внутричерепного нейростимулятора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Повторное вскрытие места трепанации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формы трепанации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краниоэктомия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катетера в краниальную полость или ткань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Установка интрацеребрального катетера через отверстие бура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Иссечения пораженного участка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Вскрытие черепных швов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Поднятие фрагментов перелома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черепного костного трансплантата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Костный трансплантат в череп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Установка черепной пластинки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остеопластики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черепной пластинки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простого шва на твердую оболочку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восстановления оболочек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хороидального сплетения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кортикальных спаек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Постановка или замена приспособлений для тракций (вытяжение за череп или hallo-тракция)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приспособлений для тракций (вытяжение за череп или hallo-тракция)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Пункция цистерны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Вентрикулопункция через предварительно имплантированный катетер. Пункция трубки вентрикулярного шунта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краниальные пункции: аспирация из субарахноидального пространства, субдурального пространства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Вентрикулостомия цистерны, субарахнаидального пространства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Вентрикулярный шунт со структурами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Вентрикулярный шунт в систему кровообращения, вентрикулоперитоностомия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Вентрикулярный шунт в полость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Вентрикулярный шунт в брюшную полость и ее органы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Вентрикулярный шунт в мочевую систему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по дренированию желудочка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Промывание и исследование вентрикулярного шунта, исследование вентрикулярного конца вентрикулоперитонеального шунта. Репрограммирование вентрикулоперитонеального шунта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вентрикулярного шунта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вентрикулярного шунта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Мониторинг внутричерепного давления, включая имплантацию катетера или зонда для мониторинга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катетера или зонда для мониторинга внутричерепного давления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мозговых оболочек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формы рассечения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таламусе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бледном шаре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участка или ткани мозговых оболочек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Гемисферэктомия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виды иссечения или деструкции поврежденного участка или ткани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акустической невриномы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гипофиза через трансфронтальный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гипофиза через транссфеноидальный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гипофиза неуточненным методом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шишковидного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области шишковидного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шишковидного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шишковидном теле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Частичное иссечение гипофиза неуточненным методом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гипофиза другим уточненным методом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гипофиза неуточненным методом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гипофизарной ямки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гипофиза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гипофизе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Разделение тройничного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Разделение или раздробление других черепных и периферических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черепных и периферических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Ганглионэктомия гассерова узла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ганглионэктомии ганглиев черепных и периферических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или удаления черепных и периферических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Деструкция краниального и периферического нерва (крианалгезия, инъекция нейролитического агента, радиочастотная аблация)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Сшивание черепных и периферических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декомпрессии периферического нерва или ганглия или лизис спаек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Протезирование краниального и периферического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Транспозиция черепных и периферических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Подъязычно-лицевой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Добавочно-лицевой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Добавочно-подъязычный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анастомоза черепного или периферического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предыдущего восстановления черепных и периферических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старого травматического повреждения черепных и периферических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нейропластики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 растяжения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периферического нейростимулятора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черепных и периферических нервах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Разделение симпатического нерва или ганглия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Основно-небная ганглионарная симпатэктомия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Цервикальная симпатэктомия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Поясничная симпатэктомия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Пресакральная симпатэктомия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симпатэктомия и ганглионарная симпатэктомия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симпатического нерва или ганглия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инородного тела из позвоночного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Повторное вскрытие места ламинеэктомии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обследования и декомпрессии структур позвоночного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Перерезка корешков спиномозговых нервов (ризотомия)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хордотомия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хордотомии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спинного мозга и его оболочек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Иссечение или деструкция поврежденного участка спинного мозга или спинномозговых оболочек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Оперативное устранение менингоцеле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Оперативное устранение миеломенингоцеле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перелома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операции на структурах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спаек спинного мозга и корешков спинномозговых нервов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Спинальный субарахноидально-брюшинный шунт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Спинальный субарахноидально-мочеточниковый шунт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шунты спинальной оболочки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спинального нейростимулятора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шунта спинальной оболочки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шунта спинальной оболочки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межпозвоночного диска,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межпозвоночного диска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(кроме химионуклеоза) деструкция межпозвоночного диска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процедуры на головном мозге и его оболочках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спинном мозге и структурах позвоночного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Артериография артерий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вклинившегося инородного тела из конъюктивы путем рассечения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Послойная кератопластика с аутоимплантатом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послойной кератопластики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Сквозная кератопластика с аутотрансплантатом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сквозной кератопластики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Кератопротезирование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искусственного имплантата изз роговицы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Удаление внутриглазного инородного тела из переднего сегмента глаза, не уточненное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внутриглазного инородного тела из переднего сегмента глаза с помощью магнита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внутриглазного инородного тела из переднего сегмента глаза без использования магнита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других видов передних синехий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задних синехий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сращений роговицы и стекловидного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Пластическая операция на радужной оболочке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пораженного участка переднего сегмента глаза, не 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участка радужной оболочки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Деструкция пораженного участка ресничного тела без иссечения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участка ресничного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Трабекулотомия наружная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Трабекулэктомия с аппликацией 5-фторурацила и имплантацией дренажа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Трабекулэктомия наружная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вскрытия склеры с иридэктомией (синус-трабекулэктомия)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Послеоперационная ревизия свища на склере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виды вскрытия склеры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склеры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склеральной стфиломы с помощью трансплантата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или деструкция нароста эпителия из передней камеры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виды удаления стекловидного тела (ретинорексис)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Механическая витреоэктомия передним доступом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механической витрэктомии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Интравитреальное введение препаратов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Внутрикапсульная экстракция хрусталика через временный нижний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внутрикапсульной экстракции хрусталика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Внекапсулярная экстракция хрусталика методом линейной экстракции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Внекапсулярная экстракция хрустаика методом простой аспирации (и ирригации)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Эмульгирование хрусталика и аспирация катаракты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Механическое раздробление хрусталика и аспирация катаркты через задний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Механическое раздробление хрусталика и аспирация катаркты через задний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введение внутриглазного искусственного хрусталика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Факоэмульсификация сублюксированного хрусталика с трансклеральной фиксацией интраокулярных линз с пластикой капсульного мешка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имплантированного хрусталика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инородного тела из заднего сегмента глаза, не указанное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инородного тела из заднего сегмента глаза с помощью магнита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инородного тела из заднего сегмента глаза без использования магнита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Деструкция хориоретинального повреждения путем лазерной фотокоагуляции сетчатки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Деструкция хориоретинального повреждения методом лучевой терапии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Деструкция хориоретинального повреждения путем имплантации источника излучения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Скрепление склеры с помощью имплантата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отслойки сетчатки с помощью других видов скрепления склеры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хирургически имплантированного материала из заднего сегмента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окологлазных мышцах, микрохирургические, при новообразованиях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глазнице и глазном яблоке, микрохирургические, при новобразованиях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реконструктивной и рефракционной хирургии на роговице (2 глаза)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заменителя стекловидного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 желчного пузыря в поджелудочную железу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сфинктера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Пластика сфинктера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поджелудочной железе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Панкреатотомия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панкреатотомия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или деструкция ткани или пораженного участка поджелудочной железы и ее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Панкреатикоцистогастростомия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Панкреатикоцистоеюностомия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ткани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Аллотрансплантат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Ксенотрансплантат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Катетеризация панкреатического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манипуляции на поджелудочной железе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поджелудочной железе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позвонков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Спондилодез первого и второго шейного позвонков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переднешейный спондилодез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заднешейный спондилодез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Спондилодез грудного и поясничного позвонков, задний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грудного и поясничного позвонков, задний доступ, протезирование диска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Спондилодез поясничного и крестцового позвонков, задний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поясничного и крестцового позвонков, задний доступ, протезирование диска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Спондилодез позвоночника, любого отдела и любым методом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спондилодез шейного отдела на другом уровне, передний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спондилодез шейного отдела на другом уровне, задний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спондилодез грудного и грудино-поясничного отдела, передний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спондиллодез грудного и грудино-поясничного отдела, задний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спондиллодез поясничного и пояснично-крестцового отдела, передний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Повторный спондилодез позвоночника, любого отдела и любым методом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черепе, головном мозге и мозговых оболочках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спинном мозге и структурах позвоночного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симпатических нервах или ганглиях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Повторное вскрытие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Повторное вскрытие раны в области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рассечений области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щитовидной и паращитовидной железах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лобэктомия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Субтотальная резекция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частичной тиреоидэктомии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поврежденного участка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Энуклеация кисты или узла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Прочая частичная тиреоидэктомия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тиреоидэктомия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Загрудинная тиреоидэктомия,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загрудинная тиреоидэктомия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загрудинная тиреоидэктомия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подязычно расположенной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щитовидно-язычного протока или тракта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паратиреоидэктомия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паратиреоидэктомии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перешейка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сосудов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швов на щитовидную железу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тканей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тканей паращитовидной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щитовидной железе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паращитовидной железе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Частичное иссечение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области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вилочковой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вилочковой железе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участка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адреналэктомия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частичной адреналэктомии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адреналэктомия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нервов надпочечников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сосудов надпочечников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ткани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надпочечниках, нервах и сосудах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свища склеры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повреждения склеры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устранения стафиломы склеры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укрепления склеры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Орбитотомия с использованием костного трансплантата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Орбитотомия с введением глазничного имплантата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содержимого глаза с синхронным имплантатом в оболочку склеры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Энуклеация глазного яблока с синхронным введением имплантата в теоновую капсулу с прикреплением мышц</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введение глазного имплантата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и повторное введение глазного имплантата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Оперативное лечение раны глазницы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разрыва глазного яблока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виды орбитотомии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проникшего инородного тела неуточненное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Диагностическая аспирация глазницы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эвисцерации глазного яблока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энуклеации глазного яблока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Эвисцерация глазницы с удалением прилегающих структур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Эвисцерация глазницы с терапевтическим удалением глазничной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эвисцерации глазницы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глазной впадины после энуклеации и введение имплантата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ревизии глазной впадины после энуклеации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ревизия полости эвисцерации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Энеуклеация глазного яблока с синхронным введением другого имплантата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глазного имплантата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передней камере (дренаж)</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Остановка носового кровотечения путем перевязки этмоидальных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Остановка носового кровотечения путем перевязки верхнечелюстной артерии трансантральным доступом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Остановка носового кровотечения путем перевязки наружной сонной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Остановка носового кровотечения путем иссечения слизистой оболочки носа и имплантации кожи носовой перегородки и боковой стенки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Подслизистая резекция перегородки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перелома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носового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Вскрытие фурункула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Реконструкция наружного слухового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ушной раковины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Пришивание ампутированного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Мирингопластика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тимпанопластики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восстановления среднего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сосцевидного отростка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среднего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Простая мастоидэктомия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мастоидэктомия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мастоидэктомии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участка среднего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виды иссечения среднего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Мобилизация стремени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стапедэктомии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стапедэктомии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виды ревизии стапедэктомии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цепи слуховых косточек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Тип II тимпанопластики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Тип III тимпанопластики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Тип IV тимпанопластики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Тип V тимпанопластики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воздушных клеток пирамиды височной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Фенестрация внутреннего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Фенестрация внутреннего уха (начальная)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фенестрации внутреннего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иссечение и деструкция внутреннего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Тимпаносимпатэктомия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окна преддверия и окна улитки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слухового аппарата костной проводимости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или замена протеза улитки,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или замена протеза улитки, одноканально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или замена протеза улитки, многоканально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Вскрытие клиновидной пазухи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поврежденного участка верхнечелюстной пазухи другим методом по Заславскому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решетчатой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Сфеноидэктомия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свища носовой пазухи небным лоскутом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восстановления пазухи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языкоглоточного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пазухах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среднего и внутреннего уха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среднем и внутреннем ухе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среднем и внутреннем ухе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ринопластики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носу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пазухи носа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спаек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или деструкция пораженного участка или ткани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фистулы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Восстановительные операции при переломе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внешней фистулы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другой фистулы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гортанного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спаек трахеи или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Эндоскопическое иссечение или деструкция поврежденного участка или ткани бронха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Торакостомия поврежденного участка или ткани бронха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бронха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Лигирование бронха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Крикофарингиальная миотомия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Марсупиализация кисты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или деструкция поврежденного участка или ткани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надгортаника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голосовых складок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частичной ларингэктомии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Реконструкция трахеи и формирование искусственной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трахее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или деструкция поврежденного участка или ткани бронха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или деструкция поврежденного участка или ткани бронха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фистулы бронха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восстановительных операций на диафрагме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легких и бронхов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Пликация эмфизематозной буллы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сегмента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Эхинококкэктомия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Торакоскопическая эхинококкэктомия легких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Торакоскопическая резекция легкого (кист, доброкачественных опухолей), ушивание разрыва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Торакоскостомия сегмента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Лобэктомия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пневмонэктомия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Декортикация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грыжи диафрагмы торакальный доступ, не 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грыжи диафрагмы торакальный доступ, пликация диафрагмы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Радикальное иссечение структур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Реторакотомия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плевроперитонеального шунта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поврежденного участка грудной стенки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Скарификация плевры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Плевродез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торакостомы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других фистул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деформации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плевры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Радикальное иссечение периаортальных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Катетеризация грудного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Дренирование грудного лимфатического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фистулы грудного лимфатического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парастернальной грыжи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ларингостомии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трахеостомии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гортани или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Торакоскопическая биопсия органов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бронха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эндоскопическая биопсия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процедуры на бронхах и легких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Пункция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Диагностическая торакотомия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Дренирование плевральной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Торакоскопический дренаж плевральной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Торакоскопическая плевральная биопсия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Трансплевральная торакоскопия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Медиастиноскопия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(чрескожная) (игольная) биопсия средостения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Диагностическая плевральная пункция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Трахеостомия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гортани и трахее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постоянной трахеостомии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гортани или трахеи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восстановительных операций на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трахее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бронха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легких и бронхах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хирургического коллапса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бронхе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легком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бронхе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легком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грудной стенке, плевре и диафрагме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средостении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плевры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грудной стенке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диафрагме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грудной клетке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других сосудов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грудном протоке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неуточненного сердечного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временного неимплантируемого вспомогательного устройства экстракорпорального кровообращения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и другая замена аортального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и другая замена митрального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и другая замена клапана легочного ствола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и другая замена трехстворчатого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на папиллярной мышце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на сухожильных хордах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Эндоваскулярное закрытие дефекта межпредсердной перегородки окклюдером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неуточненного дефекта перегородки сердца с помощью тканевого трансплантата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операции по устранению дефекта перегородок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операции по устранению дефекта межжелудочковой перегородки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перегородке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Первоначальное введение трансвенозных электродов в предсердие и желудочек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операции по устранению дефектов межпредсердной перегородки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операции по устранению дефекта формирования атриовентрикулярного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протока между правым желудочком и легочной артерией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шунта между предсердием и легочной артерией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сердечных клапанах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грудная ангиопластика коронарной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Лигирование фистулы коронарной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вспомогательной сердечной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коарктации аорты с анастомозом "конец в конец" на протяжении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Системно-легочный шунт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 между полой веной и легочной артерией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Аортокоронарное шунтирование в целях сердечной реваскуляризации, не 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Аортокоронарное шунтирование одной коронарной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 Мастарда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Катетерное инвазивное электрофизиологическое исследование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Медиастинальная трахеостомия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средостения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средостения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поврежденного участка или ткани средостения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Торакоскопическое удаление опухоли заднего средостения (невриномы, липомы)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устранения обструкции коронарной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реваскуляризация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ятрогенных повреждения и ранений сердца и перикарда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сердца, не 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опухоли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другого пораженного участка или ткани сердца открытым доступом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сердце и перикарде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аорты брюшного отдела с заменой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хирургическая окклюзия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Аортально-почечный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 повторного вскрытия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внутригрудной васкулярный шунт или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баллоная ангиопластика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диафрагмального водителя ритма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восстановительной операции на сердце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аневризмы коронарного сосуда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сосудах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Перикардиотомия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Катетеризация правых отделов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Катетеризация левых отделов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Катетеризация правых и левых отделов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процедуры на сердце и перикарде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Артериография пульмональной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Ангиокардиография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Ангиокардиография полой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Ангиокардиография правых отделов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Ангиокардиография левых отделов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Ангиокардиография правых и левых отделов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Аортография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Интраоперационная флюоресцентная ангиография коронарных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Роботизированные процедуры при торакоскопических операциях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других грудных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артерий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вен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Эндартерэктомия других сосудов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Эндартерэктомия артерий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других сосудов грудной клетки с анастомозом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артерий брюшной полости с анастомозом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вен брюшной полости с анастомозом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сосуда грудной клетки с заменой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артерий брюшной полости с заменой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вен брюшной полости с заменой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и экстирпация варикозных вен грудной клетки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и экстирпация варикозных вен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артерий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вен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кровеносного сосуда при помощи неуточненного типа трансплантата в виде заплаты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на каротидном теле и других васкулярных тельцах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варикознорасширенных вен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сосуда,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сосудов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артерий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Эндартерэктомия,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Эндартерэктомия сосудов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Эндартерэктомия артерий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сосуда неуточненной локализации с анастомозом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сосудов верхней конечности с анастомозом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артерий нижней конечности с анастомозом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вен нижней конечности с анастомозом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сосудов неуточненной локализации с заменой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сосудов верхней конечности с заменой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артерий нижней конечности с заменой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вен нижней конечности с заменой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сосудов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артерий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Сшивание неуточненного кровеносного сосуда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Сшивание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Сшивание вены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Бедренно-подколенное шунтирование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устранения аневризмы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Эндоваскулярные операции на сосудах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эндоваскулярные процедуры на других сосудах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периферического сосудистого стента, не обработанного лекарственным препаратом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кровеносных сосудах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артериовенозного шунта, необходимого для почечного диализа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артериовенозного шунта, необходимого для почечного диализа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ревизия манипуляции на сосуде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восстановления сосуда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эмболизация (и/или склерозирование) при варикоцеле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Высвобождение сосуда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катетера из сосуда в сосуд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катетера, проведенного из сосуда в сосуд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Остановка кровотечения,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сосудах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Коронарная артериография с использованием одного катетера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Коронарная артериография с использованием двух катетеров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коронарная артериография неуточненная выше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Аллогенный трансплантат костного мозга с удалением Т-лимфоцитов in vitro</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Аллогенный трансплантат костного мозга без удаления Т-лимфоцитов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процедуры на костном мозге и селезенке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Аспирационная биопсия костного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Аспирация костного мозга от донора для трансплантации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костном мозге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Наружная верхнечелюстная антротомия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верхнечелюстная антротомия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наружная верхнечелюстная антротомия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Гингивопластика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зубного участка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поврежденного участка или ткани языка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Восстановительные и пластические операции на языке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свища в области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неба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пластические манипуляции на небе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кисты бранхиогенной расщелены или вестигия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Альвеолопластика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резекция языка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ампутация языка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ампутация языка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Широкое иссечение поврежденного участка или ткани твердого неба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других частей рта, микрохирургическое, при злокачественных новообразованиях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эксцизия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заячьей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Полнослойный кожный трансплантат (пластика) губы и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кожного трансплантата губы и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Прикрепление трубчатого трансплантата или кожного лоскута к губе и рту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расщелены неба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свища бранхиогенной расщелены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повреждений и тканей языка, микрохирургическое, при злокачественных новообразованиях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Фарингиальная дивертикулэктомия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другого свища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глотке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глотке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глотке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Антестернальный анастомоз пищевода с интерпозицией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диафрагмы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Эзофагостомия,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Цервикальная эзофагостомия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Экстериоризация кармана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наружного вскрытия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Оперативная эзофагоскопия с рассечением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пищеводного дивертикула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других пораженных участков или тканей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эзофагоэктомия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эзофагоэктомия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Интраторакальная эзофагогастростомия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интраторакальная эзофагоэнтеростомия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интраторакальной эзофагоколостомии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Интраторакальный анастомоз пищевода с другой интерпозицией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интраторакального анастомоза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Антестернальная эзофагоэзофагостомия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Антестернальная эзофагогастростомия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антестернальная эзофагоэнтеростомия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антестернальная эзофагоколостомия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Антестернальный анастомоз пищевода с другой интерпретацией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антестернальный анастомоз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Эзофагомиотомия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эзофагостомы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свища пищевода,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стриктуры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подкожного тоннеля без анастомоза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трансплантата в пищевод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по восстановлению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расширенных вен пищевода и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Дилатация привратника желудка путем рассечения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пептической язвы, не 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язвы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язвы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желудочного анастомоза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(кроме эндоскопического) локального иссечения пораженного участка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фистулы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резекция желудка с анастомозом в пищевод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резекция желудка с анастомозом в двенадцатиперстную кишку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Субтотальная резекция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частичная резекция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резекция желудка с кишечной интерпозицией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полной резекции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Пилоромиотомия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другого пораженного участка или ткани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деструкции пораженного участка или ткани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Ваготомия, не уточенная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Стволовая ваготомия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Высоко селективная проксимальная ваготомия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селективная ваготомия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пилоропластики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гастроэнтеростомии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другой желудочной фистулы, кроме гастростомии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Гастропексия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по созданию желудочно-пищеводного сфинктера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желудке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Интраоперационная манипуляция на желудке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полисегментарная резекция толстого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резекция слепой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сигмоидэктомия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лапароскопическое иссечение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Роботизированные процедуры при лапароскопических операциях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пилоромиотомия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гастроэнтеростомия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Трансабдоминальная эндоскопия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брюшно-промежностная резекция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Лапароскопическое удаление опухоли надпочечника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(продольная, sleav) резекция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Реконструктивно-пластическая коррекция гидронефроза с применением роботизированной эндовидеоскопии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эзофагокардиомиотомия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резекция желудка, в том числе при раке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фундопликация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или разрушение повреждений или ткани гортани, видеоларингоскопическое, при новообразованиях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спленэктомия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Трансабдоминальная гастроскопия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аппендэктомия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холецистотомия для дренирования (иглой или катетором)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холецистэктомия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Трансабдоминальная эндоскопия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Эндоскопическая дилятация ампулы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Эндоскопия (цистоскопия) (лупоскопия) подвздошного канала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Спленотомия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Марсупиализация кисты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участка или ткани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спленэктомия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спленэктомия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добавочной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Восстановительные и пластические манипуляции на селезенке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Гепатотомия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поврежденных тканей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Эхинококкэктомия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резекция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абляция поражения печени или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деструкции пораженного участка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Дренирование абсцесса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Лобэктомия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удаление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разрыва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 печеночного протока в желудочно-кишечный тракт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Холецистотомия и холецистостомия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желчном пузыре и желчных проходах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Троакарная холецистостомия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холецистостомии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холецистотомии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холецистэктомия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Холецистэктомия при хроническом холецистите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 желчного пузыря в кишечник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 желчного пузыря в желудок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Холедохоэнтеростомия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холедогепатической трубки в целях декомпрессии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других желчных протоков для устранения обструкции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культи пузырного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общего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Простое наложение швов на общий желчный проток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Холедохопластика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других желчных протоков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разрыва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других видов свища желчных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анастомоза желчных пузырей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Аппендэктомия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Простая аппендэктомия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Дренаж аппендикулярного абсцеса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Аппендикостомия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аппендикулярного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грыжи с рассечением и использованием протеза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резекция желудка с транспозицией тощей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Высокий обходной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деструкции пораженного участка двенадцатиперстной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или ткани тонкой кишки, за исключением двенадцатиперстной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деструкции пораженного участка тонкой кишки, за исключением двенадцатиперстной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Выделение кишечного сегмента, не 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Выделение сегмента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Множественная сегментная резекция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частичной резекции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Тотальная резекция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Тонкокишечный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 тонкой кишки в прямокишечную культю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участка тонкого кишечника, инвагинационный илеоасцедоанастомоз 'конец в бок'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Экстериоризация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сегмента тонкой кишки, выведенного на поверхность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Илеостомия,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Временная илеостомия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Удерживающая илеостомия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постоянной илеостомии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Фиксация кишечника,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Фиксация тонкой кишки к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фиксация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тонкой кишки, кроме двенадцатиперстной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фистулы тонкой кишки, кроме двенадцатиперстной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анастомоза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тонкой кишки при анальном недержании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участка или ткани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деструкции пораженного участка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Выделение сегмента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резекция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Множественная сегментарная резекция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Тифлэктомия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Правая гемиколэктомия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поперечно-ободочной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Левая гемиколэктомия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сигмовидной кишки (Гартмана)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частичная резекция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Толстокишечный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толстой кишке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Экстериоризация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сегмента толстой кишки, выведенного на поверхность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Фиксация толстой кишки к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фиксация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фистулы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Миотомия сигмовидной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Миотомия других сегментов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Транссакральная ректосигмоидэктомия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Колостомия,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Временная колостомия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Постоянная колостомия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грыжи в окружности колостомы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ревизия стомы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стомы кишечника, не 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стомы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анастомоза толстой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Проктостомия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прямой кишке, ректосигмоидном отделе ободочной кишки и параректальной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проктостомы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Ректоректостомия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Вправление прямой кишки после выпадения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грыжи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Проктотомия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Трансабдоминальная ректороманоскопия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или деструкция пораженного участка или ткани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Подслизистая резекция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низводящая резекция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Брюшно-промежностная резекция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брюшно-промежностная резекция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брюшно-промежностные резекции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резекции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Передняя резекция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передней резекции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Задняя резекция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прямой кишки Дюгамеля (брюшно-промежностная низводящая)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виды резекции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прямокишечная резекция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рваной раны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другого свища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Абдоминальная проктопексия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проктопексии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прямой кишке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Трансанальная эндоректальная низводящая проктопластика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Заднесагитальная и переднесагитальная аноректопластика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стриктуры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Аноректальная миэктомия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параректального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 в анус</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заднего прохода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ануса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ануса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Анальный серкляж</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манипуляции при анальном сфинктере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заднем проходе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анальной перегородки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заднего прохода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поврежденного участка или ткани диафрагмы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диафрагмы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фистулы диафрагмы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кишечника, не 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источника непроходимости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непроходимости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Лапаротомия, эхинококкэктомия, капитонаж</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Дренирование сумки малого сальника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манипуляции на брюшной стенке и брюшине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других видов грыж</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брюшной стенки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Дренирование абсцессов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Лапаротомия диагностическая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Релапаротомия в месте недавней лапаротомии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Прочая лапаротомия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Перитонеальный лаваж</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пораженного участка или ткани брюшной стенки или пупка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ткани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Лапаротомия, устранение непроходимости (резекция, стома или анастомоз), висцеролиз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удаление перитонеальных спаек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швов на брюшную стенку и брюшину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Повторное наложение швов в месте расхождения послеоперационных швов на брюшной стенке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Отсроченное наложение швов на гранулированную рану брюшной стенки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ушивания брюшной стенки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несращения передней брюшной стенки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восстановительных манипуляций на брюшной стенке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инородного тела из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кожно-брюшинного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брюшинно-сосудистого шунта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языке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восстановительной операции расщелены неба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желудке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тонкой кишке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кишечной стомы,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стомы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стомы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Интраабдоминальная манипуляция на тонкой кишке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Интраабдоминальная манипуляция на толстой кишке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Чрезкожная аспирация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желчного пузыря или желчных протоков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желчных путях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общего желчного протока для удаления конкремента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общего желчного протока для устранения другой обструкции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холецистостомии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брюшины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селезенке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деструкции пораженного участка или ткани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Эзофагоэктомия,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пищеводе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пищеводе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Кишечный анастомоз, не уточненный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кишечнике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Интраабдоминальная манипуляция на кишечнике,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кишечнике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червеобразном отростке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восстановление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вид анастомоза желчного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вид анастомоза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другого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желчных протоках и сфинктере Одди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желчных путях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восстановительных манипуляций на брюшине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сальнике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восстановительных манипуляций на брыжейке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почках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Нефролитотомия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Чрезкожная (перкутанная) нефролитотрипсия, нефролитолапаксия, нефростомия без фрагментации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Нефротомия, нефростомия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почке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или деструкции пораженного участка или ткани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нефрэктомия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нефрэктомия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Нефроуретерэктомия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Нефрэктомия повторная при сморщивании почки вследствие мочекаменной болезни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Нефрэктомия оставшейся (единственной)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трансплантированной или отторгнутой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нефрэктомия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Аутотрансплантация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почечная трансплантация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Нефропексия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почке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нефростомии и пиелостомии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другого свища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Уменьшение перекрута почечной питающей ножки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Истмотомия по поводу подковообразной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восстановительные операции на почке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почке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Декапсуляция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или замена механической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механической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почке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почечно-пузырного анастомоза, не уточненный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околопочечной или околомочеточниковой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Пиелотомия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Пиелостомия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Пиелотомия и пиелостомия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мочеточнике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Трансуретральное устранение обструкции из мочеточника и почечной лоханки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мочеточнике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мочеточнико-кишечного анастомоза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анастомоз или шунтирование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Эндоскопическое рассечение внутрипросветных спаек и балонная дилатация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другого свища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лигатуры из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восстановление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мочеточнике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электронного мочеточникового стимулятора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электронного мочеточникового стимулятора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электронного мочеточникового стимулятора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мочеточника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мочеточнике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Уретеролиз с высвобождением или репозицией мочеточника по поводу забрюшинного фиброза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лизис околопочечных или околомочеточниковых спаек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Пликация мочеточниково-пузырного соустья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эндоскопическая биопсия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Уретрэктомия,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уретерэктомия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уретеро-илиостомия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Уретерокутанеостомия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уретерокутанеостомии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другой кожной уретеростомии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другой кожной уретеростомии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Трансуретероуретеростомия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уретеростомии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Уретеропексия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Восстановительные операции на уретре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разрыва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уретростомии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другого свища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Реанастомоз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Пластика уретры по Хольцову (Русакову)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реконструкция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Уретральная меатопластика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восстановление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уретре и периуретральных тканях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околомочеточниковой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околомочеточниковой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уретре и околомочеточниковой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мочевыделительном канале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Ретропубитальное уретральное подвешивание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Парауретральное подвешивание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Трансуретральная баллонная дилатация предстательной части уретры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Отведение мочи в кишечник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Уретероцистонеостомия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внутрипросветных спаек с рассечением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цистотомия и цистостомия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надлобковая цистомия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цистомия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везикостомия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Везикостомия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закрытия везикостомии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Трансуретральное иссечение или деструкция ткани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Трансуретральная резекция склероза шейки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Трансуретральное удаление внутрипросветных спаек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трансуретрального иссечения или деструкци ткани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иссечение или деструкция ткани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мочевого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иссечение или деструкция пораженного участка или ткани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мочевого пузыря. Создание илеокондуита по Брикеру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Плазменная трансуретральная вапоризация образования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Тотальная цистэктомия с уретрэктомией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цистэктомия с лимфодиссекцией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цистэктомия с гемирезекцией простаты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полная цистэктомия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цистостомии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свища мочевого пузыря и кишечника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другого свища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Цистоцервикопексия при недержании мочи у женщин. Цистоуретропластика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экстрофии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Реконструкция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анастомоз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мочевом пузыре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мочевом пузыре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Плазменная трансуретральная вапоризация лейкоплакии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обструкции шейки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Остановка (послеоперационного) кровотечения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электронного стимулятора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электронного стимулятора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электронного стимулятора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мочевом пузыре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искусственного мочевого сфинктера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перивезикальных спаек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перивезикальной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околопочечной или перивезикальной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околопочечной ткани, перивезикальной ткани и забрюшинном пространстве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 надлобкового (уретровезикального) подвешивания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Манипуляция на поднимающей мышце в целях уретровезикального подвешивания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устранения недержания мочи при стрессах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околопочечной и перивезикальной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околопочечной и перивезикальной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(чрескожная) (игловая) биопсия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грыжи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гипоспадии или эписпадии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семенных пузырьков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семенных пузырьков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семенных пузырьках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свища мошонки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участка влагалищной оболочки, кроме гидроцеле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мошонке и влагалищных оболочках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яичках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пораженного участка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обоих яичек в течение одного операционного эпизода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оставшегося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Орхидопексия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Орхидопексия лапароскопическая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яичках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тестикулярного протеза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яичках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придатка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семенного канатика и придатка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семенного канатика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манипуляции на семенном канатике и придатке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Зашивание разрыва семенного канатика и придатка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Реконструкция хирургически разделенного семенного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Эпидидимовазостомия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клапана семенного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манипуляции на семенном протоке и придатке яичка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Эпидидимотомия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семенного канатика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спаек семенного канатика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клапана в семенной проток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семенном канатике, придатке яичка и семенном протоке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или деструкция пораженного участка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искривления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Конструкция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Реконструкция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половом члене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или замена неувеличивающегося протеза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внутреннего протеза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или замена увеличивающегося протеза полового члена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биосия простаты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ткани, расположенной около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предстательной железе и тканях, расположенных около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Трансуретральная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Трансуретральная (ультазвуковая) простатэктомия (tulip)</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Трансуретральная энуклиация доброкачественной гиперплазии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Трансуретральная резекция доброкачественной гиперплазии предстательной железы (монополярной петлей)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Чрезпузырная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Ретропубитальная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Промежностная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Прочая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ткани вокруг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ткани вокруг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Остановка (послеоперационного) кровотечения из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предстательной железе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Микрохирургическая коррекция искривления полового члена при болезни Пейрони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Тотальная пенэктомия (эмаскуляция, экстирпация полового члена) с двухсторонней паховой лимфодиссекцией (операция Дюкена)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иссечения или деструкции пораженного участка или ткани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свища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шейке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Кульдотомия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Облитерация и полное удаление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Конструкция и реконструкция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Конструкция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Реконструкция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коловагинального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ректовагинального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другого энтеровагинального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другого свища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Подвешивание и фиксация влагалища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восстановительные операции на влагалище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вульвэктомия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вульвэктомия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вульвэктомия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вульвы или промежности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свища вульвы или промежности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манипуляции на вульве и промежности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существующего акушерского разрыва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Эвакуация акушерской гематомы промежности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Эвакуация акушерской гематомы влагалища или вульвы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Овариотомия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Аспирационная биопсия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или деструкция пораженного участка или ткани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Марсупиализация кисты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Клиновидная резекция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или деструкции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овариэктомия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односторонние удаления придатков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Лапароскопическое одностороннее сальпинго-придатковое удаление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односторонние сальпинго-придатковые удаления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Овариоэктомия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обоих яичников в течение одного операционного эпизода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оставшегося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обоих яичников и труб во время одного операционного периода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яичника и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Простое ушивание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Пластика придатков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яичнике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спаек яичника и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Ручная перфорация кисты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Денервация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перекрута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яичнике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Сальпинготомия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Сальпингостомия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двустороннее легирование и раздробление маточных труб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двустороннее легирование и разделение маточных труб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двусторонняя деструкция или окклюзия маточных труб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односторонняя сальпингэктомия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обеих маточных труб в течение одного операционного эпизода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оставшейся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пораженного участка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Сальпингоэктомия с удалением трубной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частичная сальпингоэктомия,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частичная сальпингоэктомия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Простое ушивание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Сальпинго-оофоростомия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Сальпинго-сальпингостомия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Сальпинго-утеростомия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маточной трубе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маточных трубах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деструкция или окклюзия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или замена протеза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протеза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свободного конца маточной трубы в стенку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внутриматочной спайки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пораженного участка прямокишечно-маточного углубления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внетрубной внематочной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Гистеротомия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или иссечение врожденной перегородки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или деструкция пораженного участка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Тазовая эвисцирация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Дилятация и кюретаж матки после родов и аборта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 интерпозиции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подвешивания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манипуляции на матке и поддерживающих структурах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Денервация парацервикальной области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свища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матке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Выскабливание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поддерживающих структурах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шейке матке и матке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неопределенные абдоминальные гистерэктомии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полная абдоминальная гистероэктомия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неопределенные полные абдоминальные гистерэктомии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Влагалищная экстирпация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вагинальные гистероэктомии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абдоминальная гистерэктомия IV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гистерэктомия v типа (передняя, задняя, тотальная)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радикальные абдоминальные гистерэктомии (операция Вертгейма)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влагалищная экстирпация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неспецифические радикальные вагинальные гистерэктомии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Экстирпация матки с перевязкой внутренних подвздошных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и неуточненная экстирпация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существующего акушерского разрыва тела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Хирургическая коррекция выворота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(сальпинго-) оофорэктомия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кистэктомия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биопсия яичников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лапароскопические диагностические процедуры на яичниках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Лапароскопическое удаление обоих яичников в течение одного операционного эпизода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Лапароскопическое удаление обоих яичников и труб в течение одного операционного эпизода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реимплантация яичников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Лапароскопический лизис спаек яичников и маточной трубы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эндоскопическая деструкция или окклюзия маточных труб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эндоскопическая перевязка и раздробление маточных труб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эндоскопическая перевязка и пересечение маточных труб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двусторонняя эндоскопическая деструкция и окклюзия маточных труб</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надвлагалищная ампутация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Лапароскопические радикальные вагинальные гистерэктомии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Аспирация яичника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маточных трубах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маточных трубах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матке и поддерживающих ее структурах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Влагалищное устранение хронического выворота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шейки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другого (кроме материалов серкляжа) проникшего в шейку матки инородного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прямокишечно-маточного углубления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прямокишечно-маточном углублении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на клиторе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женских наружных половых органах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плоде облегчающие родоразрешение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внутриутробном плоде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шунт или сосудистый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Аортально-подвздошно-бедренный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Клипирование аневризмы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эмболизация ветвей воротной вены перед резекцией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Интракоронарная тромболитическая инфузия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в коронарную артерию стента без лекарственного покрытия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Эндартерэктомия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интравенозного кава-фильтра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Классическое кесарево сечение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Низкое цервикальное кесарево сечение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Внебрюшинное кесарево сечение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Кесарево сечение другого уточненного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Гистеротомия в целях прерывания беременности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кесарево сечение неуточненного типа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существующего акушерского разрыва матки, не 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другого существующего акушерского разрыва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существующего акушерского разрыва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другого существующего акушерского разрыва прямой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Выходные акушерские шипцы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Высокие акушерские щипцы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Выходные акушерские шипцы с эпизиотомией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Полостные акушерские шипцы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Экстракция плода за тазовый конец</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шипцов на последующую головку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Вакуум экстракция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с применением других инструментальных вмешательств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с другими неуказанными вмешательствами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Амниотомия в родах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Индукция родов посредством амниотомии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амниотомия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индукция 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Внутренний классический поворот плода на ножку с последующей экстракцией плода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Эпизиотомия, эпизиоррафия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Наружный поворот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Симфизотомия в целях родовспоможения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по родовспоможению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внутриматочные манипуляции на плоде и амниотической оболочке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Ручное отделение, выделение последа или задержавшейся доли последа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Ручное обследование полости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акушерских щипцов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Секвестрэктомия кости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или деструкция пораженного участка кости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Остеоэктомия в области нижней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Остеоэктомия в области другой кости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 реконструкция костей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полное иссечение нижней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реконструкция нижней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другой кости лицевого черепа с одновременной ее реконструкцией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полное иссечение другой кости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Височно-нижнечелюстная артропластика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костная пластика (остеотомия) ветвей нижней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костная пластика (остеотомия) ветвей нижней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Костная пластика (остеотомия) тела нижней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ортогнатическая хирургия на нижней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Сегментарная остеотомия верхней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костная пластика (остеотомия) верхней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костях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сломанной скуловой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сломанной кости верхней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сломанной кости нижней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открытое вправление сломанной кости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Пластика костным трансплантатом кости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Внедрение синтетического имплантата в кость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височно-нижнечелюстного вывиха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внутреннего фиксирующего устройства из кости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других шунтов в целях реваскуляризации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Реваскуляризация сердца с помощью имплантата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или введение бивентрикулярной внешней системы поддержки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внешней вспомогательной сердечной системы или устройства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другие структуры, прилегающие к сердечным клапанам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Перикардэктомия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временной трансвенозной кардиостимулирующей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Секвестрэктомия лопатки, ключицы и грудной клетки (ребер и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лопатки, ключицы и грудной клетки (ребер и грудины) без разделения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Клиновидная остеотомия лопатки, ключицы и грудной клетки (ребер и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пересечения костей лопатки, ключицы и грудной клетки (ребер и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или ткани кости лопатки, ключицы и грудной клетки (ребер и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кости лопатки, ключицы и грудной клетки (ребер и грудины) для имплантации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частичное иссечение кости лопатки, ключицы и грудной клетки (ребер и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кости лопатки, ключицы и груди (ребер и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внешнего фиксирующего устройства на кость лопатки, ключицы и грудной клетки (ребер и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кости лопатки, ключицы и грудной клетки (ребер и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Остеоклазия лопатки, ключицы и грудной клетки (ребер и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манипуляции на кости лопатки, ключицы и грудной клетки (ребер и грудины), не классифицируемые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Секвестрэктомия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бедренной кости без разделения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Клиновидная остеотомия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пересечения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или ткани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бедренной кости для имплантации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частичное иссечение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внешнего фиксирующего устройства на бедренную кость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укорочению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удлинению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Внутренняя фиксация бедренной кости без репозиции перелома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Остеоклазия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обломков эпифиза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обломков эпифиза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вывиха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вывиха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Артротомия с целью удаления эндопротеза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артротомия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синовэктомия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Артроскопическое рассечение и иссечение фасций, сухожилий и апоневроза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пластика капсульно-связочных структур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пластика капсульно-связочных структур суставов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Артроскопия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пластика капсульно-связочных структур суставов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суставной капсулы, связки или хряща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Синовэктомия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пораженного участка или деструкции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Тенотомия приводящей мышцы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Пластика четырехглавой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Секвестрэктомия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Секвестрэктомия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Секвестрэктомия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Секвестрэктомия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плечевой кости без разделения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лучевой и локтевой костей без разделения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надколенника без разделения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большеберцовой и малоберцовой кости без разделения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Реваскуляризующая остеотрепанация костей нижних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Клиновидная остеотомия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Клиновидная остеотомия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Клиновидная остеотомия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Клиновидная остеотомия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пересечения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пересечения костей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пересечения костей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пересечения костей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Бурсэктомия с коррекцией мягких тканей и артродезом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или ткани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или ткани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или ткани кости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или ткани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плечевой кости для имплантации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лучевой и локтевой костей для имплантации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кости запястья и пястной кости для имплантации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кости надколленика для имплантации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большеберцовой и малоберцовой кости для имплантации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частичное иссечение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частичное иссечение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частичное иссечение кости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частичное иссечение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кости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Костный имплантат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внешнего фиксирующего устройства на плечевую кость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внешнего фиксирующего устройства на лучевую и локтевую кость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внешнего фиксирующего устройства на кость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внешнего фиксирующего устройства на большеберцовую и малоберцовую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укорочению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укорочению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укорочению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удлинению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удлинению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удлинению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Внутренняя фиксация плечевой кости без репозиции перелома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Внутренняя фиксация лучевой и локтевой костей без репозиции перелома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Внутренняя фиксация кости надколенника без репозиции перелома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Внутренняя фиксация большеберцовой и малоберцовой кости без репозиции перелома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Остеоклазия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Остеоклазия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Остеоклазия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Остеоклазия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обломков эпифиза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обломков эпифиза лучевой и локтевой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обломков эпифиза большеберцовой и малоберцовой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вывиха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вывиха голени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Артротомия с целью удаления эндопротеза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Артротомия с целью удаления эндопротеза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Артротомия с целью удаления эндопротеза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артротомия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артротомия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артротомия лучезапястного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артротомия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резекция мениска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суставной капсулы, связки или хряща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суставной капсулы, связки или хряща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суставной капсулы, связки или хряща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суставной капсулы, связки или хряща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(иссечение) мениска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Синовэктомия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Синовэктомия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Синовэктомия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пораженного участка или деструкции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пораженного участка или деструкции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пораженного участка или деструкции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колена с одновременным проведением пяти манипуляций (удаление медиального мениска, восстановление медиальной коллатеральной связки, vast)</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колена с одновременным проведением трех манипуляций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Стабилизация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восстановления крестообразных связок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восстановления коллатеральных связок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восстановления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восстановления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рецидивирующего вывиха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восстановление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восстановление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суставной капсулы или связки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суставной капсулы или связки другого сустава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замены сустава верхней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вращательной манжеты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Секвестрэктомия кости запястья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Секвестрэктомия предплюсневой и плюсневой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кости запястья и пястной кости без разделения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предплюсневой и плюсневой кости без разделения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Клиновидная остеотомия кости запястья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Клиновидная остеотомия предплюсневой и плюсневой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Клиновидная остеотомия прочих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пересечения костей кости запястья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пересечения костей предплюсневой и плюсневой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Бурсэктомия с коррекцией тканей и остеотомией первой плюсневой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сращивание и коррекции пальцев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или ткани кости запястья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или ткани предплюсневой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предплюсневой и плюсневой кости для имплантации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частичное иссечение кости запястья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частичное иссечение предплюсневой и плюсневой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кости запястья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предплюсневой и плюсневой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внешнего фиксирующего устройства на запястную и пястную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укорочению кости запястья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укорочению предплюсневой и плюсневой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удлинению кости запястья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удлинению предплюсневой и плюсневой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кости запястья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предплюсневой и плюсневой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Остеоклазия кости запястья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Остеоклазия предплюсневой и плюсневой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вывиха запястья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вывиха лучезапястного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вывиха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вывиха подтаранного, предплюсне-плюсневого суставов стопы, межфалангового и плюснево-фалангового суставов пальцев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Артротомия с целью удаления эндопротеза костей запястья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Артротомия с целью удаления эндопротеза межфаланговых и пястно-фаланговых суставов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Артротомия с целью удаления эндопротеза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Артротомия с целью удаления эндопротеза плюснево-фаланговых и межфаланговых суставов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Синовэктомия лучезапястного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Синовэктомия суставов кисти и пальца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Синовэктомия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Синовэктомия суставов стопы и пальца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межфалангового и плюснево-фалангового сустава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Артропластика пястно-фалангового и межфалангового сустава без имплантанта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Артропластика пястно-запястного сустава и суставов костей запястья без имплантанта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восстановления кисти, пальцев руки и запястья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суставной капсулы или связки голеностопного сустава и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влагалища сухожилия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Миомия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Бурсэктомия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сухожилия кисти для трансплантации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тенонэктомия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мышцы или фасции кисти для трансплантации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фасциэктомия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миэктомия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мягкой ткани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Отсроченное ушивание сухожилия мышцы-сгибателя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Отсроченное ушивание другого сухожилия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ушивание сухожилия мышцы-сгибателя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Перемещение сухожилия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Перемещение назад места прикрепления сухожилия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изменения длины мышцы или сухожилия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перемещения или трансплантации сухожилия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транспозиции сухожилия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перемещения или трансплантации мышцы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транспозиция мышцы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 на нервах и кровеносных сосудах большого пальца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реконструкция большого пальца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Пластическая манипуляция на кисти с применением мышечного или фасциального трансплантата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Пластическая манипуляция на кисти с другим трансплантатом или имплантатом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Перемещение пальца руки, кроме большого пальца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расщепленной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макродактилии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молоткообразного пальца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тенодеза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тенопластики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 Зацепина при врожденной косолапости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синдактилии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Прочая бурсэктомия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тенотомия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сухожилия для трансплантанта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тенонэктомии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мышцы или фасции для трансплантанта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Отсроченное ушивание сухожилия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ушивания сухожилия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Перемещение сухожилия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Перемещение назад места прикрепления сухожилия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сухожилия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мышцы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транспозиция сухожилия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транспозиция мышцы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Трансплантант сухожилия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Трансплантат мышцы или фасции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натяжения сухожилия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изменения длины мышцы или сухожилия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пластические манипуляции на сухожилии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пластические манипуляции на фасции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или замена стимулятора скелетных мышц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стимулятора скелетных мышц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мышце, сухожилии, фасции и синовиальной сумке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прочих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сухожилия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мышцы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Органосохранные операции с эндопротезированием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реимплантация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или пригонка протезного устройства конечности, неуточненная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протезного устройства руки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протезного устройства ноги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 переустановка межостистого устройства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 переустановка динамической стабилизационной системы, основанной на педикулярных винтах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 переустановка суставных переустанавливаемых устройств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замена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замена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Перемещение или трансплантация мышцы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голени и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и дезартикуляция пальца руки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и дезартикуляция большого пальца руки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Дезартикуляция лучезапястного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предплечья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Дезартикуляция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Дезартикуляция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Интерторакокапсулярная ампутация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пальца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Дезартикуляция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голеностопного сустава, включая лодыжки большеберцовой малоберцовой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ампутация ниже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Дезартикуляция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выше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Дезартикуляция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Брюшно-тазовая ампутация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Тройной артродез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подтаранного сочленения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сочленений костей предплюсны между собой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подплюсне-плюсневых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плюснефаланговых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артродез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локтя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лучезапястного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запястно-пястного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пястно-фалангового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межфаланговых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костях и суставах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коррекция бурсита большого пальца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молоткообразного пальца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когтеобразного пальца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лучевой и локтевой костях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кости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стимулятора костного роста, локализация неуточнена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стимулятора костного роста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стимулятора костного роста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стимулятора костного роста кости запястья и пястной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стимулятора костного роста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стимулятора костного роста надколенника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стимулятора костного роста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стимулятора костного роста предплюсневой и плюсневой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стимулятора костного роста прочих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Внутрикостное промывание по Сызганову-Ткаченко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Хирургическая обработка места открытого перелома кости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пластические манипуляции на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влагалища сухожилия (кроме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ампутационной культи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межостистого устройства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динамической стабилизационной системы, основанной на педикулярных винтах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суставных переустанавливаемых устройств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Вставление полностью имплантируемого инфузионного насоса, кроме сосудистых приборов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кости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кости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кости лопатки, ключицы и грудной клетки (ребер и грудины)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манипуляции на плечевой кости, не классифицируемые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манипуляции на лучевой и локтевой костях, не классифицируемые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манипуляции на кости запястья и пястной кости, не классифицируемые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манипуляции на бедренной кости, не классифицируемые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манипуляции на кости надколенника, не классифицируемые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манипуляции на большеберцовой и малоберцовой костях, не классифицируемые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манипуляции на предплюсневой и плюсневой кости, не классифицируемые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сломанного альвеолярного отростка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обломков эпифиза плечевой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обломков эпифиза лучевой и локтевой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обломков эпифиза большеберцовой и малоберцовой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вывиха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вывиха колена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вывиха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вывиха стопы и пальца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реконструкция другой кости лицевого черепа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перелома кости лицевого черепа,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Секвестрэктомия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Секвестрэктомия прочих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кости без разделения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прочих костей без разделения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Клиновидная остеотомия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пересечения кости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пересечения прочих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бурсэктомия с коррекцией мягких тканей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или ткани кости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или ткани прочих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кости для имплантации,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прочих костей для имплантации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частичное иссечение кости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частичное иссечение прочих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кости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прочих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внешнего фиксирующего устройства на кость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укорочению конечности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укорочению прочих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удлинению конечности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по удлинению прочих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или пластические операции на костях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прочих костях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внутрикостных фиксирующих устройств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Внутренняя фиксация прочих костей без репозиции перелома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Остеоклазия кости неуточненной локализаци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Остеоклазия прочих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манипуляции на кости неуточненной локализации, не классифицируемые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манипуляции на прочих костях, не классифицируемые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Репозиция переломов и смещений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обломков эпифиза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обломков эпифиза другой уточненной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обломков эпифиза кости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обломков эпифиза другой уточненной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вывиха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других 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Артротомия с целью удаления эндопротеза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Артротомия в целях удаления эндопротеза других 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артротомия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артротомия других 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Артроскопия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Атроскопическое удаление хондромных тел, хряща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суставной капсулы, связки или хряща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суставной капсулы, связки или хряща других 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фиброзного кольца трансплантатом или протезом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Синовэктомия неуточненной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Синовэктомия других неуточненных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пораженного участка сустава или деструкции неуточненной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пораженного участка или деструкции сустава других 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сустава неуточненных локализаций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операции на суставах конечностей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Артродез других уточненных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бедра, не классифицируемое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замены сустава нижней конечности, не классифицируемая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восстановления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суставных структурах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структурах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натяжения сухожилия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верхней конечности, неуточненная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нижней конечности, неуточненная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операции на костно-мышечной системе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неуточненная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скелетно-мышечной системе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молочной железе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квадранта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односторонняя подкожная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двусторонняя подкожная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Односторонний имплантат в молочную железу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Двусторонний имплантат в молочную железу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имплантата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Субтотальная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Редукционная маммопластика и подкожная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подкожная мастэктомия с одновременной имплантацией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подкожная мастэктомия с одновременной имплантацией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простая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простая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расширенная простая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расширенная простая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радикальная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радикальная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расширенная радикальная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расширенная радикальная мастэктомия с использованием имплантата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Двусторонняя расширенная радикальная мастэктомия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реконструкция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расщепленного кожного лоскута на молочную железу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полнослойного кожного лоскута на молочную железу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лоскута на ножке на молочную железу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мышечного лоскута на молочную железу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внутреннего лимфатического узла молочной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Футлярно-фасциальное иссечение шейных лимфатических узлов, не 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Футлярно-фасциальное иссечение шейных лимфатических узлов, одностороннее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Футлярно-фасциальное иссечение шейных лимфатических узлов, двустороннее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Радикальное иссечение лимфатических узлов, не уточненное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Радикальное иссечение подмышечных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Радикальное иссечение подвздошных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Радикальное иссечение паховых лимфоузлов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Радикальное иссечение прочих лимфатических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грудного лимфатического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Ранняя хирургическая некрэктомия глубоких ожогов с использованием лазерной и ультразвуковой технологии с трансплантацией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Ксенотрансплантация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лимфатических структурах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или другое закрытие повреждений кожи и подкожных тканей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Свободный полнослойный лоскут на кисть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кожный лоскут на кисть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Свободный полнослойный лоскут другой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кожного лоскута другой локализации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Лоскут на ножке, неуточненный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Вырезание и подготовка лоскутов на ножке или лоскутов на широком основании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Перемещение лоскута на ножке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Фиксация лоскута на ножке или лоскута на широком основании к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Фиксация лоскута на ножке или лоскута на широком основании к другим частям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лоскута на ножке или лоскута на широком основании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восстановления и реконструкции кожи и подкожной клетчатки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Отсроченная некрэктомия с одномоментной аутодермопластикой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Подкожная установка эндоэкспандера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хирургическая окклюзия артерий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хирургическая окклюзия вен брюшной полости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хирургическая окклюзия артерий нижней конечности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Интраабдоминальный венозный шунт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аорто-подключично-каротидного шунта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внутрибрюшной сосудистый шунт или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сосудистый (периферический) шунт или 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артериовенозного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аберрантного почечного сосуда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Эндоваскулярное стентирование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эмболизация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селективная катетеризация артерий для длительной инфузионной терапии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чреспеченочная холецистохолангиостомия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чреспеченочного дренажа желчных протоков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Чрескожное чреспеченочное удаление камней желчных протоков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55.8704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Повторная пластика лоханочно-мочеточникового сегмента с внутренним дренированием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Трансуретральная резекция образования мочевого пузыря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Чрезвлагалищная коррекция уретровезикального сегмента синтетической петлей с целью устранения недержания мочи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обломков кости неуточненной локализации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обломков плечевой кости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обломков бедренной кости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обломков большеберцовой и малоберцовой костей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обломков другой уточненной кости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другой уточненной кости с внутренней фиксацией экстрамедуллярным имплантатом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Наложение аппарата для компрессионно-дистракционного остеосинтеза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кости неуточненной локализации без внутренней фиксации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плечевой кости без внутренней фиксации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лучевой и локтевой кости без внутренней фиксации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бедренной кости без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большеберцовой и малоберцовой костей с внутренней фиксации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другой уточненной кости без внутренней фиксации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кости неуточненной локализации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плечевой кости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лучевой и локтевой кости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отломков лучевой и локтевой кости с внутренней фиксацией блокирующим интрамедуллярным остеосинтезом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отломков костей запястья и пястных костей с внутренней фиксацией блокирующим интрамедуллярным остеосинтезом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бедренной кости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отломков бедренной кости с внутренней фиксацией блокирующим интрамедуллярным остеосинтезом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отломков бедренной кости с внутренней фиксацией блокирующим экстрамедуллярным остеосинтезом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отломков большеберцовой и малоберцовой костей с внутренней фиксацией блокирующим экстрамедуллярным остеосинтезом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отломков предплюсневых и плюсневых костей с внутренней фиксацией блокирующим интрамедуллярным остеосинтезом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другой уточненной кости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бедренной кости без внутренней фиксации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большеберцовой и малоберцовой костей без внутренней фиксации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предплюсневых и плюсневых костей без внутренней фиксации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фаланг стопы без внутренней фиксации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другой уточненной кости без внутренней фиксации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Чрезкожная ангиопластика или атероэктомия прецеребральных (экстракраниальных)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менингеального сосуда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внутричерепных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других сосудов головы и шеи (сонная артерия и ее ветви, яремная вена) (эмболэктомия, тромбэктомия)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других сосудов головы и шеи с перемещением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и экстирпация варикозных внутричерепных вен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и экстирпация варикозных вен других сосудов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внутричерепных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других сосудов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хирургическая окклюзия интракраниальных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хирургическая окклюзия сосудов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Коагуляция или ушивание сосудов головного мозга (аневризмы)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трабекулярных хордах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Пластика дефекта межпредсердной перегородки с помощью аутоперикарда, открытым методом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шунта между левым желудочком и аортой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или замена эпикардиального электрода в эпикарде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эпикардиального электрода (электродов)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Эндоваскулярное удаление обструкции сосудов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панкреатэктомия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Проксимальная панкреатэктомия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Периферическая резекция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частичная резекция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полная гистерэктомия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консервативная миомэктомия или гистерорезекция субмукозных узлов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Лапароскопические радикальные гистерэктомии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плечевой кости с внутренней фиксацией блокирующим интрамедулярным имплантом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фаланг кисти с внутренней фиксацией блокирующим интра-экстрамедуллярным имплантом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костей запястья и пястных костей с внутренней фиксацией блокирующим интрамедуллярным имплантатом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бедренной кости с внутренней фиксацией блокирующим интрамедуллярным имплантом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большеберцовой и малоберцовой кости с внутренней фиксацией блокирующим интрамедуллярным имплантом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другой уточненной кости с внутренней фиксацией блокирующим интрамедуллярным остеосинтезом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транслюминальная коронарная ангиопластика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вальвулотомия, неуточненного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балонная вальвулопластика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в коронарную артерию стента с лекарственным покрытием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Микрохирургическое удаление опухолей основания черепа с применением эндоскопической ассистенции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Реконструктивные краниофациальные операции с применением пластин у детей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Стимуляция блуждающего нерва при фармакорезистентной эпилепсии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эмболизация артериовенозной мальформации спинного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81.651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Кифопластика при патологии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полифункционального шейного диска при грыжах межпозвоночного диска шейного отдела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Микрохирургические вмешательства на спинном мозге шейно-затылочной области со стабилизацией позвоночно-двигательных сегментов с использованием интраоперационного нейромониторинга и навигационного оборудования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Микроскопическая (эндоскопическая) декомпрессия структур спинного мозга с установкой PLIF кейджей и чрезкожной транспедикулярной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Микроскопическая декомпрессия структур спинного мозга с резекцией и фиксацией переднего и заднего опорного комплексов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опухолей спинного мозга с применением интраоперационной нейрофизиологической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другого пораженного участка или ткани сердца методом эндоваскулярной аблации (криоабляции) при синдроме Вольфа-Паркинсона-Уайта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другого пораженного участка или ткани сердца методом эндоваскулярной аблации (криоабляции) при фибрилляции предсердий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Лоботомия и пересечение проводящих путей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Частичное рассечение гипофиза через трансфронтальный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гипофиза через трансфронтальный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с помощью трансплантата ткани кровеносного сосуда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кровеносного сосуда головного мозга с помощью имплантата синтетического лоскута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ангиопластика или атерэктомия интракраниальных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установка других стентов для экстракраниальных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Декомпрессия корешка тройничного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Декомпрессия другого черепно-мозгового нерва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Частичное иссечение шишковидного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шишковидного тела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Эндартериоэктомия интракраниальных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интракраниального сосуда с анастомозом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других сосудов головы и шеи с анастомозом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интракраниальных сосудов с замещением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протеза межпозвонкового диска на грудном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и переустановка искусственного протеза межпозвонкового диска на шейном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и переустановка искусственного протеза межпозвонкового диска на грудном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и переустановка искусственного протеза межпозвонкового диска на пояснично-крестцовом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грудного и поясничного позвонков, передний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Поясничный и пояснично-крестцовый спондиллодез заднего столба, задний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сердечная вальвулотомия, аортальный клапан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сердечная вальвулотомия, митральный клапан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сердечная вальвулотомия, клапан легочного ствола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сердечная вальвулотомия, трехстворчатый клапан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дефекта перегородки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неуточненного дефекта перегородки сердца путем протезирования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дефекта формирования перегородки атриовентрикулярного канала путем протезирования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электрокардиостимулятора любого типа однокамерным устройством, с уточненной частотой сокращений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только генератора импульсов автоматического кардиовертера/дефибрилятора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пульсационного баллона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Стентирование почечных, подвздошных, бедренных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химиоэмболизация опухолей печени, поджелудочной железы,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Гемиларингэктомия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30.2213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Установка голосового протеза после ларингэктомии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ларингэктомия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Интраторакальный анастомоз пищевода с интерпозицией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Дренаж кисты поджелудочной железы при помощи катетера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Марсупиализация кисты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Внутренний дренаж кисты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опухоли средостения с шунтированием сосудов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рестриктивная процедура на желудке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Эндоскопическое введение стента (трубки) в желчный проток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мастэктомия с одномоментной реконструкцией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вагинальная гистерэктомия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21.3214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опухоли полости носа и придаточных пазух с пластикой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резекция глотки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76.3914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опухолей костей лицевого черепа с пластикой дефекта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76.6413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Протезирование нижней челюсти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замена тазобедренного сустава при гемофилии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замена тазобедренного сустава при гемофилии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пальца руки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предплечья, запястья или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плеча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пальца ноги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стопы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бедра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внешнего фиксирующего устройства на прочие кости при заболеваниях, требующих этапной коррекции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плечевой кости с внутренней фиксацией блокирующим экстрамедуллярным имплантом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лучевой и локтевой кости с внутренней фиксацией блокирующим интраамедуллярным имплантом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лучевой и локтевой кости с внутренней фиксацией блокирующим экстрамедуллярным имплантом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бедренной кости с внутренней фиксацией блокирующим экстрамедуллярным имплантом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большеберцовой и малоберцовой кости с внутренней фиксацией блокирующим экстрамедуллярным имплантом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холодноплазменная коблация структур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криодеструкция синовиальной оболочки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вапоризация капсульно-связочных структур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холодноплазменная коблация структур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криодеструкция синовиальной оболочки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холодноплазменная коблация структур сустава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криодеструкция синовиальной оболочки сустава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вапоризация капсульно-связочных структур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Артроскопическое восстановление связок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криодеструкция синовиальной оболочки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холодноплазменная коблация структур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криодеструкция синовиальной оболочки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Замещение мочеточника сегментом тонкой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брюшинная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Биполярная трансуретральная резекция доброкачественной гиперплазии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Позадилонная или чреспузырная аденомэктомия у больных с осложненным течением доброкачественной гиперплазии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Хирургические вмешательства при инфравезикальной обструкции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Ретроперитонеальная диссекция (лапароскопическая резекция стенки кисты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Нефропексия (лапароскопическая ретроперитонеальная)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нервосберегающая простатэктомия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00.0990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 абляция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Ревизионное эндопротезирование с применением цементного спейсера с антибиотиком при гнойных осложнениях после эндопротезирования крупных суставов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лучевой и локтевой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Вспомогательная трансплантация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Незавершенное ЭКО на этапе индукции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Почечная денервация при резистентной артериальной гипертензии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Лобэктомия головного мозга при эпилепсии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с нейрохирургической навигацией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Частичное иссечение гипофиза через трансфеноидальный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иссечение гипофиза через трансфеноидальный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Рентгенэндоваскулярная эмболизация гломусной опухоли, гемангиомы волосистой части головы, лица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Экстра-интракраниальное васкулярное шунтирование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Клипирование аневризмы сосудов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Чрезкожная имплантация стентов во внутричерепные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(тотальная) эмболизация или окклюзия сосудов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эмболизации или окклюзия сосудов головы или шеи с использованием непокрытых спиралей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эмболизации или окклюзия сосудов головы или шеи с использованием биоактивных спиралей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установка стентов в каротидную артерию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Вентрикулостомия дна 3-го желудочка (эндоскопическая)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Эндартериоэктомия других артерий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Эндартериоэктомия (сонная артерия и ее ветви, яремная вена)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артериовенозного свища головного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Эндоваскулярное стентирование сосудов головы и шеи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81.6010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Вертебропластика при опухолях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протеза межпозвонкового диска на шейном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протеза межпозвонкового диска на пояснично-крестцовом уровне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грудного и поясничного позвонков, передний доступ, с фиксацией внутренними транспедикулярными системами и кейджами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грудного и поясничного позвонков, передний доступ, протезирование диска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грудного и поясничного позвонков, задний доступ, с фиксацией внутренними транспедикулярными системами и кейджами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Спондилодез поясничного и крестцового позвонков переднего столба, передний доступ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поясничного и крестцового позвонков, передний доступ, с фиксацией внутренними транспедикулярными системами и кейджами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поясничного и крестцового позвонков, передний доступ, протезирование диска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поясничного и крестцового позвонков, боковой поперечный доступ, с фиксацией внутренними транспедикулярными системами и кейджами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поясничного и крестцового позвонков, боковой поперечный доступ, протезирование диска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поясничного и крестцового позвонков, задний доступ, с фиксацией внутренними транспедикулярными системами и кейджами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вальвулопластика неуточненного сердечного клапана без замены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вальвулопластика аортального клапана без замены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вальвулопластика митрального клапана без замены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вальвулопластика клапана легочного ствола без замены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Отрытая вальвулопластика трехстворчатого клапана без замены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и другая замена аортального клапана тканевым трансплантатом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и другая замена митрального клапана тканевым трансплантатом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и другая замена клапана легочного ствола тканевым трансплантатом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и другая замена трехстворчатого клапана тканевым трансплантатом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Аннулопластика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Инфундибулэктомия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дефекта межпредсердной перегородки с помощью протеза, закрытым методом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дефекта межжелудочковой перегородки с помощью протеза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дефекта межпредсердной перегородки при помощи тканевого трансплантата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дефекта межжелудочковой перегородки с помощью трансплантата ткани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дефекта формирования перегородки атриовентрикулярного канала при помощи тканевого трансплантата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восстановление тетрады Фалло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восстановление аномального соединения легочных вен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восстановление артериального ствола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восстановление транспозиции магистральных сосудов, не классифицируемое в других рубриках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Межпредсердная транспозиция венозного оттока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аневризмы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Бандинг легочной артерии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Пластика аорто-легочного окна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Протезирование клапанов сердца с использованием интраоперационной радиочастотной аблации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бивентрикулярного электрокардиостимулятора без упоминания дефибрилляции системы в целом (CRT-P)</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дефекта межжелудочковой перегородки путем протезирования, закрытым методом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другого пораженного участка или ткани сердца с использованием эндоваскулярного доступа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Парциальная вентрикулэктомия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деструкция или удаление левого ушка предсердия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трансфенозного атриального и/или вентрикулярного электрода (электродов)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постоянного электрокардиостимулятора, первоначальное или его замена, без уточнения типа устройства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электрокардиостимулятора любого типа однокамерным устройством, с не уточненной частотой сокращения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электрокардиостимулятора любого типа двухкамерным устройством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Истмопластика при коарктации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Эндоваскулярное закрытие открытого артериального протока окклюдером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Лигирование открытого артериального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36.1000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Аортокоронарное шунтирование с использованием интраоперационной радиочастотной аблации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Аортокоронарное шунтирование двух коронарных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Аортокоронарное шунтирование трех коронарных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Аортокоронарное шунтирование четырех или более коронарных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Одинарное внутреннее маммарно-коронарное шунтирование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Двойное внутреннее маммарно – коронарное шунтирование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Баллонная вальвулопластика стеноза митрального отверстия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аорты с анастомозом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перерыва дуги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Транслюминальная баллонная ангиопластика при коарктации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Стентирование коарктации аорты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окклюзия больших аортолегочных коллатералей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эмболизация бронхиальных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замена аортального клапана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Увеличение существующего дефекта перегородки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кровеносного сосуда с использованием тканевого трансплантата в виде заплаты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кровеносного сосуда при помощи синтетического имплантата в виде заплаты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Рентгеноэндоваскулярная эмболизация (+электрокоагуляция)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эмболизация сосудов тазовых органов, маточных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Внутрисосудистый тромболизис церебральных артерий и синусов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Стапедэктомия с заменой стремени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стапедэктомии с заменой стремени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30.0902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Эндоскопическая микроларингохирургия гортани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ларингэктомия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Антестернальный анастомоз пищевода с интерпозицией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43.0019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Расширенная комбинированная гастрэктомия при злокачественных новообразованиях пищевода и желудка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Эзофагогастропластика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печеночно-поджелудочной ампулы (с реимплантацией общего желчного протока)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46.3900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 печеночного протока в желчный тракт у детей (порто-энтеростомия по Касаи с У-образным анастомозом по Ру)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удаление поджелудочной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Восстановительные (реконструктивно-пластические) операции на трахее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Восстановительные (реконструктивно-пластические) операции на бронхах</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34.0010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Модифицированная экстраперитонеальная задняя экзентерация. Системная зональная периаортальная и тазовая лимфодиссекция. Стриппинг диафрагмы. Перитонеумэктомия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Субтотальная резекция пищевода с расширенной двухзональной лимфодиссекцией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Внутригрудная эзофаго-эзофагостомия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Внутригрудной анастомоз пищевода с интерпозицией ободочной кишки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Расширенная комбинированная гемигепатэктомия при новообразованиях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субтотальная панкреатэктомия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панкреатикодуоденэктомия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07.8411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Видеоторакоскопическое удаление тимомы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17.0722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адреналэктомия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Торакоскопическая лобэктомия легкого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Видеоторакоскопическое ушивание буллы легкого с экстраплевральным пневмолизом и миниторакотомным доступом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42.4210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Торакоскопическая эзофагэктомия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42.8901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дивертикулэктомия пищевода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55.8602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Лапароскопический неоуретероцистоанастомоз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Лапароскопически ассистированная радикальная вагинальная трахелэктомия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Тотальная экстраперитонеальная репозиция пубо-цервикальной и тазовой фасций синтетическим сетчатым протезом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радикальная абдоминальная гистерэктомия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промонтофиксация матки сетчатым протезом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Пластические операции на глотке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замена тазобедренного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замена бедренной кости при гемофилии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замена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замена колена при гемофилии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замена межфалангового и пястно-фалангового сустава кисти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полная замена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замена локтевого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Перемещение или трансплантация сухожилия при гемофилии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Чрезкожная вертебропластика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Перемещение или трансплантация сухожилия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Реимплантация большого пальца руки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замена тазобедренного сустава (биполярный эндопротез)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отломков костей таза с внутренней фиксацией блокирующим экстрамедуллярным имплантом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мозаичная хондропластика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пластика капсульно-связочных структур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вапоризация капсульно-связочных структур плечевого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Артроскопическое сшивание мениска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пластика капсульно-связочных структур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Артроскопические операции при гемофилии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вапоризация капсульно-связочных структур коленного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80.279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Артроскопическая вапоризация капсульно-связочных структур голеностопного сустава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Артропластика пястно-фалангового и межфалангового сустава с помощью имплантата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Артропластика пястно-запястного сустава и суставов костей запястья с помощью имплантата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(перкутанная) нефролитотрипсия, нефролитолапаксия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55.5002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нефрэктомия (эндовидеохирургическая, ретроперитонеальная)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пластика лоханочно-мочеточникового сегмента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Уретроцистонеостомия по модифицированному методу Политано-Летбеттера с дополнительным антирефлюксным механизмом по Блохину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57.8404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Пластика пузырно-влагалищного свища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58.4904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уретры (пластика буккальным лоскутом)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63.8301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Микрохирургическая инвагинационная вазоэпидидимостомия при обструктивной азооспермии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55.5016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нефрэктомия с тромбэктомией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Радикальная цистэктомия с энтеропластикой (с созданием ортотопического мочевого пузыря) илеумкондуитом или колонкондуитом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электромагнитного слухового аппарата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бивентрикулярного дефибриллятора системы в целом (CRT-D)</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автоматического кардиовертера/дефибриллятора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только генератора импульсов автоматического кардиовертера/дефибриллятора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только электрода (электродов) автоматического кардиовертера/дефибриллятора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поврежденной ткани головного мозга с применением интраоперационного нейромониторинга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позвоночнике и спинном мозге с применением нейронавигации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03.7992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с применением рамочной стереотаксической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03.7993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нейростимулятора головного мозга с применением стереотаксической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грудного и поясничного позвонков, передний доступ, с внутренней фиксацией эндокорректорами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грудного и поясничного позвонков, задний доступ, с внутренней фиксацией эндокорректорами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поясничного и крестцового позвонков, передний доступ, с внутренней фиксацией эндокорректорами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поясничного и крестцового позвонков, боковой поперечный доступ, с внутренней фиксацией эндокорректорами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81.082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Спондиллодез поясничного и крестцового позвонков, задний доступ, с внутренней фиксацией эндокорректорами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замены тазобедренного сустава,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замены коленного сустава,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Прочее местное иссечение деструкции и повреждения сустава при гемофилии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Аллотрансплантация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Забор органа и/или ткани от живого, совместимого с реципиентом донора для трансплантации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мезенхимальных стволовых клеток костного мозга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трансплантация печени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почки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аутологичных гемопоэтических стволовых клеток без очистки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аллогенных гемопоэтических стволовых клеток без очистки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81.9610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сустава и/или кости при опухоли костей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Классическое экстракорпоральное оплодотворение, длинный протокол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Классическое экстракорпоральное оплодотворение, короткий протокол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Экстракорпоральное оплодотворение с проведением ИКСИ (интрацитоплазматическая инъекция сперматозоида в яйцеклетку), длинный протокол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Экстракорпоральное оплодотворение с проведением ИКСИ (интрацитоплазматическая инъекция сперматозоида в яйцеклетку), короткий протокол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36.1090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Сочетание аортокоронарного шунтирования и стентирования артерий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имплантация другого трансплантата в брюшную аорту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Эндоваскулярная имплантация протеза в грудную аорту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Забор органа и/или ткани от кадавра для трансплантации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или замена электрода (электродов) интракраниального нейростимулятора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или замена электрода (электродов) спинального нейростимулятора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Трансплантация легких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Комбинированная трансплантация комплекса "сердце – легкое"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сердца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имплантируемой вспомогательной сердечной системы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Замена автоматического кардиовертера/дефибриллятора, системы в целом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Экстракорпоральная мембранная оксигенация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пуповинных стволовых клеток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фетальных стволовых клеток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печени от кадавра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поджелудочной железы, неуточненная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почки от кадавра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92.201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Высокодозная брахитерапия рака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92.202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Интерстициальная лучевая терапия (брахитерапия) локализованного рака предстательной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Дистанционная лучевая терапия с использованием фотонов на линейном ускорителе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Радио-йод терапия заболеваний щитовидной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99.791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Заготовка стволовых гемопоэтических клеток крови для аутотрансплантации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Клипирование митрального отверстия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78.191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Применение внешнего фиксирующего устройства на кости таза, требующих этапной коррекции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селезенки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бедренной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большеберцовой и малоберцовой кости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нервной системе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Санационная фибробронхоскопия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Марсупиализация кисты слюнной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поврежденного участка слюнной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слюнной железы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слюнной железе или протоке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Дренаж области лица и дна полости рта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неба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поврежденного участка или ткани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в области рта без уточнения структуры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Сиаладенэктомия, не уточненная иначе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сиаладенэктомия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сиаладенэктомия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Широкое иссечение поврежденного участка губы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Расширение сфинктера Одди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Трансабдоминальный серкляж шейки матки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восстановление внутреннего цервикального зева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пораженного участка или ткани матки и поддерживающих структур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Хирургическая обработка раны, инфицированного участка или ожога кожи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обломков предплюсневых и плюсневых костей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обломков фаланг стопы с внутренней фиксацией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отломков фаланг кисти с внутренней фиксацией блокирующим интрамедуллярным остеосинтезом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костей запястья и пястных костей с внутренней фиксацией блокирующим интрамедуллярным остеосинтезом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транспедикулярная фиксация при лечении травм и заболеваний позвоночника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Транспедикулярная пластика тела позвонка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Корригирующая тибиальная остеотомия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92.321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"Радиохирургический метод лечения заболеваний ЦНС с применением аппарата Гамма-нож"</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12 к Стандарту</w:t>
            </w:r>
            <w:r>
              <w:br/>
            </w:r>
            <w:r>
              <w:rPr>
                <w:rFonts w:ascii="Times New Roman"/>
                <w:b w:val="false"/>
                <w:i w:val="false"/>
                <w:color w:val="000000"/>
                <w:sz w:val="20"/>
              </w:rPr>
              <w:t>оказания медицинской помощи</w:t>
            </w:r>
            <w:r>
              <w:br/>
            </w:r>
            <w:r>
              <w:rPr>
                <w:rFonts w:ascii="Times New Roman"/>
                <w:b w:val="false"/>
                <w:i w:val="false"/>
                <w:color w:val="000000"/>
                <w:sz w:val="20"/>
              </w:rPr>
              <w:t>в стационарных условиях в</w:t>
            </w:r>
            <w:r>
              <w:br/>
            </w:r>
            <w:r>
              <w:rPr>
                <w:rFonts w:ascii="Times New Roman"/>
                <w:b w:val="false"/>
                <w:i w:val="false"/>
                <w:color w:val="000000"/>
                <w:sz w:val="20"/>
              </w:rPr>
              <w:t>Республике Казахстан</w:t>
            </w:r>
          </w:p>
        </w:tc>
      </w:tr>
    </w:tbl>
    <w:bookmarkStart w:name="z415" w:id="370"/>
    <w:p>
      <w:pPr>
        <w:spacing w:after="0"/>
        <w:ind w:left="0"/>
        <w:jc w:val="left"/>
      </w:pPr>
      <w:r>
        <w:rPr>
          <w:rFonts w:ascii="Times New Roman"/>
          <w:b/>
          <w:i w:val="false"/>
          <w:color w:val="000000"/>
        </w:rPr>
        <w:t xml:space="preserve"> Перечень заболеваний, не входящих в перечень по кодам МКБ-10 для лечения в стационарных условиях</w:t>
      </w:r>
    </w:p>
    <w:bookmarkEnd w:id="370"/>
    <w:bookmarkStart w:name="z416" w:id="371"/>
    <w:p>
      <w:pPr>
        <w:spacing w:after="0"/>
        <w:ind w:left="0"/>
        <w:jc w:val="both"/>
      </w:pPr>
      <w:r>
        <w:rPr>
          <w:rFonts w:ascii="Times New Roman"/>
          <w:b w:val="false"/>
          <w:i w:val="false"/>
          <w:color w:val="000000"/>
          <w:sz w:val="28"/>
        </w:rPr>
        <w:t>
      В случае, если заболевание не входит в перечень заболеваний по кодам МКБ-10 для лечения в стационаре с круглосуточным наблюдением госпитализации подлежат:</w:t>
      </w:r>
    </w:p>
    <w:bookmarkEnd w:id="371"/>
    <w:bookmarkStart w:name="z417" w:id="372"/>
    <w:p>
      <w:pPr>
        <w:spacing w:after="0"/>
        <w:ind w:left="0"/>
        <w:jc w:val="both"/>
      </w:pPr>
      <w:r>
        <w:rPr>
          <w:rFonts w:ascii="Times New Roman"/>
          <w:b w:val="false"/>
          <w:i w:val="false"/>
          <w:color w:val="000000"/>
          <w:sz w:val="28"/>
        </w:rPr>
        <w:t>
      дети до 18 лет, беременные, родильницы, лица старше 65 лет;</w:t>
      </w:r>
    </w:p>
    <w:bookmarkEnd w:id="372"/>
    <w:bookmarkStart w:name="z418" w:id="373"/>
    <w:p>
      <w:pPr>
        <w:spacing w:after="0"/>
        <w:ind w:left="0"/>
        <w:jc w:val="both"/>
      </w:pPr>
      <w:r>
        <w:rPr>
          <w:rFonts w:ascii="Times New Roman"/>
          <w:b w:val="false"/>
          <w:i w:val="false"/>
          <w:color w:val="000000"/>
          <w:sz w:val="28"/>
        </w:rPr>
        <w:t>
      лица, которым проведена дополнительная оценка состояния по критериям в соответствии с профилем заболевания и по результатам которой имеется необходимость круглосуточного врачебного наблюдения:</w:t>
      </w:r>
    </w:p>
    <w:bookmarkEnd w:id="373"/>
    <w:bookmarkStart w:name="z419" w:id="374"/>
    <w:p>
      <w:pPr>
        <w:spacing w:after="0"/>
        <w:ind w:left="0"/>
        <w:jc w:val="both"/>
      </w:pPr>
      <w:r>
        <w:rPr>
          <w:rFonts w:ascii="Times New Roman"/>
          <w:b w:val="false"/>
          <w:i w:val="false"/>
          <w:color w:val="000000"/>
          <w:sz w:val="28"/>
        </w:rPr>
        <w:t>
      1) при болезнях нервной системы:</w:t>
      </w:r>
    </w:p>
    <w:bookmarkEnd w:id="374"/>
    <w:bookmarkStart w:name="z420" w:id="375"/>
    <w:p>
      <w:pPr>
        <w:spacing w:after="0"/>
        <w:ind w:left="0"/>
        <w:jc w:val="both"/>
      </w:pPr>
      <w:r>
        <w:rPr>
          <w:rFonts w:ascii="Times New Roman"/>
          <w:b w:val="false"/>
          <w:i w:val="false"/>
          <w:color w:val="000000"/>
          <w:sz w:val="28"/>
        </w:rPr>
        <w:t>
      G50.0 Невралгия тройничного нерва;</w:t>
      </w:r>
    </w:p>
    <w:bookmarkEnd w:id="375"/>
    <w:bookmarkStart w:name="z421" w:id="376"/>
    <w:p>
      <w:pPr>
        <w:spacing w:after="0"/>
        <w:ind w:left="0"/>
        <w:jc w:val="both"/>
      </w:pPr>
      <w:r>
        <w:rPr>
          <w:rFonts w:ascii="Times New Roman"/>
          <w:b w:val="false"/>
          <w:i w:val="false"/>
          <w:color w:val="000000"/>
          <w:sz w:val="28"/>
        </w:rPr>
        <w:t>
      G54.0 Поражения плечевого сплетения;</w:t>
      </w:r>
    </w:p>
    <w:bookmarkEnd w:id="376"/>
    <w:bookmarkStart w:name="z422" w:id="377"/>
    <w:p>
      <w:pPr>
        <w:spacing w:after="0"/>
        <w:ind w:left="0"/>
        <w:jc w:val="both"/>
      </w:pPr>
      <w:r>
        <w:rPr>
          <w:rFonts w:ascii="Times New Roman"/>
          <w:b w:val="false"/>
          <w:i w:val="false"/>
          <w:color w:val="000000"/>
          <w:sz w:val="28"/>
        </w:rPr>
        <w:t>
      G54.2 Поражения шейных корешков, не классифицированные в других рубриках;</w:t>
      </w:r>
    </w:p>
    <w:bookmarkEnd w:id="377"/>
    <w:bookmarkStart w:name="z423" w:id="378"/>
    <w:p>
      <w:pPr>
        <w:spacing w:after="0"/>
        <w:ind w:left="0"/>
        <w:jc w:val="both"/>
      </w:pPr>
      <w:r>
        <w:rPr>
          <w:rFonts w:ascii="Times New Roman"/>
          <w:b w:val="false"/>
          <w:i w:val="false"/>
          <w:color w:val="000000"/>
          <w:sz w:val="28"/>
        </w:rPr>
        <w:t>
      G54.4 Поражения поясничных корешков, не классифицированные в других рубриках.</w:t>
      </w:r>
    </w:p>
    <w:bookmarkEnd w:id="378"/>
    <w:bookmarkStart w:name="z424" w:id="379"/>
    <w:p>
      <w:pPr>
        <w:spacing w:after="0"/>
        <w:ind w:left="0"/>
        <w:jc w:val="both"/>
      </w:pPr>
      <w:r>
        <w:rPr>
          <w:rFonts w:ascii="Times New Roman"/>
          <w:b w:val="false"/>
          <w:i w:val="false"/>
          <w:color w:val="000000"/>
          <w:sz w:val="28"/>
        </w:rPr>
        <w:t>
      При наличии болевого синдрома с признаками радикулопатии, спондилоартроза, дегенеративно-дистрофических изменений, протрузии и грыжи межпозвоночных дисков позвоночника, подтвержденных рентгенологически и магнитно-резонансной томографией, оценивается интенсивность боли по шкале оценки системе ВАШ (визуальная аналоговая шкала).</w:t>
      </w:r>
    </w:p>
    <w:bookmarkEnd w:id="379"/>
    <w:bookmarkStart w:name="z425" w:id="380"/>
    <w:p>
      <w:pPr>
        <w:spacing w:after="0"/>
        <w:ind w:left="0"/>
        <w:jc w:val="both"/>
      </w:pPr>
      <w:r>
        <w:rPr>
          <w:rFonts w:ascii="Times New Roman"/>
          <w:b w:val="false"/>
          <w:i w:val="false"/>
          <w:color w:val="000000"/>
          <w:sz w:val="28"/>
        </w:rPr>
        <w:t>
      Пациента просят отметить на неградуированной линии длиной 10 см точку, которая соответствует степени выраженности боли. Левая граница линии соответствует определению "боли нет", правая – "худшая боль, какую можно себе представить".</w:t>
      </w:r>
    </w:p>
    <w:bookmarkEnd w:id="380"/>
    <w:bookmarkStart w:name="z426" w:id="381"/>
    <w:p>
      <w:pPr>
        <w:spacing w:after="0"/>
        <w:ind w:left="0"/>
        <w:jc w:val="both"/>
      </w:pPr>
      <w:r>
        <w:rPr>
          <w:rFonts w:ascii="Times New Roman"/>
          <w:b w:val="false"/>
          <w:i w:val="false"/>
          <w:color w:val="000000"/>
          <w:sz w:val="28"/>
        </w:rPr>
        <w:t>
      Дополнительно осуществляются мероприятия по купированию болевого синдрома и через 30 минут проводится повторная оценка интенсивности боли.</w:t>
      </w:r>
    </w:p>
    <w:bookmarkEnd w:id="381"/>
    <w:bookmarkStart w:name="z427" w:id="382"/>
    <w:p>
      <w:pPr>
        <w:spacing w:after="0"/>
        <w:ind w:left="0"/>
        <w:jc w:val="both"/>
      </w:pPr>
      <w:r>
        <w:rPr>
          <w:rFonts w:ascii="Times New Roman"/>
          <w:b w:val="false"/>
          <w:i w:val="false"/>
          <w:color w:val="000000"/>
          <w:sz w:val="28"/>
        </w:rPr>
        <w:t>
      При динамической оценке изменения интенсивности боли более чем на 13 мм, специалист приемного отделения стационара рекомендует обратиться в организацию ПМСП по месту прикрепления и передает актив в поликлинику по месту жительства пациента.</w:t>
      </w:r>
    </w:p>
    <w:bookmarkEnd w:id="382"/>
    <w:bookmarkStart w:name="z428" w:id="383"/>
    <w:p>
      <w:pPr>
        <w:spacing w:after="0"/>
        <w:ind w:left="0"/>
        <w:jc w:val="both"/>
      </w:pPr>
      <w:r>
        <w:rPr>
          <w:rFonts w:ascii="Times New Roman"/>
          <w:b w:val="false"/>
          <w:i w:val="false"/>
          <w:color w:val="000000"/>
          <w:sz w:val="28"/>
        </w:rPr>
        <w:t>
      В случае отсутствия положительного эффекта пациент госпитализируется в стационар с круглосуточным наблюдением с указанием проведенных мероприятий и причиной госпитализации в информационной системе.</w:t>
      </w:r>
    </w:p>
    <w:bookmarkEnd w:id="383"/>
    <w:bookmarkStart w:name="z429" w:id="384"/>
    <w:p>
      <w:pPr>
        <w:spacing w:after="0"/>
        <w:ind w:left="0"/>
        <w:jc w:val="both"/>
      </w:pPr>
      <w:r>
        <w:rPr>
          <w:rFonts w:ascii="Times New Roman"/>
          <w:b w:val="false"/>
          <w:i w:val="false"/>
          <w:color w:val="000000"/>
          <w:sz w:val="28"/>
        </w:rPr>
        <w:t>
      2) при болезнях эндокринной системы:</w:t>
      </w:r>
    </w:p>
    <w:bookmarkEnd w:id="384"/>
    <w:bookmarkStart w:name="z430" w:id="385"/>
    <w:p>
      <w:pPr>
        <w:spacing w:after="0"/>
        <w:ind w:left="0"/>
        <w:jc w:val="both"/>
      </w:pPr>
      <w:r>
        <w:rPr>
          <w:rFonts w:ascii="Times New Roman"/>
          <w:b w:val="false"/>
          <w:i w:val="false"/>
          <w:color w:val="000000"/>
          <w:sz w:val="28"/>
        </w:rPr>
        <w:t>
      E05.0 Тиреотоксикоз с диффузным зобом;</w:t>
      </w:r>
    </w:p>
    <w:bookmarkEnd w:id="385"/>
    <w:bookmarkStart w:name="z431" w:id="386"/>
    <w:p>
      <w:pPr>
        <w:spacing w:after="0"/>
        <w:ind w:left="0"/>
        <w:jc w:val="both"/>
      </w:pPr>
      <w:r>
        <w:rPr>
          <w:rFonts w:ascii="Times New Roman"/>
          <w:b w:val="false"/>
          <w:i w:val="false"/>
          <w:color w:val="000000"/>
          <w:sz w:val="28"/>
        </w:rPr>
        <w:t>
      E05.2 Тиреотоксикоз с токсическим многоузловым зобом.</w:t>
      </w:r>
    </w:p>
    <w:bookmarkEnd w:id="386"/>
    <w:bookmarkStart w:name="z432" w:id="387"/>
    <w:p>
      <w:pPr>
        <w:spacing w:after="0"/>
        <w:ind w:left="0"/>
        <w:jc w:val="both"/>
      </w:pPr>
      <w:r>
        <w:rPr>
          <w:rFonts w:ascii="Times New Roman"/>
          <w:b w:val="false"/>
          <w:i w:val="false"/>
          <w:color w:val="000000"/>
          <w:sz w:val="28"/>
        </w:rPr>
        <w:t>
      Для оценки степени увеличения щитовидной железы, гормонального статуса, наличия симптомов тиреотоксикоза и признаков тиреотоксического криза проводится: ультразвуковое исследование (далее – УЗИ) щитовидной железы (диффузное увеличение объема щитовидной железы, гипоэхогенность ткани, усиление ее кровотока), электрокардиография (учащение сердечных сокращений; высокие, заостренные зубцы Р и Т; мерцание предсердий; экстрасистолия; депрессия сегмента ST, отрицательный зубец Т; признаки гипертрофии левого желудочка), анализ крови на гормон щитовидной железы (Т3 свободный, Т4 свободный, ТТГ).</w:t>
      </w:r>
    </w:p>
    <w:bookmarkEnd w:id="387"/>
    <w:bookmarkStart w:name="z433" w:id="388"/>
    <w:p>
      <w:pPr>
        <w:spacing w:after="0"/>
        <w:ind w:left="0"/>
        <w:jc w:val="both"/>
      </w:pPr>
      <w:r>
        <w:rPr>
          <w:rFonts w:ascii="Times New Roman"/>
          <w:b w:val="false"/>
          <w:i w:val="false"/>
          <w:color w:val="000000"/>
          <w:sz w:val="28"/>
        </w:rPr>
        <w:t>
      При наличии показаний, пациент госпитализируется в стационар с кругл</w:t>
      </w:r>
    </w:p>
    <w:bookmarkEnd w:id="388"/>
    <w:bookmarkStart w:name="z434" w:id="389"/>
    <w:p>
      <w:pPr>
        <w:spacing w:after="0"/>
        <w:ind w:left="0"/>
        <w:jc w:val="both"/>
      </w:pPr>
      <w:r>
        <w:rPr>
          <w:rFonts w:ascii="Times New Roman"/>
          <w:b w:val="false"/>
          <w:i w:val="false"/>
          <w:color w:val="000000"/>
          <w:sz w:val="28"/>
        </w:rPr>
        <w:t>
      E10.5 Инсулинзависимый сахарный диабет с нарушениями периферического кровообращения;</w:t>
      </w:r>
    </w:p>
    <w:bookmarkEnd w:id="389"/>
    <w:bookmarkStart w:name="z435" w:id="390"/>
    <w:p>
      <w:pPr>
        <w:spacing w:after="0"/>
        <w:ind w:left="0"/>
        <w:jc w:val="both"/>
      </w:pPr>
      <w:r>
        <w:rPr>
          <w:rFonts w:ascii="Times New Roman"/>
          <w:b w:val="false"/>
          <w:i w:val="false"/>
          <w:color w:val="000000"/>
          <w:sz w:val="28"/>
        </w:rPr>
        <w:t>
      E11.5 Инсулиннезависимый сахарный диабет с нарушениями периферического кровообращения.</w:t>
      </w:r>
    </w:p>
    <w:bookmarkEnd w:id="390"/>
    <w:bookmarkStart w:name="z436" w:id="391"/>
    <w:p>
      <w:pPr>
        <w:spacing w:after="0"/>
        <w:ind w:left="0"/>
        <w:jc w:val="both"/>
      </w:pPr>
      <w:r>
        <w:rPr>
          <w:rFonts w:ascii="Times New Roman"/>
          <w:b w:val="false"/>
          <w:i w:val="false"/>
          <w:color w:val="000000"/>
          <w:sz w:val="28"/>
        </w:rPr>
        <w:t>
      Оценивается состояние пациента на наличие осложнения: нарушение периферического кровоснабжения в виде упорных болей при ходьбе и в ночное время, перемежающаяся хромота, отсутствие пульсации на сосудах нижних конечностей, незаживающие выраженные трофические изменения от язв до гангрены.</w:t>
      </w:r>
    </w:p>
    <w:bookmarkEnd w:id="391"/>
    <w:bookmarkStart w:name="z437" w:id="392"/>
    <w:p>
      <w:pPr>
        <w:spacing w:after="0"/>
        <w:ind w:left="0"/>
        <w:jc w:val="both"/>
      </w:pPr>
      <w:r>
        <w:rPr>
          <w:rFonts w:ascii="Times New Roman"/>
          <w:b w:val="false"/>
          <w:i w:val="false"/>
          <w:color w:val="000000"/>
          <w:sz w:val="28"/>
        </w:rPr>
        <w:t>
      Проводятся лабораторные и инструментальные исследования:</w:t>
      </w:r>
    </w:p>
    <w:bookmarkEnd w:id="392"/>
    <w:bookmarkStart w:name="z438" w:id="393"/>
    <w:p>
      <w:pPr>
        <w:spacing w:after="0"/>
        <w:ind w:left="0"/>
        <w:jc w:val="both"/>
      </w:pPr>
      <w:r>
        <w:rPr>
          <w:rFonts w:ascii="Times New Roman"/>
          <w:b w:val="false"/>
          <w:i w:val="false"/>
          <w:color w:val="000000"/>
          <w:sz w:val="28"/>
        </w:rPr>
        <w:t>
      общий анализ крови и коагулограмма (тенденция к тромбообразованию);</w:t>
      </w:r>
    </w:p>
    <w:bookmarkEnd w:id="393"/>
    <w:bookmarkStart w:name="z439" w:id="394"/>
    <w:p>
      <w:pPr>
        <w:spacing w:after="0"/>
        <w:ind w:left="0"/>
        <w:jc w:val="both"/>
      </w:pPr>
      <w:r>
        <w:rPr>
          <w:rFonts w:ascii="Times New Roman"/>
          <w:b w:val="false"/>
          <w:i w:val="false"/>
          <w:color w:val="000000"/>
          <w:sz w:val="28"/>
        </w:rPr>
        <w:t>
      глюкоза крови (гипергликемия);</w:t>
      </w:r>
    </w:p>
    <w:bookmarkEnd w:id="394"/>
    <w:bookmarkStart w:name="z440" w:id="395"/>
    <w:p>
      <w:pPr>
        <w:spacing w:after="0"/>
        <w:ind w:left="0"/>
        <w:jc w:val="both"/>
      </w:pPr>
      <w:r>
        <w:rPr>
          <w:rFonts w:ascii="Times New Roman"/>
          <w:b w:val="false"/>
          <w:i w:val="false"/>
          <w:color w:val="000000"/>
          <w:sz w:val="28"/>
        </w:rPr>
        <w:t>
      холестерин крови (гиперхолестеринемия);</w:t>
      </w:r>
    </w:p>
    <w:bookmarkEnd w:id="395"/>
    <w:bookmarkStart w:name="z441" w:id="396"/>
    <w:p>
      <w:pPr>
        <w:spacing w:after="0"/>
        <w:ind w:left="0"/>
        <w:jc w:val="both"/>
      </w:pPr>
      <w:r>
        <w:rPr>
          <w:rFonts w:ascii="Times New Roman"/>
          <w:b w:val="false"/>
          <w:i w:val="false"/>
          <w:color w:val="000000"/>
          <w:sz w:val="28"/>
        </w:rPr>
        <w:t>
      УЗИ артерий нижних конечностей (замедление скорости кровотока).</w:t>
      </w:r>
    </w:p>
    <w:bookmarkEnd w:id="396"/>
    <w:bookmarkStart w:name="z442" w:id="397"/>
    <w:p>
      <w:pPr>
        <w:spacing w:after="0"/>
        <w:ind w:left="0"/>
        <w:jc w:val="both"/>
      </w:pPr>
      <w:r>
        <w:rPr>
          <w:rFonts w:ascii="Times New Roman"/>
          <w:b w:val="false"/>
          <w:i w:val="false"/>
          <w:color w:val="000000"/>
          <w:sz w:val="28"/>
        </w:rPr>
        <w:t>
      E10.6 Инсулинзависимый сахарный диабет с другими уточненными осложнениями.</w:t>
      </w:r>
    </w:p>
    <w:bookmarkEnd w:id="397"/>
    <w:bookmarkStart w:name="z443" w:id="398"/>
    <w:p>
      <w:pPr>
        <w:spacing w:after="0"/>
        <w:ind w:left="0"/>
        <w:jc w:val="both"/>
      </w:pPr>
      <w:r>
        <w:rPr>
          <w:rFonts w:ascii="Times New Roman"/>
          <w:b w:val="false"/>
          <w:i w:val="false"/>
          <w:color w:val="000000"/>
          <w:sz w:val="28"/>
        </w:rPr>
        <w:t>
      Оценивается состояние на наличие осложнений, требующих интенсивной терапии и постоянного врачебного наблюдения: неврологические осложнения в виде диабетической нейропатии, поражения глаз, поражения почек.</w:t>
      </w:r>
    </w:p>
    <w:bookmarkEnd w:id="398"/>
    <w:bookmarkStart w:name="z444" w:id="399"/>
    <w:p>
      <w:pPr>
        <w:spacing w:after="0"/>
        <w:ind w:left="0"/>
        <w:jc w:val="both"/>
      </w:pPr>
      <w:r>
        <w:rPr>
          <w:rFonts w:ascii="Times New Roman"/>
          <w:b w:val="false"/>
          <w:i w:val="false"/>
          <w:color w:val="000000"/>
          <w:sz w:val="28"/>
        </w:rPr>
        <w:t>
      Учитываются признаки высокого риска: микротромбоз сосудов глаз, преходящая слепота, тромбирование сосудов почек, почечная недостаточность, устойчивые к медикаментозному лечению.</w:t>
      </w:r>
    </w:p>
    <w:bookmarkEnd w:id="399"/>
    <w:bookmarkStart w:name="z445" w:id="400"/>
    <w:p>
      <w:pPr>
        <w:spacing w:after="0"/>
        <w:ind w:left="0"/>
        <w:jc w:val="both"/>
      </w:pPr>
      <w:r>
        <w:rPr>
          <w:rFonts w:ascii="Times New Roman"/>
          <w:b w:val="false"/>
          <w:i w:val="false"/>
          <w:color w:val="000000"/>
          <w:sz w:val="28"/>
        </w:rPr>
        <w:t>
      Проводятся лабораторные и инструментальные исследования:</w:t>
      </w:r>
    </w:p>
    <w:bookmarkEnd w:id="400"/>
    <w:bookmarkStart w:name="z446" w:id="401"/>
    <w:p>
      <w:pPr>
        <w:spacing w:after="0"/>
        <w:ind w:left="0"/>
        <w:jc w:val="both"/>
      </w:pPr>
      <w:r>
        <w:rPr>
          <w:rFonts w:ascii="Times New Roman"/>
          <w:b w:val="false"/>
          <w:i w:val="false"/>
          <w:color w:val="000000"/>
          <w:sz w:val="28"/>
        </w:rPr>
        <w:t>
      общий анализ крови и коагулограмма (тенденция к тромбообразованию);</w:t>
      </w:r>
    </w:p>
    <w:bookmarkEnd w:id="401"/>
    <w:bookmarkStart w:name="z447" w:id="402"/>
    <w:p>
      <w:pPr>
        <w:spacing w:after="0"/>
        <w:ind w:left="0"/>
        <w:jc w:val="both"/>
      </w:pPr>
      <w:r>
        <w:rPr>
          <w:rFonts w:ascii="Times New Roman"/>
          <w:b w:val="false"/>
          <w:i w:val="false"/>
          <w:color w:val="000000"/>
          <w:sz w:val="28"/>
        </w:rPr>
        <w:t>
      глюкоза крови (гипергликемия);</w:t>
      </w:r>
    </w:p>
    <w:bookmarkEnd w:id="402"/>
    <w:bookmarkStart w:name="z448" w:id="403"/>
    <w:p>
      <w:pPr>
        <w:spacing w:after="0"/>
        <w:ind w:left="0"/>
        <w:jc w:val="both"/>
      </w:pPr>
      <w:r>
        <w:rPr>
          <w:rFonts w:ascii="Times New Roman"/>
          <w:b w:val="false"/>
          <w:i w:val="false"/>
          <w:color w:val="000000"/>
          <w:sz w:val="28"/>
        </w:rPr>
        <w:t>
      биохимический анализ крови на содержание холестерина, креатинина, остаточного азота, показатели которых превышают нормы;</w:t>
      </w:r>
    </w:p>
    <w:bookmarkEnd w:id="403"/>
    <w:bookmarkStart w:name="z449" w:id="404"/>
    <w:p>
      <w:pPr>
        <w:spacing w:after="0"/>
        <w:ind w:left="0"/>
        <w:jc w:val="both"/>
      </w:pPr>
      <w:r>
        <w:rPr>
          <w:rFonts w:ascii="Times New Roman"/>
          <w:b w:val="false"/>
          <w:i w:val="false"/>
          <w:color w:val="000000"/>
          <w:sz w:val="28"/>
        </w:rPr>
        <w:t>
      общий анализ мочи (низкий удельный вес);</w:t>
      </w:r>
    </w:p>
    <w:bookmarkEnd w:id="404"/>
    <w:bookmarkStart w:name="z450" w:id="405"/>
    <w:p>
      <w:pPr>
        <w:spacing w:after="0"/>
        <w:ind w:left="0"/>
        <w:jc w:val="both"/>
      </w:pPr>
      <w:r>
        <w:rPr>
          <w:rFonts w:ascii="Times New Roman"/>
          <w:b w:val="false"/>
          <w:i w:val="false"/>
          <w:color w:val="000000"/>
          <w:sz w:val="28"/>
        </w:rPr>
        <w:t>
      скорость клубочковой фильтрации (СКФ) (снижение СКФ мочи менее 29-15 мл/мин.);</w:t>
      </w:r>
    </w:p>
    <w:bookmarkEnd w:id="405"/>
    <w:bookmarkStart w:name="z451" w:id="406"/>
    <w:p>
      <w:pPr>
        <w:spacing w:after="0"/>
        <w:ind w:left="0"/>
        <w:jc w:val="both"/>
      </w:pPr>
      <w:r>
        <w:rPr>
          <w:rFonts w:ascii="Times New Roman"/>
          <w:b w:val="false"/>
          <w:i w:val="false"/>
          <w:color w:val="000000"/>
          <w:sz w:val="28"/>
        </w:rPr>
        <w:t>
      офтальмоскопия (изменения на глазном дне: расширение, извитость вен, микроаневризмы; диабетическая катаракта, блефарит, кератопатия диабетическая ретинопатия, поражение роговицы, трофические язвы, вторичная глаукома).</w:t>
      </w:r>
    </w:p>
    <w:bookmarkEnd w:id="406"/>
    <w:bookmarkStart w:name="z452" w:id="407"/>
    <w:p>
      <w:pPr>
        <w:spacing w:after="0"/>
        <w:ind w:left="0"/>
        <w:jc w:val="both"/>
      </w:pPr>
      <w:r>
        <w:rPr>
          <w:rFonts w:ascii="Times New Roman"/>
          <w:b w:val="false"/>
          <w:i w:val="false"/>
          <w:color w:val="000000"/>
          <w:sz w:val="28"/>
        </w:rPr>
        <w:t>
      В случае наличия признаков осложнений и рисков пациент госпитализируется в стационар с круглосуточным наблюдением указанием проведенных мероприятий и причиной госпитализации в информационной системе.</w:t>
      </w:r>
    </w:p>
    <w:bookmarkEnd w:id="407"/>
    <w:bookmarkStart w:name="z453" w:id="408"/>
    <w:p>
      <w:pPr>
        <w:spacing w:after="0"/>
        <w:ind w:left="0"/>
        <w:jc w:val="both"/>
      </w:pPr>
      <w:r>
        <w:rPr>
          <w:rFonts w:ascii="Times New Roman"/>
          <w:b w:val="false"/>
          <w:i w:val="false"/>
          <w:color w:val="000000"/>
          <w:sz w:val="28"/>
        </w:rPr>
        <w:t>
      3) при болезнях системы кровообращения при заболеваниях:</w:t>
      </w:r>
    </w:p>
    <w:bookmarkEnd w:id="408"/>
    <w:bookmarkStart w:name="z454" w:id="409"/>
    <w:p>
      <w:pPr>
        <w:spacing w:after="0"/>
        <w:ind w:left="0"/>
        <w:jc w:val="both"/>
      </w:pPr>
      <w:r>
        <w:rPr>
          <w:rFonts w:ascii="Times New Roman"/>
          <w:b w:val="false"/>
          <w:i w:val="false"/>
          <w:color w:val="000000"/>
          <w:sz w:val="28"/>
        </w:rPr>
        <w:t>
      I 20.8 Другие формы стенокардии.</w:t>
      </w:r>
    </w:p>
    <w:bookmarkEnd w:id="409"/>
    <w:bookmarkStart w:name="z455" w:id="410"/>
    <w:p>
      <w:pPr>
        <w:spacing w:after="0"/>
        <w:ind w:left="0"/>
        <w:jc w:val="both"/>
      </w:pPr>
      <w:r>
        <w:rPr>
          <w:rFonts w:ascii="Times New Roman"/>
          <w:b w:val="false"/>
          <w:i w:val="false"/>
          <w:color w:val="000000"/>
          <w:sz w:val="28"/>
        </w:rPr>
        <w:t>
      Оценивается состояние на наличие риска осложнений, требующих интенсивной терапии и постоянного врачебного наблюдения: гемодинамическая нестабильность или кардиогенный шок, рецидивирующая или продолжающаяся боль в грудной клетке, устойчивая к медикаментозному лечению; жизнеугрожаемые аритмии или остановка сердца, повторные динамические изменения сегмента ST или зубца Т, особенно с преходящей элевацией сегмента ST.</w:t>
      </w:r>
    </w:p>
    <w:bookmarkEnd w:id="410"/>
    <w:bookmarkStart w:name="z456" w:id="411"/>
    <w:p>
      <w:pPr>
        <w:spacing w:after="0"/>
        <w:ind w:left="0"/>
        <w:jc w:val="both"/>
      </w:pPr>
      <w:r>
        <w:rPr>
          <w:rFonts w:ascii="Times New Roman"/>
          <w:b w:val="false"/>
          <w:i w:val="false"/>
          <w:color w:val="000000"/>
          <w:sz w:val="28"/>
        </w:rPr>
        <w:t>
      Проводятся лабораторные и инструментальные исследования:</w:t>
      </w:r>
    </w:p>
    <w:bookmarkEnd w:id="411"/>
    <w:bookmarkStart w:name="z457" w:id="412"/>
    <w:p>
      <w:pPr>
        <w:spacing w:after="0"/>
        <w:ind w:left="0"/>
        <w:jc w:val="both"/>
      </w:pPr>
      <w:r>
        <w:rPr>
          <w:rFonts w:ascii="Times New Roman"/>
          <w:b w:val="false"/>
          <w:i w:val="false"/>
          <w:color w:val="000000"/>
          <w:sz w:val="28"/>
        </w:rPr>
        <w:t>
      высокочувствительный тропонин при поступлении и через 1-3 часа повторно, или через 0-1 часов при наличии соответствующих анализаторов;</w:t>
      </w:r>
    </w:p>
    <w:bookmarkEnd w:id="412"/>
    <w:bookmarkStart w:name="z458" w:id="413"/>
    <w:p>
      <w:pPr>
        <w:spacing w:after="0"/>
        <w:ind w:left="0"/>
        <w:jc w:val="both"/>
      </w:pPr>
      <w:r>
        <w:rPr>
          <w:rFonts w:ascii="Times New Roman"/>
          <w:b w:val="false"/>
          <w:i w:val="false"/>
          <w:color w:val="000000"/>
          <w:sz w:val="28"/>
        </w:rPr>
        <w:t>
      при отсутствии стандартный тропонин T с повторным определением через 6-9 часов при необходимости (все методы в количественном измерении);</w:t>
      </w:r>
    </w:p>
    <w:bookmarkEnd w:id="413"/>
    <w:bookmarkStart w:name="z459" w:id="414"/>
    <w:p>
      <w:pPr>
        <w:spacing w:after="0"/>
        <w:ind w:left="0"/>
        <w:jc w:val="both"/>
      </w:pPr>
      <w:r>
        <w:rPr>
          <w:rFonts w:ascii="Times New Roman"/>
          <w:b w:val="false"/>
          <w:i w:val="false"/>
          <w:color w:val="000000"/>
          <w:sz w:val="28"/>
        </w:rPr>
        <w:t>
      общий анализ крови (гемоглобин, гематокрит, тромбоциты и др.);</w:t>
      </w:r>
    </w:p>
    <w:bookmarkEnd w:id="414"/>
    <w:bookmarkStart w:name="z460" w:id="415"/>
    <w:p>
      <w:pPr>
        <w:spacing w:after="0"/>
        <w:ind w:left="0"/>
        <w:jc w:val="both"/>
      </w:pPr>
      <w:r>
        <w:rPr>
          <w:rFonts w:ascii="Times New Roman"/>
          <w:b w:val="false"/>
          <w:i w:val="false"/>
          <w:color w:val="000000"/>
          <w:sz w:val="28"/>
        </w:rPr>
        <w:t>
      глюкоза крови;</w:t>
      </w:r>
    </w:p>
    <w:bookmarkEnd w:id="415"/>
    <w:bookmarkStart w:name="z461" w:id="416"/>
    <w:p>
      <w:pPr>
        <w:spacing w:after="0"/>
        <w:ind w:left="0"/>
        <w:jc w:val="both"/>
      </w:pPr>
      <w:r>
        <w:rPr>
          <w:rFonts w:ascii="Times New Roman"/>
          <w:b w:val="false"/>
          <w:i w:val="false"/>
          <w:color w:val="000000"/>
          <w:sz w:val="28"/>
        </w:rPr>
        <w:t>
      электрокардиография (далее - ЭКГ): признаки коронарной болезни сердца (в том числе, перенесенный инфаркт миокарда), смещение сегмента ST при ишемии миокарда или признаки поражения перикарда; гипертрофия левого желудочка, блокада ножки пучка Гиса, синдром преждевременного возбуждения желудочков, аритмии или нарушения проводимости;</w:t>
      </w:r>
    </w:p>
    <w:bookmarkEnd w:id="416"/>
    <w:bookmarkStart w:name="z462" w:id="417"/>
    <w:p>
      <w:pPr>
        <w:spacing w:after="0"/>
        <w:ind w:left="0"/>
        <w:jc w:val="both"/>
      </w:pPr>
      <w:r>
        <w:rPr>
          <w:rFonts w:ascii="Times New Roman"/>
          <w:b w:val="false"/>
          <w:i w:val="false"/>
          <w:color w:val="000000"/>
          <w:sz w:val="28"/>
        </w:rPr>
        <w:t>
      эхокардиография (при наличии): пороки клапанов, гипертрофическая кардиомиопатия, сниженная функция желудочков, нарушение локальной сократимости;</w:t>
      </w:r>
    </w:p>
    <w:bookmarkEnd w:id="417"/>
    <w:bookmarkStart w:name="z463" w:id="418"/>
    <w:p>
      <w:pPr>
        <w:spacing w:after="0"/>
        <w:ind w:left="0"/>
        <w:jc w:val="both"/>
      </w:pPr>
      <w:r>
        <w:rPr>
          <w:rFonts w:ascii="Times New Roman"/>
          <w:b w:val="false"/>
          <w:i w:val="false"/>
          <w:color w:val="000000"/>
          <w:sz w:val="28"/>
        </w:rPr>
        <w:t>
      суточное мониторирование ЭКГ (при наличии): критерии ишемии миокарда депрессия сегмента ST&gt; 2 мм и ее длительность.</w:t>
      </w:r>
    </w:p>
    <w:bookmarkEnd w:id="418"/>
    <w:bookmarkStart w:name="z464" w:id="419"/>
    <w:p>
      <w:pPr>
        <w:spacing w:after="0"/>
        <w:ind w:left="0"/>
        <w:jc w:val="both"/>
      </w:pPr>
      <w:r>
        <w:rPr>
          <w:rFonts w:ascii="Times New Roman"/>
          <w:b w:val="false"/>
          <w:i w:val="false"/>
          <w:color w:val="000000"/>
          <w:sz w:val="28"/>
        </w:rPr>
        <w:t>
      Учитываются сопутствующие состояния, провоцирующие ишемию миокарда или усугубляющие ее течение:</w:t>
      </w:r>
    </w:p>
    <w:bookmarkEnd w:id="419"/>
    <w:bookmarkStart w:name="z465" w:id="420"/>
    <w:p>
      <w:pPr>
        <w:spacing w:after="0"/>
        <w:ind w:left="0"/>
        <w:jc w:val="both"/>
      </w:pPr>
      <w:r>
        <w:rPr>
          <w:rFonts w:ascii="Times New Roman"/>
          <w:b w:val="false"/>
          <w:i w:val="false"/>
          <w:color w:val="000000"/>
          <w:sz w:val="28"/>
        </w:rPr>
        <w:t>
      повышающие потребление кислорода: артериальная гипертензия, гипертиреоз, аортальные пороки сердца;</w:t>
      </w:r>
    </w:p>
    <w:bookmarkEnd w:id="420"/>
    <w:bookmarkStart w:name="z466" w:id="421"/>
    <w:p>
      <w:pPr>
        <w:spacing w:after="0"/>
        <w:ind w:left="0"/>
        <w:jc w:val="both"/>
      </w:pPr>
      <w:r>
        <w:rPr>
          <w:rFonts w:ascii="Times New Roman"/>
          <w:b w:val="false"/>
          <w:i w:val="false"/>
          <w:color w:val="000000"/>
          <w:sz w:val="28"/>
        </w:rPr>
        <w:t>
      снижающие поступление кислорода: анемия; пневмония, бронхиальная астма, хроническая обструктивная болезнь легких, легочная гипертензия, гиперкоагуляция, врожденные и приобретенные пороки сердца.</w:t>
      </w:r>
    </w:p>
    <w:bookmarkEnd w:id="421"/>
    <w:bookmarkStart w:name="z467" w:id="422"/>
    <w:p>
      <w:pPr>
        <w:spacing w:after="0"/>
        <w:ind w:left="0"/>
        <w:jc w:val="both"/>
      </w:pPr>
      <w:r>
        <w:rPr>
          <w:rFonts w:ascii="Times New Roman"/>
          <w:b w:val="false"/>
          <w:i w:val="false"/>
          <w:color w:val="000000"/>
          <w:sz w:val="28"/>
        </w:rPr>
        <w:t>
      I 11.9 Гипертензивная (гипертоническая) болезнь с преимущественным поражением сердца без (застойной) сердечной недостаточности.</w:t>
      </w:r>
    </w:p>
    <w:bookmarkEnd w:id="422"/>
    <w:bookmarkStart w:name="z468" w:id="423"/>
    <w:p>
      <w:pPr>
        <w:spacing w:after="0"/>
        <w:ind w:left="0"/>
        <w:jc w:val="both"/>
      </w:pPr>
      <w:r>
        <w:rPr>
          <w:rFonts w:ascii="Times New Roman"/>
          <w:b w:val="false"/>
          <w:i w:val="false"/>
          <w:color w:val="000000"/>
          <w:sz w:val="28"/>
        </w:rPr>
        <w:t>
      Определяются основания для госпитализации:</w:t>
      </w:r>
    </w:p>
    <w:bookmarkEnd w:id="423"/>
    <w:bookmarkStart w:name="z469" w:id="424"/>
    <w:p>
      <w:pPr>
        <w:spacing w:after="0"/>
        <w:ind w:left="0"/>
        <w:jc w:val="both"/>
      </w:pPr>
      <w:r>
        <w:rPr>
          <w:rFonts w:ascii="Times New Roman"/>
          <w:b w:val="false"/>
          <w:i w:val="false"/>
          <w:color w:val="000000"/>
          <w:sz w:val="28"/>
        </w:rPr>
        <w:t>
      гипертонический криз, не купирующийся на догоспитальном этапе, в том числе в приемном отделении;</w:t>
      </w:r>
    </w:p>
    <w:bookmarkEnd w:id="424"/>
    <w:bookmarkStart w:name="z470" w:id="425"/>
    <w:p>
      <w:pPr>
        <w:spacing w:after="0"/>
        <w:ind w:left="0"/>
        <w:jc w:val="both"/>
      </w:pPr>
      <w:r>
        <w:rPr>
          <w:rFonts w:ascii="Times New Roman"/>
          <w:b w:val="false"/>
          <w:i w:val="false"/>
          <w:color w:val="000000"/>
          <w:sz w:val="28"/>
        </w:rPr>
        <w:t>
      гипертонический криз с выраженными проявлениями гипертонической энцефалопатии;</w:t>
      </w:r>
    </w:p>
    <w:bookmarkEnd w:id="425"/>
    <w:bookmarkStart w:name="z471" w:id="426"/>
    <w:p>
      <w:pPr>
        <w:spacing w:after="0"/>
        <w:ind w:left="0"/>
        <w:jc w:val="both"/>
      </w:pPr>
      <w:r>
        <w:rPr>
          <w:rFonts w:ascii="Times New Roman"/>
          <w:b w:val="false"/>
          <w:i w:val="false"/>
          <w:color w:val="000000"/>
          <w:sz w:val="28"/>
        </w:rPr>
        <w:t>
      Проводятся инструментальные исследования и оценивается:</w:t>
      </w:r>
    </w:p>
    <w:bookmarkEnd w:id="426"/>
    <w:bookmarkStart w:name="z472" w:id="427"/>
    <w:p>
      <w:pPr>
        <w:spacing w:after="0"/>
        <w:ind w:left="0"/>
        <w:jc w:val="both"/>
      </w:pPr>
      <w:r>
        <w:rPr>
          <w:rFonts w:ascii="Times New Roman"/>
          <w:b w:val="false"/>
          <w:i w:val="false"/>
          <w:color w:val="000000"/>
          <w:sz w:val="28"/>
        </w:rPr>
        <w:t>
      электрокардиография: отклонение электрической оси сердца влево, признаки гипертрофии левого желудочка, блокада ножки пучка Гиса, синдром преждевременного возбуждения желудочков, аритмии или нарушения проводимости;</w:t>
      </w:r>
    </w:p>
    <w:bookmarkEnd w:id="427"/>
    <w:bookmarkStart w:name="z473" w:id="428"/>
    <w:p>
      <w:pPr>
        <w:spacing w:after="0"/>
        <w:ind w:left="0"/>
        <w:jc w:val="both"/>
      </w:pPr>
      <w:r>
        <w:rPr>
          <w:rFonts w:ascii="Times New Roman"/>
          <w:b w:val="false"/>
          <w:i w:val="false"/>
          <w:color w:val="000000"/>
          <w:sz w:val="28"/>
        </w:rPr>
        <w:t>
      эхокардиографию (при наличии): пороки клапанов, сниженная функция желудочков, гипертрофия миокарда;</w:t>
      </w:r>
    </w:p>
    <w:bookmarkEnd w:id="428"/>
    <w:bookmarkStart w:name="z474" w:id="429"/>
    <w:p>
      <w:pPr>
        <w:spacing w:after="0"/>
        <w:ind w:left="0"/>
        <w:jc w:val="both"/>
      </w:pPr>
      <w:r>
        <w:rPr>
          <w:rFonts w:ascii="Times New Roman"/>
          <w:b w:val="false"/>
          <w:i w:val="false"/>
          <w:color w:val="000000"/>
          <w:sz w:val="28"/>
        </w:rPr>
        <w:t>
      суточное мониторирование артериального давления (при наличии).</w:t>
      </w:r>
    </w:p>
    <w:bookmarkEnd w:id="429"/>
    <w:bookmarkStart w:name="z475" w:id="430"/>
    <w:p>
      <w:pPr>
        <w:spacing w:after="0"/>
        <w:ind w:left="0"/>
        <w:jc w:val="both"/>
      </w:pPr>
      <w:r>
        <w:rPr>
          <w:rFonts w:ascii="Times New Roman"/>
          <w:b w:val="false"/>
          <w:i w:val="false"/>
          <w:color w:val="000000"/>
          <w:sz w:val="28"/>
        </w:rPr>
        <w:t>
      I67.8 Другие уточненные поражения сосудов мозга.</w:t>
      </w:r>
    </w:p>
    <w:bookmarkEnd w:id="430"/>
    <w:bookmarkStart w:name="z476" w:id="431"/>
    <w:p>
      <w:pPr>
        <w:spacing w:after="0"/>
        <w:ind w:left="0"/>
        <w:jc w:val="both"/>
      </w:pPr>
      <w:r>
        <w:rPr>
          <w:rFonts w:ascii="Times New Roman"/>
          <w:b w:val="false"/>
          <w:i w:val="false"/>
          <w:color w:val="000000"/>
          <w:sz w:val="28"/>
        </w:rPr>
        <w:t>
      Определяются основания для госпитализации:</w:t>
      </w:r>
    </w:p>
    <w:bookmarkEnd w:id="431"/>
    <w:bookmarkStart w:name="z477" w:id="432"/>
    <w:p>
      <w:pPr>
        <w:spacing w:after="0"/>
        <w:ind w:left="0"/>
        <w:jc w:val="both"/>
      </w:pPr>
      <w:r>
        <w:rPr>
          <w:rFonts w:ascii="Times New Roman"/>
          <w:b w:val="false"/>
          <w:i w:val="false"/>
          <w:color w:val="000000"/>
          <w:sz w:val="28"/>
        </w:rPr>
        <w:t>
      прогредиентное течение (нарастание симптомов недостаточности каротидной или вертебрально-базилярной системы):</w:t>
      </w:r>
    </w:p>
    <w:bookmarkEnd w:id="432"/>
    <w:bookmarkStart w:name="z478" w:id="433"/>
    <w:p>
      <w:pPr>
        <w:spacing w:after="0"/>
        <w:ind w:left="0"/>
        <w:jc w:val="both"/>
      </w:pPr>
      <w:r>
        <w:rPr>
          <w:rFonts w:ascii="Times New Roman"/>
          <w:b w:val="false"/>
          <w:i w:val="false"/>
          <w:color w:val="000000"/>
          <w:sz w:val="28"/>
        </w:rPr>
        <w:t>
      когнитивные расстройства;</w:t>
      </w:r>
    </w:p>
    <w:bookmarkEnd w:id="433"/>
    <w:bookmarkStart w:name="z479" w:id="434"/>
    <w:p>
      <w:pPr>
        <w:spacing w:after="0"/>
        <w:ind w:left="0"/>
        <w:jc w:val="both"/>
      </w:pPr>
      <w:r>
        <w:rPr>
          <w:rFonts w:ascii="Times New Roman"/>
          <w:b w:val="false"/>
          <w:i w:val="false"/>
          <w:color w:val="000000"/>
          <w:sz w:val="28"/>
        </w:rPr>
        <w:t>
      нарушения двигательных функций:</w:t>
      </w:r>
    </w:p>
    <w:bookmarkEnd w:id="434"/>
    <w:bookmarkStart w:name="z480" w:id="435"/>
    <w:p>
      <w:pPr>
        <w:spacing w:after="0"/>
        <w:ind w:left="0"/>
        <w:jc w:val="both"/>
      </w:pPr>
      <w:r>
        <w:rPr>
          <w:rFonts w:ascii="Times New Roman"/>
          <w:b w:val="false"/>
          <w:i w:val="false"/>
          <w:color w:val="000000"/>
          <w:sz w:val="28"/>
        </w:rPr>
        <w:t>
      транзиторная ишемическая атака, риск развития инсульта.</w:t>
      </w:r>
    </w:p>
    <w:bookmarkEnd w:id="435"/>
    <w:bookmarkStart w:name="z481" w:id="436"/>
    <w:p>
      <w:pPr>
        <w:spacing w:after="0"/>
        <w:ind w:left="0"/>
        <w:jc w:val="both"/>
      </w:pPr>
      <w:r>
        <w:rPr>
          <w:rFonts w:ascii="Times New Roman"/>
          <w:b w:val="false"/>
          <w:i w:val="false"/>
          <w:color w:val="000000"/>
          <w:sz w:val="28"/>
        </w:rPr>
        <w:t>
      В случае наличия признаков расстройств и рисков пациент госпитализируется в стационар с круглосуточным наблюдением с указанием проведенных мероприятий и причиной госпитализации в информационной системе.</w:t>
      </w:r>
    </w:p>
    <w:bookmarkEnd w:id="436"/>
    <w:bookmarkStart w:name="z482" w:id="437"/>
    <w:p>
      <w:pPr>
        <w:spacing w:after="0"/>
        <w:ind w:left="0"/>
        <w:jc w:val="both"/>
      </w:pPr>
      <w:r>
        <w:rPr>
          <w:rFonts w:ascii="Times New Roman"/>
          <w:b w:val="false"/>
          <w:i w:val="false"/>
          <w:color w:val="000000"/>
          <w:sz w:val="28"/>
        </w:rPr>
        <w:t>
      4) при болезнях органов пищеварения:</w:t>
      </w:r>
    </w:p>
    <w:bookmarkEnd w:id="437"/>
    <w:bookmarkStart w:name="z483" w:id="438"/>
    <w:p>
      <w:pPr>
        <w:spacing w:after="0"/>
        <w:ind w:left="0"/>
        <w:jc w:val="both"/>
      </w:pPr>
      <w:r>
        <w:rPr>
          <w:rFonts w:ascii="Times New Roman"/>
          <w:b w:val="false"/>
          <w:i w:val="false"/>
          <w:color w:val="000000"/>
          <w:sz w:val="28"/>
        </w:rPr>
        <w:t>
      K25.3 Язва желудка острая без кровотечения и прободения;</w:t>
      </w:r>
    </w:p>
    <w:bookmarkEnd w:id="438"/>
    <w:bookmarkStart w:name="z484" w:id="439"/>
    <w:p>
      <w:pPr>
        <w:spacing w:after="0"/>
        <w:ind w:left="0"/>
        <w:jc w:val="both"/>
      </w:pPr>
      <w:r>
        <w:rPr>
          <w:rFonts w:ascii="Times New Roman"/>
          <w:b w:val="false"/>
          <w:i w:val="false"/>
          <w:color w:val="000000"/>
          <w:sz w:val="28"/>
        </w:rPr>
        <w:t>
      K26.3 Язва двенадцатиперстной кишки острая без кровотечения и прободения.</w:t>
      </w:r>
    </w:p>
    <w:bookmarkEnd w:id="439"/>
    <w:bookmarkStart w:name="z485" w:id="440"/>
    <w:p>
      <w:pPr>
        <w:spacing w:after="0"/>
        <w:ind w:left="0"/>
        <w:jc w:val="both"/>
      </w:pPr>
      <w:r>
        <w:rPr>
          <w:rFonts w:ascii="Times New Roman"/>
          <w:b w:val="false"/>
          <w:i w:val="false"/>
          <w:color w:val="000000"/>
          <w:sz w:val="28"/>
        </w:rPr>
        <w:t>
      Определяются основания для госпитализации:</w:t>
      </w:r>
    </w:p>
    <w:bookmarkEnd w:id="440"/>
    <w:bookmarkStart w:name="z486" w:id="441"/>
    <w:p>
      <w:pPr>
        <w:spacing w:after="0"/>
        <w:ind w:left="0"/>
        <w:jc w:val="both"/>
      </w:pPr>
      <w:r>
        <w:rPr>
          <w:rFonts w:ascii="Times New Roman"/>
          <w:b w:val="false"/>
          <w:i w:val="false"/>
          <w:color w:val="000000"/>
          <w:sz w:val="28"/>
        </w:rPr>
        <w:t>
      интенсивная боль, сопровождаемая диспепсией, не купируемая спазмолитиками на догоспитальном этапе и в приемном отделении;</w:t>
      </w:r>
    </w:p>
    <w:bookmarkEnd w:id="441"/>
    <w:bookmarkStart w:name="z487" w:id="442"/>
    <w:p>
      <w:pPr>
        <w:spacing w:after="0"/>
        <w:ind w:left="0"/>
        <w:jc w:val="both"/>
      </w:pPr>
      <w:r>
        <w:rPr>
          <w:rFonts w:ascii="Times New Roman"/>
          <w:b w:val="false"/>
          <w:i w:val="false"/>
          <w:color w:val="000000"/>
          <w:sz w:val="28"/>
        </w:rPr>
        <w:t>
      язвенная болезнь, ассоциированная с Helicobacter pylori, не поддающаяся эрадикации на догоспитальном этапе;</w:t>
      </w:r>
    </w:p>
    <w:bookmarkEnd w:id="442"/>
    <w:bookmarkStart w:name="z488" w:id="443"/>
    <w:p>
      <w:pPr>
        <w:spacing w:after="0"/>
        <w:ind w:left="0"/>
        <w:jc w:val="both"/>
      </w:pPr>
      <w:r>
        <w:rPr>
          <w:rFonts w:ascii="Times New Roman"/>
          <w:b w:val="false"/>
          <w:i w:val="false"/>
          <w:color w:val="000000"/>
          <w:sz w:val="28"/>
        </w:rPr>
        <w:t>
      язвенная болезнь желудка при отягощенном семейном анамнезе с целью исключения малигнизации;</w:t>
      </w:r>
    </w:p>
    <w:bookmarkEnd w:id="443"/>
    <w:bookmarkStart w:name="z489" w:id="444"/>
    <w:p>
      <w:pPr>
        <w:spacing w:after="0"/>
        <w:ind w:left="0"/>
        <w:jc w:val="both"/>
      </w:pPr>
      <w:r>
        <w:rPr>
          <w:rFonts w:ascii="Times New Roman"/>
          <w:b w:val="false"/>
          <w:i w:val="false"/>
          <w:color w:val="000000"/>
          <w:sz w:val="28"/>
        </w:rPr>
        <w:t>
      язвенная болезнь с синдромом взаимного отягощения (сопутствующие заболевания).</w:t>
      </w:r>
    </w:p>
    <w:bookmarkEnd w:id="444"/>
    <w:bookmarkStart w:name="z490" w:id="445"/>
    <w:p>
      <w:pPr>
        <w:spacing w:after="0"/>
        <w:ind w:left="0"/>
        <w:jc w:val="both"/>
      </w:pPr>
      <w:r>
        <w:rPr>
          <w:rFonts w:ascii="Times New Roman"/>
          <w:b w:val="false"/>
          <w:i w:val="false"/>
          <w:color w:val="000000"/>
          <w:sz w:val="28"/>
        </w:rPr>
        <w:t>
      K74.3 Первичный билиарный цирроз,</w:t>
      </w:r>
    </w:p>
    <w:bookmarkEnd w:id="445"/>
    <w:bookmarkStart w:name="z491" w:id="446"/>
    <w:p>
      <w:pPr>
        <w:spacing w:after="0"/>
        <w:ind w:left="0"/>
        <w:jc w:val="both"/>
      </w:pPr>
      <w:r>
        <w:rPr>
          <w:rFonts w:ascii="Times New Roman"/>
          <w:b w:val="false"/>
          <w:i w:val="false"/>
          <w:color w:val="000000"/>
          <w:sz w:val="28"/>
        </w:rPr>
        <w:t>
      K74.4 Вторичный билиарный цирроз.</w:t>
      </w:r>
    </w:p>
    <w:bookmarkEnd w:id="446"/>
    <w:bookmarkStart w:name="z492" w:id="447"/>
    <w:p>
      <w:pPr>
        <w:spacing w:after="0"/>
        <w:ind w:left="0"/>
        <w:jc w:val="both"/>
      </w:pPr>
      <w:r>
        <w:rPr>
          <w:rFonts w:ascii="Times New Roman"/>
          <w:b w:val="false"/>
          <w:i w:val="false"/>
          <w:color w:val="000000"/>
          <w:sz w:val="28"/>
        </w:rPr>
        <w:t>
      Выявляются основания для госпитализации:</w:t>
      </w:r>
    </w:p>
    <w:bookmarkEnd w:id="447"/>
    <w:bookmarkStart w:name="z493" w:id="448"/>
    <w:p>
      <w:pPr>
        <w:spacing w:after="0"/>
        <w:ind w:left="0"/>
        <w:jc w:val="both"/>
      </w:pPr>
      <w:r>
        <w:rPr>
          <w:rFonts w:ascii="Times New Roman"/>
          <w:b w:val="false"/>
          <w:i w:val="false"/>
          <w:color w:val="000000"/>
          <w:sz w:val="28"/>
        </w:rPr>
        <w:t>
      активность процесса, подтвержденная патологическими изменениями в крови как повышение показателей аланинаминотрансферазы (АлТ), аспартатаминотрансферазы (АсТ), более чем в 10 раз, критическое снижение свертываемости крови (протромбиновое время более 100 сек, международное нормализованное отношение (МНО) более 6,5).</w:t>
      </w:r>
    </w:p>
    <w:bookmarkEnd w:id="448"/>
    <w:bookmarkStart w:name="z494" w:id="449"/>
    <w:p>
      <w:pPr>
        <w:spacing w:after="0"/>
        <w:ind w:left="0"/>
        <w:jc w:val="both"/>
      </w:pPr>
      <w:r>
        <w:rPr>
          <w:rFonts w:ascii="Times New Roman"/>
          <w:b w:val="false"/>
          <w:i w:val="false"/>
          <w:color w:val="000000"/>
          <w:sz w:val="28"/>
        </w:rPr>
        <w:t>
      Оценивается риск возникновения осложнений, требующих интенсивной терапии и постоянного врачебного наблюдения:</w:t>
      </w:r>
    </w:p>
    <w:bookmarkEnd w:id="449"/>
    <w:bookmarkStart w:name="z495" w:id="450"/>
    <w:p>
      <w:pPr>
        <w:spacing w:after="0"/>
        <w:ind w:left="0"/>
        <w:jc w:val="both"/>
      </w:pPr>
      <w:r>
        <w:rPr>
          <w:rFonts w:ascii="Times New Roman"/>
          <w:b w:val="false"/>
          <w:i w:val="false"/>
          <w:color w:val="000000"/>
          <w:sz w:val="28"/>
        </w:rPr>
        <w:t>
      развитие комы: наличие патологических рефлексов: Бабинского, Жуковского, Гордона и Хоботкового;</w:t>
      </w:r>
    </w:p>
    <w:bookmarkEnd w:id="450"/>
    <w:bookmarkStart w:name="z496" w:id="451"/>
    <w:p>
      <w:pPr>
        <w:spacing w:after="0"/>
        <w:ind w:left="0"/>
        <w:jc w:val="both"/>
      </w:pPr>
      <w:r>
        <w:rPr>
          <w:rFonts w:ascii="Times New Roman"/>
          <w:b w:val="false"/>
          <w:i w:val="false"/>
          <w:color w:val="000000"/>
          <w:sz w:val="28"/>
        </w:rPr>
        <w:t>
      проведение фиброгастродуоденоскопии (подозрение на кровотечение из расширенных вен пищевода);</w:t>
      </w:r>
    </w:p>
    <w:bookmarkEnd w:id="451"/>
    <w:bookmarkStart w:name="z497" w:id="452"/>
    <w:p>
      <w:pPr>
        <w:spacing w:after="0"/>
        <w:ind w:left="0"/>
        <w:jc w:val="both"/>
      </w:pPr>
      <w:r>
        <w:rPr>
          <w:rFonts w:ascii="Times New Roman"/>
          <w:b w:val="false"/>
          <w:i w:val="false"/>
          <w:color w:val="000000"/>
          <w:sz w:val="28"/>
        </w:rPr>
        <w:t>
      электроэнцефалография (появление медленных дельта-волн, замедление альфа-ритма).</w:t>
      </w:r>
    </w:p>
    <w:bookmarkEnd w:id="452"/>
    <w:bookmarkStart w:name="z498" w:id="453"/>
    <w:p>
      <w:pPr>
        <w:spacing w:after="0"/>
        <w:ind w:left="0"/>
        <w:jc w:val="both"/>
      </w:pPr>
      <w:r>
        <w:rPr>
          <w:rFonts w:ascii="Times New Roman"/>
          <w:b w:val="false"/>
          <w:i w:val="false"/>
          <w:color w:val="000000"/>
          <w:sz w:val="28"/>
        </w:rPr>
        <w:t>
      В случае наличия признаков осложнений пациент госпитализируется в стационар с круглосуточным наблюдением с указанием проведенных мероприятий и причиной госпитализации в информационной системе.</w:t>
      </w:r>
    </w:p>
    <w:bookmarkEnd w:id="453"/>
    <w:bookmarkStart w:name="z499" w:id="454"/>
    <w:p>
      <w:pPr>
        <w:spacing w:after="0"/>
        <w:ind w:left="0"/>
        <w:jc w:val="both"/>
      </w:pPr>
      <w:r>
        <w:rPr>
          <w:rFonts w:ascii="Times New Roman"/>
          <w:b w:val="false"/>
          <w:i w:val="false"/>
          <w:color w:val="000000"/>
          <w:sz w:val="28"/>
        </w:rPr>
        <w:t>
      5) при болезнях костно-мышечной системы:</w:t>
      </w:r>
    </w:p>
    <w:bookmarkEnd w:id="454"/>
    <w:bookmarkStart w:name="z500" w:id="455"/>
    <w:p>
      <w:pPr>
        <w:spacing w:after="0"/>
        <w:ind w:left="0"/>
        <w:jc w:val="both"/>
      </w:pPr>
      <w:r>
        <w:rPr>
          <w:rFonts w:ascii="Times New Roman"/>
          <w:b w:val="false"/>
          <w:i w:val="false"/>
          <w:color w:val="000000"/>
          <w:sz w:val="28"/>
        </w:rPr>
        <w:t>
      М05.8 Другие серопозитивные ревматоидные артриты.</w:t>
      </w:r>
    </w:p>
    <w:bookmarkEnd w:id="455"/>
    <w:bookmarkStart w:name="z501" w:id="456"/>
    <w:p>
      <w:pPr>
        <w:spacing w:after="0"/>
        <w:ind w:left="0"/>
        <w:jc w:val="both"/>
      </w:pPr>
      <w:r>
        <w:rPr>
          <w:rFonts w:ascii="Times New Roman"/>
          <w:b w:val="false"/>
          <w:i w:val="false"/>
          <w:color w:val="000000"/>
          <w:sz w:val="28"/>
        </w:rPr>
        <w:t>
      Выявляются основания для госпитализации:</w:t>
      </w:r>
    </w:p>
    <w:bookmarkEnd w:id="456"/>
    <w:bookmarkStart w:name="z502" w:id="457"/>
    <w:p>
      <w:pPr>
        <w:spacing w:after="0"/>
        <w:ind w:left="0"/>
        <w:jc w:val="both"/>
      </w:pPr>
      <w:r>
        <w:rPr>
          <w:rFonts w:ascii="Times New Roman"/>
          <w:b w:val="false"/>
          <w:i w:val="false"/>
          <w:color w:val="000000"/>
          <w:sz w:val="28"/>
        </w:rPr>
        <w:t>
      некупируемый болевой синдром,</w:t>
      </w:r>
    </w:p>
    <w:bookmarkEnd w:id="457"/>
    <w:bookmarkStart w:name="z503" w:id="458"/>
    <w:p>
      <w:pPr>
        <w:spacing w:after="0"/>
        <w:ind w:left="0"/>
        <w:jc w:val="both"/>
      </w:pPr>
      <w:r>
        <w:rPr>
          <w:rFonts w:ascii="Times New Roman"/>
          <w:b w:val="false"/>
          <w:i w:val="false"/>
          <w:color w:val="000000"/>
          <w:sz w:val="28"/>
        </w:rPr>
        <w:t>
      нарушение подвижности суставов и затруднение самообслуживания.</w:t>
      </w:r>
    </w:p>
    <w:bookmarkEnd w:id="458"/>
    <w:bookmarkStart w:name="z504" w:id="459"/>
    <w:p>
      <w:pPr>
        <w:spacing w:after="0"/>
        <w:ind w:left="0"/>
        <w:jc w:val="both"/>
      </w:pPr>
      <w:r>
        <w:rPr>
          <w:rFonts w:ascii="Times New Roman"/>
          <w:b w:val="false"/>
          <w:i w:val="false"/>
          <w:color w:val="000000"/>
          <w:sz w:val="28"/>
        </w:rPr>
        <w:t>
      Активность процесса, подтвержденная патологическими изменениями:</w:t>
      </w:r>
    </w:p>
    <w:bookmarkEnd w:id="459"/>
    <w:bookmarkStart w:name="z505" w:id="460"/>
    <w:p>
      <w:pPr>
        <w:spacing w:after="0"/>
        <w:ind w:left="0"/>
        <w:jc w:val="both"/>
      </w:pPr>
      <w:r>
        <w:rPr>
          <w:rFonts w:ascii="Times New Roman"/>
          <w:b w:val="false"/>
          <w:i w:val="false"/>
          <w:color w:val="000000"/>
          <w:sz w:val="28"/>
        </w:rPr>
        <w:t>
      крови (ускорение скорости оседания эритроцитов, повышение С-реактивного белка, лейкоцитоз);</w:t>
      </w:r>
    </w:p>
    <w:bookmarkEnd w:id="460"/>
    <w:bookmarkStart w:name="z506" w:id="461"/>
    <w:p>
      <w:pPr>
        <w:spacing w:after="0"/>
        <w:ind w:left="0"/>
        <w:jc w:val="both"/>
      </w:pPr>
      <w:r>
        <w:rPr>
          <w:rFonts w:ascii="Times New Roman"/>
          <w:b w:val="false"/>
          <w:i w:val="false"/>
          <w:color w:val="000000"/>
          <w:sz w:val="28"/>
        </w:rPr>
        <w:t>
      рентгенологические изменения: деформация суставов, склероз субхондральной зоны.</w:t>
      </w:r>
    </w:p>
    <w:bookmarkEnd w:id="461"/>
    <w:bookmarkStart w:name="z507" w:id="462"/>
    <w:p>
      <w:pPr>
        <w:spacing w:after="0"/>
        <w:ind w:left="0"/>
        <w:jc w:val="both"/>
      </w:pPr>
      <w:r>
        <w:rPr>
          <w:rFonts w:ascii="Times New Roman"/>
          <w:b w:val="false"/>
          <w:i w:val="false"/>
          <w:color w:val="000000"/>
          <w:sz w:val="28"/>
        </w:rPr>
        <w:t>
      М42.1 Остеохондроз позвоночника у взрослых;</w:t>
      </w:r>
    </w:p>
    <w:bookmarkEnd w:id="462"/>
    <w:bookmarkStart w:name="z508" w:id="463"/>
    <w:p>
      <w:pPr>
        <w:spacing w:after="0"/>
        <w:ind w:left="0"/>
        <w:jc w:val="both"/>
      </w:pPr>
      <w:r>
        <w:rPr>
          <w:rFonts w:ascii="Times New Roman"/>
          <w:b w:val="false"/>
          <w:i w:val="false"/>
          <w:color w:val="000000"/>
          <w:sz w:val="28"/>
        </w:rPr>
        <w:t>
      М51.1 Поражения межпозвоночных дисков поясничного и других отделов с радикулопатией.</w:t>
      </w:r>
    </w:p>
    <w:bookmarkEnd w:id="463"/>
    <w:bookmarkStart w:name="z509" w:id="464"/>
    <w:p>
      <w:pPr>
        <w:spacing w:after="0"/>
        <w:ind w:left="0"/>
        <w:jc w:val="both"/>
      </w:pPr>
      <w:r>
        <w:rPr>
          <w:rFonts w:ascii="Times New Roman"/>
          <w:b w:val="false"/>
          <w:i w:val="false"/>
          <w:color w:val="000000"/>
          <w:sz w:val="28"/>
        </w:rPr>
        <w:t>
      Выявляются основания для госпитализации: протрузии и грыжи межпозвоночных дисков различных отделов позвоночника, радикулопатии, спондилеза, спондилоартроза, дегенеративно-дистрофические изменения на рентгенографии и магнитно-резонансная томография позвоночника и оценивается риск развития осложнений:</w:t>
      </w:r>
    </w:p>
    <w:bookmarkEnd w:id="464"/>
    <w:bookmarkStart w:name="z510" w:id="465"/>
    <w:p>
      <w:pPr>
        <w:spacing w:after="0"/>
        <w:ind w:left="0"/>
        <w:jc w:val="both"/>
      </w:pPr>
      <w:r>
        <w:rPr>
          <w:rFonts w:ascii="Times New Roman"/>
          <w:b w:val="false"/>
          <w:i w:val="false"/>
          <w:color w:val="000000"/>
          <w:sz w:val="28"/>
        </w:rPr>
        <w:t>
      неврологические симптомы: снижение силы мышц конечностей до 2-3 баллов, признаки атрофии мышц;</w:t>
      </w:r>
    </w:p>
    <w:bookmarkEnd w:id="465"/>
    <w:bookmarkStart w:name="z511" w:id="466"/>
    <w:p>
      <w:pPr>
        <w:spacing w:after="0"/>
        <w:ind w:left="0"/>
        <w:jc w:val="both"/>
      </w:pPr>
      <w:r>
        <w:rPr>
          <w:rFonts w:ascii="Times New Roman"/>
          <w:b w:val="false"/>
          <w:i w:val="false"/>
          <w:color w:val="000000"/>
          <w:sz w:val="28"/>
        </w:rPr>
        <w:t>
      параличи, ведущие к ишемии и инфаркту спинного мозга.</w:t>
      </w:r>
    </w:p>
    <w:bookmarkEnd w:id="466"/>
    <w:bookmarkStart w:name="z512" w:id="467"/>
    <w:p>
      <w:pPr>
        <w:spacing w:after="0"/>
        <w:ind w:left="0"/>
        <w:jc w:val="both"/>
      </w:pPr>
      <w:r>
        <w:rPr>
          <w:rFonts w:ascii="Times New Roman"/>
          <w:b w:val="false"/>
          <w:i w:val="false"/>
          <w:color w:val="000000"/>
          <w:sz w:val="28"/>
        </w:rPr>
        <w:t>
      В случае наличия рисков пациент госпитализируется в стационар с круглосуточным наблюдением с указанием проведенных мероприятий и причиной госпитализации в информационной системе.</w:t>
      </w:r>
    </w:p>
    <w:bookmarkEnd w:id="467"/>
    <w:bookmarkStart w:name="z513" w:id="468"/>
    <w:p>
      <w:pPr>
        <w:spacing w:after="0"/>
        <w:ind w:left="0"/>
        <w:jc w:val="both"/>
      </w:pPr>
      <w:r>
        <w:rPr>
          <w:rFonts w:ascii="Times New Roman"/>
          <w:b w:val="false"/>
          <w:i w:val="false"/>
          <w:color w:val="000000"/>
          <w:sz w:val="28"/>
        </w:rPr>
        <w:t>
      6) болезни органов дыхания:</w:t>
      </w:r>
    </w:p>
    <w:bookmarkEnd w:id="468"/>
    <w:bookmarkStart w:name="z514" w:id="469"/>
    <w:p>
      <w:pPr>
        <w:spacing w:after="0"/>
        <w:ind w:left="0"/>
        <w:jc w:val="both"/>
      </w:pPr>
      <w:r>
        <w:rPr>
          <w:rFonts w:ascii="Times New Roman"/>
          <w:b w:val="false"/>
          <w:i w:val="false"/>
          <w:color w:val="000000"/>
          <w:sz w:val="28"/>
        </w:rPr>
        <w:t>
      J18.0 Бронхопневмония неуточненная;</w:t>
      </w:r>
    </w:p>
    <w:bookmarkEnd w:id="469"/>
    <w:bookmarkStart w:name="z515" w:id="470"/>
    <w:p>
      <w:pPr>
        <w:spacing w:after="0"/>
        <w:ind w:left="0"/>
        <w:jc w:val="both"/>
      </w:pPr>
      <w:r>
        <w:rPr>
          <w:rFonts w:ascii="Times New Roman"/>
          <w:b w:val="false"/>
          <w:i w:val="false"/>
          <w:color w:val="000000"/>
          <w:sz w:val="28"/>
        </w:rPr>
        <w:t>
      J18.8 Другая пневмония, возбудитель не уточнен;</w:t>
      </w:r>
    </w:p>
    <w:bookmarkEnd w:id="470"/>
    <w:bookmarkStart w:name="z516" w:id="471"/>
    <w:p>
      <w:pPr>
        <w:spacing w:after="0"/>
        <w:ind w:left="0"/>
        <w:jc w:val="both"/>
      </w:pPr>
      <w:r>
        <w:rPr>
          <w:rFonts w:ascii="Times New Roman"/>
          <w:b w:val="false"/>
          <w:i w:val="false"/>
          <w:color w:val="000000"/>
          <w:sz w:val="28"/>
        </w:rPr>
        <w:t>
      Оценивается тяжесть состояния: выраженный инфекционно-токсический синдром (одышка, гипотония, гипертермия). Выявляются признаки высокого риска и развитие осложнений: инфекционно-токсический шок, плеврит, абсцедирование.</w:t>
      </w:r>
    </w:p>
    <w:bookmarkEnd w:id="471"/>
    <w:bookmarkStart w:name="z517" w:id="472"/>
    <w:p>
      <w:pPr>
        <w:spacing w:after="0"/>
        <w:ind w:left="0"/>
        <w:jc w:val="both"/>
      </w:pPr>
      <w:r>
        <w:rPr>
          <w:rFonts w:ascii="Times New Roman"/>
          <w:b w:val="false"/>
          <w:i w:val="false"/>
          <w:color w:val="000000"/>
          <w:sz w:val="28"/>
        </w:rPr>
        <w:t>
      J44.8 Другая уточненная хроническая обструктивная легочная болезнь.</w:t>
      </w:r>
    </w:p>
    <w:bookmarkEnd w:id="472"/>
    <w:bookmarkStart w:name="z518" w:id="473"/>
    <w:p>
      <w:pPr>
        <w:spacing w:after="0"/>
        <w:ind w:left="0"/>
        <w:jc w:val="both"/>
      </w:pPr>
      <w:r>
        <w:rPr>
          <w:rFonts w:ascii="Times New Roman"/>
          <w:b w:val="false"/>
          <w:i w:val="false"/>
          <w:color w:val="000000"/>
          <w:sz w:val="28"/>
        </w:rPr>
        <w:t>
      Оценивается тяжесть состояния: значительное нарастание тяжести симптомов, внезапное развитие одышки в покое, появление новых симптомов - цианоз, периферический отeк, обострение, не купируемое проводимой терапией. Выявляются признаки высокого риска и развития осложнений: тромбоэмболия, пневмоторакс, фибрилляция предсердий.</w:t>
      </w:r>
    </w:p>
    <w:bookmarkEnd w:id="473"/>
    <w:bookmarkStart w:name="z519" w:id="474"/>
    <w:p>
      <w:pPr>
        <w:spacing w:after="0"/>
        <w:ind w:left="0"/>
        <w:jc w:val="both"/>
      </w:pPr>
      <w:r>
        <w:rPr>
          <w:rFonts w:ascii="Times New Roman"/>
          <w:b w:val="false"/>
          <w:i w:val="false"/>
          <w:color w:val="000000"/>
          <w:sz w:val="28"/>
        </w:rPr>
        <w:t>
      При наличии признаков высокого риска развития осложнений, пациент госпитализируется в стационар с круглосуточным наблюдением.</w:t>
      </w:r>
    </w:p>
    <w:bookmarkEnd w:id="474"/>
    <w:bookmarkStart w:name="z520" w:id="475"/>
    <w:p>
      <w:pPr>
        <w:spacing w:after="0"/>
        <w:ind w:left="0"/>
        <w:jc w:val="both"/>
      </w:pPr>
      <w:r>
        <w:rPr>
          <w:rFonts w:ascii="Times New Roman"/>
          <w:b w:val="false"/>
          <w:i w:val="false"/>
          <w:color w:val="000000"/>
          <w:sz w:val="28"/>
        </w:rPr>
        <w:t>
      J45.0 Астма с преобладанием аллергического компонента;</w:t>
      </w:r>
    </w:p>
    <w:bookmarkEnd w:id="475"/>
    <w:bookmarkStart w:name="z521" w:id="476"/>
    <w:p>
      <w:pPr>
        <w:spacing w:after="0"/>
        <w:ind w:left="0"/>
        <w:jc w:val="both"/>
      </w:pPr>
      <w:r>
        <w:rPr>
          <w:rFonts w:ascii="Times New Roman"/>
          <w:b w:val="false"/>
          <w:i w:val="false"/>
          <w:color w:val="000000"/>
          <w:sz w:val="28"/>
        </w:rPr>
        <w:t>
      J45.8 Смешанная астма.</w:t>
      </w:r>
    </w:p>
    <w:bookmarkEnd w:id="476"/>
    <w:bookmarkStart w:name="z522" w:id="477"/>
    <w:p>
      <w:pPr>
        <w:spacing w:after="0"/>
        <w:ind w:left="0"/>
        <w:jc w:val="both"/>
      </w:pPr>
      <w:r>
        <w:rPr>
          <w:rFonts w:ascii="Times New Roman"/>
          <w:b w:val="false"/>
          <w:i w:val="false"/>
          <w:color w:val="000000"/>
          <w:sz w:val="28"/>
        </w:rPr>
        <w:t>
      Оценивается состояние: экспираторная одышка, частота дыхательных движений составляет более 30 в 1 мин.</w:t>
      </w:r>
    </w:p>
    <w:bookmarkEnd w:id="477"/>
    <w:bookmarkStart w:name="z523" w:id="478"/>
    <w:p>
      <w:pPr>
        <w:spacing w:after="0"/>
        <w:ind w:left="0"/>
        <w:jc w:val="both"/>
      </w:pPr>
      <w:r>
        <w:rPr>
          <w:rFonts w:ascii="Times New Roman"/>
          <w:b w:val="false"/>
          <w:i w:val="false"/>
          <w:color w:val="000000"/>
          <w:sz w:val="28"/>
        </w:rPr>
        <w:t>
      Выявляются признаки высокого риска и развития осложнений: тяжелый приступ бронхиальной астмы, наличие дыхательной недостаточности.</w:t>
      </w:r>
    </w:p>
    <w:bookmarkEnd w:id="478"/>
    <w:bookmarkStart w:name="z524" w:id="479"/>
    <w:p>
      <w:pPr>
        <w:spacing w:after="0"/>
        <w:ind w:left="0"/>
        <w:jc w:val="both"/>
      </w:pPr>
      <w:r>
        <w:rPr>
          <w:rFonts w:ascii="Times New Roman"/>
          <w:b w:val="false"/>
          <w:i w:val="false"/>
          <w:color w:val="000000"/>
          <w:sz w:val="28"/>
        </w:rPr>
        <w:t>
      Проводятся функциональные методы исследования:</w:t>
      </w:r>
    </w:p>
    <w:bookmarkEnd w:id="479"/>
    <w:bookmarkStart w:name="z525" w:id="480"/>
    <w:p>
      <w:pPr>
        <w:spacing w:after="0"/>
        <w:ind w:left="0"/>
        <w:jc w:val="both"/>
      </w:pPr>
      <w:r>
        <w:rPr>
          <w:rFonts w:ascii="Times New Roman"/>
          <w:b w:val="false"/>
          <w:i w:val="false"/>
          <w:color w:val="000000"/>
          <w:sz w:val="28"/>
        </w:rPr>
        <w:t>
      пикфлоуметрия;</w:t>
      </w:r>
    </w:p>
    <w:bookmarkEnd w:id="480"/>
    <w:bookmarkStart w:name="z526" w:id="481"/>
    <w:p>
      <w:pPr>
        <w:spacing w:after="0"/>
        <w:ind w:left="0"/>
        <w:jc w:val="both"/>
      </w:pPr>
      <w:r>
        <w:rPr>
          <w:rFonts w:ascii="Times New Roman"/>
          <w:b w:val="false"/>
          <w:i w:val="false"/>
          <w:color w:val="000000"/>
          <w:sz w:val="28"/>
        </w:rPr>
        <w:t>
      спирометрия.</w:t>
      </w:r>
    </w:p>
    <w:bookmarkEnd w:id="481"/>
    <w:bookmarkStart w:name="z527" w:id="482"/>
    <w:p>
      <w:pPr>
        <w:spacing w:after="0"/>
        <w:ind w:left="0"/>
        <w:jc w:val="both"/>
      </w:pPr>
      <w:r>
        <w:rPr>
          <w:rFonts w:ascii="Times New Roman"/>
          <w:b w:val="false"/>
          <w:i w:val="false"/>
          <w:color w:val="000000"/>
          <w:sz w:val="28"/>
        </w:rPr>
        <w:t>
      При тяжелом приступе бронхиальной астмы объем форсированного выдоха за первую секунду при спирометрии, или пиковая скорость выдоха при пикфлоуметрии менее 80% от должных значений при пикфлоуметрии, вариабельность показателей объема форсированного выдоха за первую секунду при спирометрии или пиковая скорость выдоха &gt;30% при пикфлоуметрии.</w:t>
      </w:r>
    </w:p>
    <w:bookmarkEnd w:id="482"/>
    <w:bookmarkStart w:name="z528" w:id="483"/>
    <w:p>
      <w:pPr>
        <w:spacing w:after="0"/>
        <w:ind w:left="0"/>
        <w:jc w:val="both"/>
      </w:pPr>
      <w:r>
        <w:rPr>
          <w:rFonts w:ascii="Times New Roman"/>
          <w:b w:val="false"/>
          <w:i w:val="false"/>
          <w:color w:val="000000"/>
          <w:sz w:val="28"/>
        </w:rPr>
        <w:t>
      Пациенту назначаются бронхорасширяющие препараты, согласно клиническому протоколу лечения, при этом:</w:t>
      </w:r>
    </w:p>
    <w:bookmarkEnd w:id="483"/>
    <w:bookmarkStart w:name="z529" w:id="484"/>
    <w:p>
      <w:pPr>
        <w:spacing w:after="0"/>
        <w:ind w:left="0"/>
        <w:jc w:val="both"/>
      </w:pPr>
      <w:r>
        <w:rPr>
          <w:rFonts w:ascii="Times New Roman"/>
          <w:b w:val="false"/>
          <w:i w:val="false"/>
          <w:color w:val="000000"/>
          <w:sz w:val="28"/>
        </w:rPr>
        <w:t>
      нет быстрого эффекта;</w:t>
      </w:r>
    </w:p>
    <w:bookmarkEnd w:id="484"/>
    <w:bookmarkStart w:name="z530" w:id="485"/>
    <w:p>
      <w:pPr>
        <w:spacing w:after="0"/>
        <w:ind w:left="0"/>
        <w:jc w:val="both"/>
      </w:pPr>
      <w:r>
        <w:rPr>
          <w:rFonts w:ascii="Times New Roman"/>
          <w:b w:val="false"/>
          <w:i w:val="false"/>
          <w:color w:val="000000"/>
          <w:sz w:val="28"/>
        </w:rPr>
        <w:t>
      эффект сохраняется менее 3-х часов.</w:t>
      </w:r>
    </w:p>
    <w:bookmarkEnd w:id="485"/>
    <w:bookmarkStart w:name="z531" w:id="486"/>
    <w:p>
      <w:pPr>
        <w:spacing w:after="0"/>
        <w:ind w:left="0"/>
        <w:jc w:val="both"/>
      </w:pPr>
      <w:r>
        <w:rPr>
          <w:rFonts w:ascii="Times New Roman"/>
          <w:b w:val="false"/>
          <w:i w:val="false"/>
          <w:color w:val="000000"/>
          <w:sz w:val="28"/>
        </w:rPr>
        <w:t>
      кортикостероиды:</w:t>
      </w:r>
    </w:p>
    <w:bookmarkEnd w:id="486"/>
    <w:bookmarkStart w:name="z532" w:id="487"/>
    <w:p>
      <w:pPr>
        <w:spacing w:after="0"/>
        <w:ind w:left="0"/>
        <w:jc w:val="both"/>
      </w:pPr>
      <w:r>
        <w:rPr>
          <w:rFonts w:ascii="Times New Roman"/>
          <w:b w:val="false"/>
          <w:i w:val="false"/>
          <w:color w:val="000000"/>
          <w:sz w:val="28"/>
        </w:rPr>
        <w:t>
      нет улучшения в течение 2-6 часов после применения;</w:t>
      </w:r>
    </w:p>
    <w:bookmarkEnd w:id="487"/>
    <w:bookmarkStart w:name="z533" w:id="488"/>
    <w:p>
      <w:pPr>
        <w:spacing w:after="0"/>
        <w:ind w:left="0"/>
        <w:jc w:val="both"/>
      </w:pPr>
      <w:r>
        <w:rPr>
          <w:rFonts w:ascii="Times New Roman"/>
          <w:b w:val="false"/>
          <w:i w:val="false"/>
          <w:color w:val="000000"/>
          <w:sz w:val="28"/>
        </w:rPr>
        <w:t>
      наблюдается дальнейшее ухудшение, нарастание дыхательной и легочно-сердечной недостаточности, "немое легкое".</w:t>
      </w:r>
    </w:p>
    <w:bookmarkEnd w:id="488"/>
    <w:bookmarkStart w:name="z534" w:id="489"/>
    <w:p>
      <w:pPr>
        <w:spacing w:after="0"/>
        <w:ind w:left="0"/>
        <w:jc w:val="both"/>
      </w:pPr>
      <w:r>
        <w:rPr>
          <w:rFonts w:ascii="Times New Roman"/>
          <w:b w:val="false"/>
          <w:i w:val="false"/>
          <w:color w:val="000000"/>
          <w:sz w:val="28"/>
        </w:rPr>
        <w:t>
      В случае отсутствия положительного эффекта пациент госпитализируется в стационар с круглосуточным наблюдением с указанием проведенных мероприятий и причиной госпитализации в информационной системе.</w:t>
      </w:r>
    </w:p>
    <w:bookmarkEnd w:id="489"/>
    <w:bookmarkStart w:name="z535" w:id="490"/>
    <w:p>
      <w:pPr>
        <w:spacing w:after="0"/>
        <w:ind w:left="0"/>
        <w:jc w:val="both"/>
      </w:pPr>
      <w:r>
        <w:rPr>
          <w:rFonts w:ascii="Times New Roman"/>
          <w:b w:val="false"/>
          <w:i w:val="false"/>
          <w:color w:val="000000"/>
          <w:sz w:val="28"/>
        </w:rPr>
        <w:t>
      7) при болезнях мочеполовой системы:</w:t>
      </w:r>
    </w:p>
    <w:bookmarkEnd w:id="490"/>
    <w:bookmarkStart w:name="z536" w:id="491"/>
    <w:p>
      <w:pPr>
        <w:spacing w:after="0"/>
        <w:ind w:left="0"/>
        <w:jc w:val="both"/>
      </w:pPr>
      <w:r>
        <w:rPr>
          <w:rFonts w:ascii="Times New Roman"/>
          <w:b w:val="false"/>
          <w:i w:val="false"/>
          <w:color w:val="000000"/>
          <w:sz w:val="28"/>
        </w:rPr>
        <w:t>
      N10 Острый тубулоинтерстициальный нефрит;</w:t>
      </w:r>
    </w:p>
    <w:bookmarkEnd w:id="491"/>
    <w:bookmarkStart w:name="z537" w:id="492"/>
    <w:p>
      <w:pPr>
        <w:spacing w:after="0"/>
        <w:ind w:left="0"/>
        <w:jc w:val="both"/>
      </w:pPr>
      <w:r>
        <w:rPr>
          <w:rFonts w:ascii="Times New Roman"/>
          <w:b w:val="false"/>
          <w:i w:val="false"/>
          <w:color w:val="000000"/>
          <w:sz w:val="28"/>
        </w:rPr>
        <w:t>
      N11.1 Хронический обструктивный пиелонефрит;</w:t>
      </w:r>
    </w:p>
    <w:bookmarkEnd w:id="492"/>
    <w:bookmarkStart w:name="z538" w:id="493"/>
    <w:p>
      <w:pPr>
        <w:spacing w:after="0"/>
        <w:ind w:left="0"/>
        <w:jc w:val="both"/>
      </w:pPr>
      <w:r>
        <w:rPr>
          <w:rFonts w:ascii="Times New Roman"/>
          <w:b w:val="false"/>
          <w:i w:val="false"/>
          <w:color w:val="000000"/>
          <w:sz w:val="28"/>
        </w:rPr>
        <w:t>
      N11.8 Другие хронические тубулоинтерстициальные нефриты.</w:t>
      </w:r>
    </w:p>
    <w:bookmarkEnd w:id="493"/>
    <w:bookmarkStart w:name="z539" w:id="494"/>
    <w:p>
      <w:pPr>
        <w:spacing w:after="0"/>
        <w:ind w:left="0"/>
        <w:jc w:val="both"/>
      </w:pPr>
      <w:r>
        <w:rPr>
          <w:rFonts w:ascii="Times New Roman"/>
          <w:b w:val="false"/>
          <w:i w:val="false"/>
          <w:color w:val="000000"/>
          <w:sz w:val="28"/>
        </w:rPr>
        <w:t>
      Выявляются основания для госпитализации:</w:t>
      </w:r>
    </w:p>
    <w:bookmarkEnd w:id="494"/>
    <w:bookmarkStart w:name="z540" w:id="495"/>
    <w:p>
      <w:pPr>
        <w:spacing w:after="0"/>
        <w:ind w:left="0"/>
        <w:jc w:val="both"/>
      </w:pPr>
      <w:r>
        <w:rPr>
          <w:rFonts w:ascii="Times New Roman"/>
          <w:b w:val="false"/>
          <w:i w:val="false"/>
          <w:color w:val="000000"/>
          <w:sz w:val="28"/>
        </w:rPr>
        <w:t>
      некупируемая лихорадка на фоне приема антибиотиков выше 40 °С и подтвержденные лабораторно-инструментальные обследования в амбулаторных условиях:</w:t>
      </w:r>
    </w:p>
    <w:bookmarkEnd w:id="495"/>
    <w:bookmarkStart w:name="z541" w:id="496"/>
    <w:p>
      <w:pPr>
        <w:spacing w:after="0"/>
        <w:ind w:left="0"/>
        <w:jc w:val="both"/>
      </w:pPr>
      <w:r>
        <w:rPr>
          <w:rFonts w:ascii="Times New Roman"/>
          <w:b w:val="false"/>
          <w:i w:val="false"/>
          <w:color w:val="000000"/>
          <w:sz w:val="28"/>
        </w:rPr>
        <w:t>
      прогрессирующее снижение скорости клубочковой фильтрации менее 29-15 мл/мин,</w:t>
      </w:r>
    </w:p>
    <w:bookmarkEnd w:id="496"/>
    <w:bookmarkStart w:name="z542" w:id="497"/>
    <w:p>
      <w:pPr>
        <w:spacing w:after="0"/>
        <w:ind w:left="0"/>
        <w:jc w:val="both"/>
      </w:pPr>
      <w:r>
        <w:rPr>
          <w:rFonts w:ascii="Times New Roman"/>
          <w:b w:val="false"/>
          <w:i w:val="false"/>
          <w:color w:val="000000"/>
          <w:sz w:val="28"/>
        </w:rPr>
        <w:t>
      УЗИ уменьшение размеров почек,</w:t>
      </w:r>
    </w:p>
    <w:bookmarkEnd w:id="497"/>
    <w:bookmarkStart w:name="z543" w:id="498"/>
    <w:p>
      <w:pPr>
        <w:spacing w:after="0"/>
        <w:ind w:left="0"/>
        <w:jc w:val="both"/>
      </w:pPr>
      <w:r>
        <w:rPr>
          <w:rFonts w:ascii="Times New Roman"/>
          <w:b w:val="false"/>
          <w:i w:val="false"/>
          <w:color w:val="000000"/>
          <w:sz w:val="28"/>
        </w:rPr>
        <w:t>
      общий анализ крови (лейкоцитурия), общий анализ мочи (пиурия, протеинурия).</w:t>
      </w:r>
    </w:p>
    <w:bookmarkEnd w:id="498"/>
    <w:bookmarkStart w:name="z544" w:id="499"/>
    <w:p>
      <w:pPr>
        <w:spacing w:after="0"/>
        <w:ind w:left="0"/>
        <w:jc w:val="both"/>
      </w:pPr>
      <w:r>
        <w:rPr>
          <w:rFonts w:ascii="Times New Roman"/>
          <w:b w:val="false"/>
          <w:i w:val="false"/>
          <w:color w:val="000000"/>
          <w:sz w:val="28"/>
        </w:rPr>
        <w:t>
      Оценивается риск развития осложнений: абсцедирование, почечная недостаточность.</w:t>
      </w:r>
    </w:p>
    <w:bookmarkEnd w:id="499"/>
    <w:bookmarkStart w:name="z545" w:id="500"/>
    <w:p>
      <w:pPr>
        <w:spacing w:after="0"/>
        <w:ind w:left="0"/>
        <w:jc w:val="both"/>
      </w:pPr>
      <w:r>
        <w:rPr>
          <w:rFonts w:ascii="Times New Roman"/>
          <w:b w:val="false"/>
          <w:i w:val="false"/>
          <w:color w:val="000000"/>
          <w:sz w:val="28"/>
        </w:rPr>
        <w:t>
      N70.1 Хронический сальпингит и оофорит.</w:t>
      </w:r>
    </w:p>
    <w:bookmarkEnd w:id="500"/>
    <w:bookmarkStart w:name="z546" w:id="501"/>
    <w:p>
      <w:pPr>
        <w:spacing w:after="0"/>
        <w:ind w:left="0"/>
        <w:jc w:val="both"/>
      </w:pPr>
      <w:r>
        <w:rPr>
          <w:rFonts w:ascii="Times New Roman"/>
          <w:b w:val="false"/>
          <w:i w:val="false"/>
          <w:color w:val="000000"/>
          <w:sz w:val="28"/>
        </w:rPr>
        <w:t>
      Выявляются наличие оснований для госпитализации:</w:t>
      </w:r>
    </w:p>
    <w:bookmarkEnd w:id="501"/>
    <w:bookmarkStart w:name="z547" w:id="502"/>
    <w:p>
      <w:pPr>
        <w:spacing w:after="0"/>
        <w:ind w:left="0"/>
        <w:jc w:val="both"/>
      </w:pPr>
      <w:r>
        <w:rPr>
          <w:rFonts w:ascii="Times New Roman"/>
          <w:b w:val="false"/>
          <w:i w:val="false"/>
          <w:color w:val="000000"/>
          <w:sz w:val="28"/>
        </w:rPr>
        <w:t>
      симптомы интоксикации: повышение температуры тела, повышение скорости оседания эритроцитов, интенсивные боли;</w:t>
      </w:r>
    </w:p>
    <w:bookmarkEnd w:id="502"/>
    <w:bookmarkStart w:name="z548" w:id="503"/>
    <w:p>
      <w:pPr>
        <w:spacing w:after="0"/>
        <w:ind w:left="0"/>
        <w:jc w:val="both"/>
      </w:pPr>
      <w:r>
        <w:rPr>
          <w:rFonts w:ascii="Times New Roman"/>
          <w:b w:val="false"/>
          <w:i w:val="false"/>
          <w:color w:val="000000"/>
          <w:sz w:val="28"/>
        </w:rPr>
        <w:t>
      УЗИ (трансвагинально): наличие спаек и выпота в малом тазу; при гидро- или пиосальпинксе – опухолевидное изменение трубы.</w:t>
      </w:r>
    </w:p>
    <w:bookmarkEnd w:id="503"/>
    <w:bookmarkStart w:name="z549" w:id="504"/>
    <w:p>
      <w:pPr>
        <w:spacing w:after="0"/>
        <w:ind w:left="0"/>
        <w:jc w:val="both"/>
      </w:pPr>
      <w:r>
        <w:rPr>
          <w:rFonts w:ascii="Times New Roman"/>
          <w:b w:val="false"/>
          <w:i w:val="false"/>
          <w:color w:val="000000"/>
          <w:sz w:val="28"/>
        </w:rPr>
        <w:t>
      Оценивается риск развития осложнений: пельвиоперитонит, разрыв пиосальпинкса, апоплексия яичника.</w:t>
      </w:r>
    </w:p>
    <w:bookmarkEnd w:id="504"/>
    <w:bookmarkStart w:name="z550" w:id="505"/>
    <w:p>
      <w:pPr>
        <w:spacing w:after="0"/>
        <w:ind w:left="0"/>
        <w:jc w:val="both"/>
      </w:pPr>
      <w:r>
        <w:rPr>
          <w:rFonts w:ascii="Times New Roman"/>
          <w:b w:val="false"/>
          <w:i w:val="false"/>
          <w:color w:val="000000"/>
          <w:sz w:val="28"/>
        </w:rPr>
        <w:t>
      В случае отсутствия положительного эффекта и наличия признаков осложнений пациент госпитализируется в стационар с круглосуточным наблюдением с указанием проведенных мероприятий и причиной госпитализации в информационной системе.</w:t>
      </w:r>
    </w:p>
    <w:bookmarkEnd w:id="505"/>
    <w:bookmarkStart w:name="z551" w:id="506"/>
    <w:p>
      <w:pPr>
        <w:spacing w:after="0"/>
        <w:ind w:left="0"/>
        <w:jc w:val="both"/>
      </w:pPr>
      <w:r>
        <w:rPr>
          <w:rFonts w:ascii="Times New Roman"/>
          <w:b w:val="false"/>
          <w:i w:val="false"/>
          <w:color w:val="000000"/>
          <w:sz w:val="28"/>
        </w:rPr>
        <w:t>
      S06.0 Сотрясение головного мозга.</w:t>
      </w:r>
    </w:p>
    <w:bookmarkEnd w:id="506"/>
    <w:bookmarkStart w:name="z552" w:id="507"/>
    <w:p>
      <w:pPr>
        <w:spacing w:after="0"/>
        <w:ind w:left="0"/>
        <w:jc w:val="both"/>
      </w:pPr>
      <w:r>
        <w:rPr>
          <w:rFonts w:ascii="Times New Roman"/>
          <w:b w:val="false"/>
          <w:i w:val="false"/>
          <w:color w:val="000000"/>
          <w:sz w:val="28"/>
        </w:rPr>
        <w:t>
      При обращении пациента с подозрением на черепно-мозговую травму, осуществляется дифференциальная диагностика между сотрясением и ушибом головного мозга.</w:t>
      </w:r>
    </w:p>
    <w:bookmarkEnd w:id="507"/>
    <w:bookmarkStart w:name="z553" w:id="508"/>
    <w:p>
      <w:pPr>
        <w:spacing w:after="0"/>
        <w:ind w:left="0"/>
        <w:jc w:val="both"/>
      </w:pPr>
      <w:r>
        <w:rPr>
          <w:rFonts w:ascii="Times New Roman"/>
          <w:b w:val="false"/>
          <w:i w:val="false"/>
          <w:color w:val="000000"/>
          <w:sz w:val="28"/>
        </w:rPr>
        <w:t>
      При наличии симптомов ушиба головного мозга:</w:t>
      </w:r>
    </w:p>
    <w:bookmarkEnd w:id="508"/>
    <w:bookmarkStart w:name="z554" w:id="509"/>
    <w:p>
      <w:pPr>
        <w:spacing w:after="0"/>
        <w:ind w:left="0"/>
        <w:jc w:val="both"/>
      </w:pPr>
      <w:r>
        <w:rPr>
          <w:rFonts w:ascii="Times New Roman"/>
          <w:b w:val="false"/>
          <w:i w:val="false"/>
          <w:color w:val="000000"/>
          <w:sz w:val="28"/>
        </w:rPr>
        <w:t>
      потеря сознания: от нескольких минут и более;</w:t>
      </w:r>
    </w:p>
    <w:bookmarkEnd w:id="509"/>
    <w:bookmarkStart w:name="z555" w:id="510"/>
    <w:p>
      <w:pPr>
        <w:spacing w:after="0"/>
        <w:ind w:left="0"/>
        <w:jc w:val="both"/>
      </w:pPr>
      <w:r>
        <w:rPr>
          <w:rFonts w:ascii="Times New Roman"/>
          <w:b w:val="false"/>
          <w:i w:val="false"/>
          <w:color w:val="000000"/>
          <w:sz w:val="28"/>
        </w:rPr>
        <w:t>
      общее расстройство сознания: заторможенность, сонливость, неяркая амнезия, спутанность сознания;</w:t>
      </w:r>
    </w:p>
    <w:bookmarkEnd w:id="510"/>
    <w:bookmarkStart w:name="z556" w:id="511"/>
    <w:p>
      <w:pPr>
        <w:spacing w:after="0"/>
        <w:ind w:left="0"/>
        <w:jc w:val="both"/>
      </w:pPr>
      <w:r>
        <w:rPr>
          <w:rFonts w:ascii="Times New Roman"/>
          <w:b w:val="false"/>
          <w:i w:val="false"/>
          <w:color w:val="000000"/>
          <w:sz w:val="28"/>
        </w:rPr>
        <w:t>
      головная боль, возникающая из-за отека мозга, нарушения оттока ликвора, головокружение;</w:t>
      </w:r>
    </w:p>
    <w:bookmarkEnd w:id="511"/>
    <w:bookmarkStart w:name="z557" w:id="512"/>
    <w:p>
      <w:pPr>
        <w:spacing w:after="0"/>
        <w:ind w:left="0"/>
        <w:jc w:val="both"/>
      </w:pPr>
      <w:r>
        <w:rPr>
          <w:rFonts w:ascii="Times New Roman"/>
          <w:b w:val="false"/>
          <w:i w:val="false"/>
          <w:color w:val="000000"/>
          <w:sz w:val="28"/>
        </w:rPr>
        <w:t>
      тошнота и рвота, судороги;</w:t>
      </w:r>
    </w:p>
    <w:bookmarkEnd w:id="512"/>
    <w:bookmarkStart w:name="z558" w:id="513"/>
    <w:p>
      <w:pPr>
        <w:spacing w:after="0"/>
        <w:ind w:left="0"/>
        <w:jc w:val="both"/>
      </w:pPr>
      <w:r>
        <w:rPr>
          <w:rFonts w:ascii="Times New Roman"/>
          <w:b w:val="false"/>
          <w:i w:val="false"/>
          <w:color w:val="000000"/>
          <w:sz w:val="28"/>
        </w:rPr>
        <w:t>
      нарушение нормального уровня артериального давления: повышение от 140/80 мм рт. ст. до или более 180/100 мм рт. ст. при учащении сердцебиения до 120 или замедление до 45 ударов в минуту;</w:t>
      </w:r>
    </w:p>
    <w:bookmarkEnd w:id="513"/>
    <w:bookmarkStart w:name="z559" w:id="514"/>
    <w:p>
      <w:pPr>
        <w:spacing w:after="0"/>
        <w:ind w:left="0"/>
        <w:jc w:val="both"/>
      </w:pPr>
      <w:r>
        <w:rPr>
          <w:rFonts w:ascii="Times New Roman"/>
          <w:b w:val="false"/>
          <w:i w:val="false"/>
          <w:color w:val="000000"/>
          <w:sz w:val="28"/>
        </w:rPr>
        <w:t>
      гипертермия: от незначительного повышения температуры до 40—41°С;</w:t>
      </w:r>
    </w:p>
    <w:bookmarkEnd w:id="514"/>
    <w:bookmarkStart w:name="z560" w:id="515"/>
    <w:p>
      <w:pPr>
        <w:spacing w:after="0"/>
        <w:ind w:left="0"/>
        <w:jc w:val="both"/>
      </w:pPr>
      <w:r>
        <w:rPr>
          <w:rFonts w:ascii="Times New Roman"/>
          <w:b w:val="false"/>
          <w:i w:val="false"/>
          <w:color w:val="000000"/>
          <w:sz w:val="28"/>
        </w:rPr>
        <w:t>
      неврологические симптомы,</w:t>
      </w:r>
    </w:p>
    <w:bookmarkEnd w:id="515"/>
    <w:bookmarkStart w:name="z561" w:id="516"/>
    <w:p>
      <w:pPr>
        <w:spacing w:after="0"/>
        <w:ind w:left="0"/>
        <w:jc w:val="both"/>
      </w:pPr>
      <w:r>
        <w:rPr>
          <w:rFonts w:ascii="Times New Roman"/>
          <w:b w:val="false"/>
          <w:i w:val="false"/>
          <w:color w:val="000000"/>
          <w:sz w:val="28"/>
        </w:rPr>
        <w:t>
      возникающие из-за разрушения мозговых клеток, нарушения ликворного тока и отравления продуктами распада клеток: спонтанные движения глаз, мышечные спазмы, парез конечностей, утрата речи;</w:t>
      </w:r>
    </w:p>
    <w:bookmarkEnd w:id="516"/>
    <w:bookmarkStart w:name="z562" w:id="517"/>
    <w:p>
      <w:pPr>
        <w:spacing w:after="0"/>
        <w:ind w:left="0"/>
        <w:jc w:val="both"/>
      </w:pPr>
      <w:r>
        <w:rPr>
          <w:rFonts w:ascii="Times New Roman"/>
          <w:b w:val="false"/>
          <w:i w:val="false"/>
          <w:color w:val="000000"/>
          <w:sz w:val="28"/>
        </w:rPr>
        <w:t>
      менингеальные признаки разной степени выраженности.</w:t>
      </w:r>
    </w:p>
    <w:bookmarkEnd w:id="517"/>
    <w:bookmarkStart w:name="z563" w:id="518"/>
    <w:p>
      <w:pPr>
        <w:spacing w:after="0"/>
        <w:ind w:left="0"/>
        <w:jc w:val="both"/>
      </w:pPr>
      <w:r>
        <w:rPr>
          <w:rFonts w:ascii="Times New Roman"/>
          <w:b w:val="false"/>
          <w:i w:val="false"/>
          <w:color w:val="000000"/>
          <w:sz w:val="28"/>
        </w:rPr>
        <w:t>
      Для подтверждения проводится компьютерная томография головного мозга (наличие структурных изменений головного мозга и/или переломов костей черепа). В случае отсутствия возможности проведения компьютерной томографии, пациент госпитализируется в стационар с круглосуточным наблюдением для наблюдения в сроки от 3-х до 5-ти суток.</w:t>
      </w:r>
    </w:p>
    <w:bookmarkEnd w:id="518"/>
    <w:bookmarkStart w:name="z564" w:id="519"/>
    <w:p>
      <w:pPr>
        <w:spacing w:after="0"/>
        <w:ind w:left="0"/>
        <w:jc w:val="both"/>
      </w:pPr>
      <w:r>
        <w:rPr>
          <w:rFonts w:ascii="Times New Roman"/>
          <w:b w:val="false"/>
          <w:i w:val="false"/>
          <w:color w:val="000000"/>
          <w:sz w:val="28"/>
        </w:rPr>
        <w:t>
      Для исключения периода компенсированного травматического сдавления головного мозга (светлый промежуток) пациент наблюдается в условиях приемного покоя в течении суток.</w:t>
      </w:r>
    </w:p>
    <w:bookmarkEnd w:id="519"/>
    <w:bookmarkStart w:name="z565" w:id="520"/>
    <w:p>
      <w:pPr>
        <w:spacing w:after="0"/>
        <w:ind w:left="0"/>
        <w:jc w:val="both"/>
      </w:pPr>
      <w:r>
        <w:rPr>
          <w:rFonts w:ascii="Times New Roman"/>
          <w:b w:val="false"/>
          <w:i w:val="false"/>
          <w:color w:val="000000"/>
          <w:sz w:val="28"/>
        </w:rPr>
        <w:t>
      В случае подтверждения диагноза ушиба головного мозга пациент госпитализируется в стационар с круглосуточным наблюдением с указанием проведенных мероприятий и причиной госпитализации в информационной системе.</w:t>
      </w:r>
    </w:p>
    <w:bookmarkEnd w:id="520"/>
    <w:bookmarkStart w:name="z566" w:id="521"/>
    <w:p>
      <w:pPr>
        <w:spacing w:after="0"/>
        <w:ind w:left="0"/>
        <w:jc w:val="both"/>
      </w:pPr>
      <w:r>
        <w:rPr>
          <w:rFonts w:ascii="Times New Roman"/>
          <w:b w:val="false"/>
          <w:i w:val="false"/>
          <w:color w:val="000000"/>
          <w:sz w:val="28"/>
        </w:rPr>
        <w:t>
      При диагнозе сотрясения головного мозга пациенту рекомендуется покой, постельный режим не менее 5 (пяти) дней и наблюдение в амбулаторных условиях.</w:t>
      </w:r>
    </w:p>
    <w:bookmarkEnd w:id="521"/>
    <w:bookmarkStart w:name="z567" w:id="522"/>
    <w:p>
      <w:pPr>
        <w:spacing w:after="0"/>
        <w:ind w:left="0"/>
        <w:jc w:val="both"/>
      </w:pPr>
      <w:r>
        <w:rPr>
          <w:rFonts w:ascii="Times New Roman"/>
          <w:b w:val="false"/>
          <w:i w:val="false"/>
          <w:color w:val="000000"/>
          <w:sz w:val="28"/>
        </w:rPr>
        <w:t>
      J30.4 Аллергический ринит неуточненный, J45.0 Астма с преобладанием аллергического компонента, D69.0 Аллергическая пурпура L50.0Аллергическая крапивница, Т78.4 Аллергия неуточненная.</w:t>
      </w:r>
    </w:p>
    <w:bookmarkEnd w:id="522"/>
    <w:bookmarkStart w:name="z568" w:id="523"/>
    <w:p>
      <w:pPr>
        <w:spacing w:after="0"/>
        <w:ind w:left="0"/>
        <w:jc w:val="both"/>
      </w:pPr>
      <w:r>
        <w:rPr>
          <w:rFonts w:ascii="Times New Roman"/>
          <w:b w:val="false"/>
          <w:i w:val="false"/>
          <w:color w:val="000000"/>
          <w:sz w:val="28"/>
        </w:rPr>
        <w:t>
      Пациенты, с указанными кодами заболеваний, требующими проведения провокационного дозируемого теста под контролем врача-аллерголога, также подлежат госпитализации в стационар с круглосуточным наблюдением с отделением реанимации и интенсивной терапии.</w:t>
      </w:r>
    </w:p>
    <w:bookmarkEnd w:id="523"/>
    <w:bookmarkStart w:name="z569" w:id="524"/>
    <w:p>
      <w:pPr>
        <w:spacing w:after="0"/>
        <w:ind w:left="0"/>
        <w:jc w:val="both"/>
      </w:pPr>
      <w:r>
        <w:rPr>
          <w:rFonts w:ascii="Times New Roman"/>
          <w:b w:val="false"/>
          <w:i w:val="false"/>
          <w:color w:val="000000"/>
          <w:sz w:val="28"/>
        </w:rPr>
        <w:t>
      В случае несовпадения перечня обследований по вышеуказанным нозологиям согласно перечня кодов МКБ-10, необходимо ориентироваться на утвержденные клинические протоколы диагностики и лечения.</w:t>
      </w:r>
    </w:p>
    <w:bookmarkEnd w:id="52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 к приказу</w:t>
            </w:r>
            <w:r>
              <w:br/>
            </w:r>
            <w:r>
              <w:rPr>
                <w:rFonts w:ascii="Times New Roman"/>
                <w:b w:val="false"/>
                <w:i w:val="false"/>
                <w:color w:val="000000"/>
                <w:sz w:val="20"/>
              </w:rPr>
              <w:t>Министр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24 марта 2022 года</w:t>
            </w:r>
            <w:r>
              <w:br/>
            </w:r>
            <w:r>
              <w:rPr>
                <w:rFonts w:ascii="Times New Roman"/>
                <w:b w:val="false"/>
                <w:i w:val="false"/>
                <w:color w:val="000000"/>
                <w:sz w:val="20"/>
              </w:rPr>
              <w:t>№ ҚР- ДСМ-27</w:t>
            </w:r>
          </w:p>
        </w:tc>
      </w:tr>
    </w:tbl>
    <w:bookmarkStart w:name="z571" w:id="525"/>
    <w:p>
      <w:pPr>
        <w:spacing w:after="0"/>
        <w:ind w:left="0"/>
        <w:jc w:val="left"/>
      </w:pPr>
      <w:r>
        <w:rPr>
          <w:rFonts w:ascii="Times New Roman"/>
          <w:b/>
          <w:i w:val="false"/>
          <w:color w:val="000000"/>
        </w:rPr>
        <w:t xml:space="preserve"> Перечень некоторых приказов Министерства здравоохранения Республики Казахстан</w:t>
      </w:r>
    </w:p>
    <w:bookmarkEnd w:id="525"/>
    <w:bookmarkStart w:name="z572" w:id="526"/>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29 сентября 2015 года № 761 "Об утверждении правил оказания стационарной помощи" (зарегистрирован в Реестре государственной регистрации нормативных правовых актов Республики Казахстан под № 12204).</w:t>
      </w:r>
    </w:p>
    <w:bookmarkEnd w:id="526"/>
    <w:bookmarkStart w:name="z573" w:id="527"/>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16 апреля 2019 года № ҚР ДСМ-39 "О внесении изменения в приказ Министра здравоохранения и социального развития Республики Казахстан от 29 сентября 2015 года № 761 "Об утверждении Правил оказания стационарной помощи" (зарегистрирован в Реестре государственной регистрации нормативных правовых актов под № 18541).</w:t>
      </w:r>
    </w:p>
    <w:bookmarkEnd w:id="527"/>
    <w:bookmarkStart w:name="z574" w:id="528"/>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Приказ</w:t>
      </w:r>
      <w:r>
        <w:rPr>
          <w:rFonts w:ascii="Times New Roman"/>
          <w:b w:val="false"/>
          <w:i w:val="false"/>
          <w:color w:val="000000"/>
          <w:sz w:val="28"/>
        </w:rPr>
        <w:t xml:space="preserve"> исполняющего обязанности Министра здравоохранения Республики Казахстан от 8 августа 2019 года № ҚР ДСМ-109 "О внесении изменения в приказ Министра здравоохранения и социального развития Республики Казахстан от 29 сентября 2015 года № 761 "Об утверждении Правил оказания стационарной помощи" (зарегистрирован в Реестре государственной регистрации нормативных правовых актов под № 19226).</w:t>
      </w:r>
    </w:p>
    <w:bookmarkEnd w:id="528"/>
    <w:bookmarkStart w:name="z575" w:id="529"/>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29 августа 2019 года № ҚР ДСМ-118 "О внесении изменения в приказ Министра здравоохранения и социального развития Республики Казахстан от 29 сентября 2015 года № 761 "Об утверждении Правил оказания стационарной помощи" (зарегистрирован в Реестре государственной регистрации нормативных правовых актов под № 19318).</w:t>
      </w:r>
    </w:p>
    <w:bookmarkEnd w:id="529"/>
    <w:bookmarkStart w:name="z576" w:id="530"/>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7 апреля 2020 года № ҚР ДСМ-31/2020. "О внесении дополнений в приказ Министра здравоохранения и социального развития Республики Казахстан от 29 сентября 2015 года № 761 "Об утверждении Правил оказания стационарной помощи" (зарегистрирован в Реестре государственной регистрации нормативных правовых актов под № 20343).</w:t>
      </w:r>
    </w:p>
    <w:bookmarkEnd w:id="530"/>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 Target="media/document_image_rId4.jpeg" Type="http://schemas.openxmlformats.org/officeDocument/2006/relationships/image" Id="rId4"/><Relationship Target="media/document_image_rId5.jpeg" Type="http://schemas.openxmlformats.org/officeDocument/2006/relationships/image" Id="rId5"/><Relationship Target="media/document_image_rId6.jpeg" Type="http://schemas.openxmlformats.org/officeDocument/2006/relationships/image" Id="rId6"/><Relationship Target="media/document_image_rId7.jpeg" Type="http://schemas.openxmlformats.org/officeDocument/2006/relationships/image" Id="rId7"/><Relationship Target="media/document_image_rId8.jpeg" Type="http://schemas.openxmlformats.org/officeDocument/2006/relationships/image" Id="rId8"/><Relationship Target="media/document_image_rId9.jpeg" Type="http://schemas.openxmlformats.org/officeDocument/2006/relationships/image" Id="rId9"/><Relationship Target="media/document_image_rId10.jpeg" Type="http://schemas.openxmlformats.org/officeDocument/2006/relationships/image" Id="rId10"/><Relationship Target="media/document_image_rId11.jpeg" Type="http://schemas.openxmlformats.org/officeDocument/2006/relationships/image" Id="rId11"/><Relationship Target="media/document_image_rId12.jpeg" Type="http://schemas.openxmlformats.org/officeDocument/2006/relationships/image" Id="rId12"/><Relationship Target="media/document_image_rId13.jpeg" Type="http://schemas.openxmlformats.org/officeDocument/2006/relationships/image" Id="rId13"/><Relationship Target="media/document_image_rId14.jpeg" Type="http://schemas.openxmlformats.org/officeDocument/2006/relationships/image" Id="rId14"/><Relationship Target="media/document_image_rId15.jpeg" Type="http://schemas.openxmlformats.org/officeDocument/2006/relationships/image" Id="rId15"/><Relationship Target="media/document_image_rId16.jpeg" Type="http://schemas.openxmlformats.org/officeDocument/2006/relationships/image" Id="rId16"/></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