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b17d64d" w14:textId="b17d64d">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"Жолаушылар мен багажды автомобильмен тұрақты тасымалдауды ұйымдастырудың үлгі шартын бекіту туралы" Қазақстан Республикасы Инвестициялар және даму министрінің міндетін атқарушының 2015 жылғы 26 наурыздағы № 348 бұйрығына өзгеріс енгізу туралы</w:t>
      </w:r>
    </w:p>
    <w:p>
      <w:pPr>
        <w:spacing w:after="0"/>
        <w:ind w:left="0"/>
        <w:jc w:val="both"/>
      </w:pPr>
      <w:r>
        <w:rPr>
          <w:rFonts w:ascii="Times New Roman"/>
          <w:b w:val="false"/>
          <w:i w:val="false"/>
          <w:color w:val="000000"/>
          <w:sz w:val="28"/>
        </w:rPr>
        <w:t>Қазақстан Республикасы Индустрия және инфрақұрылымдық даму министрінің м.а. 2020 жылғы 30 сәуірдегі № 257 бұйрығы. Қазақстан Республикасының Әділет министрлігінде 2020 жылғы 5 мамырда № 20577 болып тіркелді</w:t>
      </w:r>
    </w:p>
    <w:p>
      <w:pPr>
        <w:spacing w:after="0"/>
        <w:ind w:left="0"/>
        <w:jc w:val="both"/>
      </w:pPr>
      <w:bookmarkStart w:name="z1" w:id="0"/>
      <w:r>
        <w:rPr>
          <w:rFonts w:ascii="Times New Roman"/>
          <w:b w:val="false"/>
          <w:i w:val="false"/>
          <w:color w:val="000000"/>
          <w:sz w:val="28"/>
        </w:rPr>
        <w:t>
      БҰЙЫРАМЫН:</w:t>
      </w:r>
    </w:p>
    <w:bookmarkEnd w:id="0"/>
    <w:bookmarkStart w:name="z2" w:id="1"/>
    <w:p>
      <w:pPr>
        <w:spacing w:after="0"/>
        <w:ind w:left="0"/>
        <w:jc w:val="both"/>
      </w:pPr>
      <w:r>
        <w:rPr>
          <w:rFonts w:ascii="Times New Roman"/>
          <w:b w:val="false"/>
          <w:i w:val="false"/>
          <w:color w:val="000000"/>
          <w:sz w:val="28"/>
        </w:rPr>
        <w:t xml:space="preserve">
      1. "Жолаушылар мен багажды автомобильмен тұрақты тасымалдауды ұйымдастырудың үлгі шартын бекіту туралы" Қазақстан Республикасы Инвестициялар және даму министрінің міндетін атқарушының 2015 жылғы 26 наурыздағы № 348 </w:t>
      </w:r>
      <w:r>
        <w:rPr>
          <w:rFonts w:ascii="Times New Roman"/>
          <w:b w:val="false"/>
          <w:i w:val="false"/>
          <w:color w:val="000000"/>
          <w:sz w:val="28"/>
        </w:rPr>
        <w:t>бұйрығына</w:t>
      </w:r>
      <w:r>
        <w:rPr>
          <w:rFonts w:ascii="Times New Roman"/>
          <w:b w:val="false"/>
          <w:i w:val="false"/>
          <w:color w:val="000000"/>
          <w:sz w:val="28"/>
        </w:rPr>
        <w:t xml:space="preserve"> (Нормативтік құқықтық актілерін мемлекеттік тіркеу тізілімінде № 11002 болып тіркелген, 2015 жылғы 12 маусымда "Әділет" ақпараттық-құқықтық жүйесінде жарияланған) мына өзгеріс енгізілсін:</w:t>
      </w:r>
    </w:p>
    <w:bookmarkEnd w:id="1"/>
    <w:bookmarkStart w:name="z3" w:id="2"/>
    <w:p>
      <w:pPr>
        <w:spacing w:after="0"/>
        <w:ind w:left="0"/>
        <w:jc w:val="both"/>
      </w:pPr>
      <w:r>
        <w:rPr>
          <w:rFonts w:ascii="Times New Roman"/>
          <w:b w:val="false"/>
          <w:i w:val="false"/>
          <w:color w:val="000000"/>
          <w:sz w:val="28"/>
        </w:rPr>
        <w:t xml:space="preserve">
      көрсетілген бұйрықпен бекітілген Жолаушылар мен багажды автомобильмен тұрақты тасымалдауды ұйымдастырудың </w:t>
      </w:r>
      <w:r>
        <w:rPr>
          <w:rFonts w:ascii="Times New Roman"/>
          <w:b w:val="false"/>
          <w:i w:val="false"/>
          <w:color w:val="000000"/>
          <w:sz w:val="28"/>
        </w:rPr>
        <w:t>үлгі шарты</w:t>
      </w:r>
      <w:r>
        <w:rPr>
          <w:rFonts w:ascii="Times New Roman"/>
          <w:b w:val="false"/>
          <w:i w:val="false"/>
          <w:color w:val="000000"/>
          <w:sz w:val="28"/>
        </w:rPr>
        <w:t xml:space="preserve"> осы бұйрыққа </w:t>
      </w:r>
      <w:r>
        <w:rPr>
          <w:rFonts w:ascii="Times New Roman"/>
          <w:b w:val="false"/>
          <w:i w:val="false"/>
          <w:color w:val="000000"/>
          <w:sz w:val="28"/>
        </w:rPr>
        <w:t>қосымшаға</w:t>
      </w:r>
      <w:r>
        <w:rPr>
          <w:rFonts w:ascii="Times New Roman"/>
          <w:b w:val="false"/>
          <w:i w:val="false"/>
          <w:color w:val="000000"/>
          <w:sz w:val="28"/>
        </w:rPr>
        <w:t xml:space="preserve"> сәйкес редакцияда жазылсын.</w:t>
      </w:r>
    </w:p>
    <w:bookmarkEnd w:id="2"/>
    <w:bookmarkStart w:name="z4" w:id="3"/>
    <w:p>
      <w:pPr>
        <w:spacing w:after="0"/>
        <w:ind w:left="0"/>
        <w:jc w:val="both"/>
      </w:pPr>
      <w:r>
        <w:rPr>
          <w:rFonts w:ascii="Times New Roman"/>
          <w:b w:val="false"/>
          <w:i w:val="false"/>
          <w:color w:val="000000"/>
          <w:sz w:val="28"/>
        </w:rPr>
        <w:t>
      2. Қазақстан Республикасы Индустрия және инфрақұрылымдық даму министрлігінің Көлік комитеті заңнамада белгіленген тәртіппен:</w:t>
      </w:r>
    </w:p>
    <w:bookmarkEnd w:id="3"/>
    <w:bookmarkStart w:name="z5" w:id="4"/>
    <w:p>
      <w:pPr>
        <w:spacing w:after="0"/>
        <w:ind w:left="0"/>
        <w:jc w:val="both"/>
      </w:pPr>
      <w:r>
        <w:rPr>
          <w:rFonts w:ascii="Times New Roman"/>
          <w:b w:val="false"/>
          <w:i w:val="false"/>
          <w:color w:val="000000"/>
          <w:sz w:val="28"/>
        </w:rPr>
        <w:t>
      1) осы бұйрықты Қазақстан Республикасы Әділет министрлігінде мемлекеттік тіркеуді;</w:t>
      </w:r>
    </w:p>
    <w:bookmarkEnd w:id="4"/>
    <w:bookmarkStart w:name="z6" w:id="5"/>
    <w:p>
      <w:pPr>
        <w:spacing w:after="0"/>
        <w:ind w:left="0"/>
        <w:jc w:val="both"/>
      </w:pPr>
      <w:r>
        <w:rPr>
          <w:rFonts w:ascii="Times New Roman"/>
          <w:b w:val="false"/>
          <w:i w:val="false"/>
          <w:color w:val="000000"/>
          <w:sz w:val="28"/>
        </w:rPr>
        <w:t>
      2) осы бұйрықты Қазақстан Республикасы Индустрия және инфрақұрылымдық даму министрлігінің интернет-ресурсында орналастыруды қамтамасыз етсін.</w:t>
      </w:r>
    </w:p>
    <w:bookmarkEnd w:id="5"/>
    <w:bookmarkStart w:name="z7" w:id="6"/>
    <w:p>
      <w:pPr>
        <w:spacing w:after="0"/>
        <w:ind w:left="0"/>
        <w:jc w:val="both"/>
      </w:pPr>
      <w:r>
        <w:rPr>
          <w:rFonts w:ascii="Times New Roman"/>
          <w:b w:val="false"/>
          <w:i w:val="false"/>
          <w:color w:val="000000"/>
          <w:sz w:val="28"/>
        </w:rPr>
        <w:t>
      3. Осы бұйрықтың орындалуын бақылау жетекшілік ететін Қазақстан Республикасының Индустрия және инфрақұрылымдық даму вице-министріне жүктелсін.</w:t>
      </w:r>
    </w:p>
    <w:bookmarkEnd w:id="6"/>
    <w:bookmarkStart w:name="z8" w:id="7"/>
    <w:p>
      <w:pPr>
        <w:spacing w:after="0"/>
        <w:ind w:left="0"/>
        <w:jc w:val="both"/>
      </w:pPr>
      <w:r>
        <w:rPr>
          <w:rFonts w:ascii="Times New Roman"/>
          <w:b w:val="false"/>
          <w:i w:val="false"/>
          <w:color w:val="000000"/>
          <w:sz w:val="28"/>
        </w:rPr>
        <w:t>
      4. Осы бұйрық алғашқы ресми жарияланған күнінен кейін күнтізбелік он күн өткен соң қолданысқа енгізіледі.</w:t>
      </w:r>
    </w:p>
    <w:bookmarkEnd w:id="7"/>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w:t>
            </w:r>
            <w:r>
              <w:br/>
            </w:r>
            <w:r>
              <w:rPr>
                <w:rFonts w:ascii="Times New Roman"/>
                <w:b w:val="false"/>
                <w:i/>
                <w:color w:val="000000"/>
                <w:sz w:val="20"/>
              </w:rPr>
              <w:t>Индустрия және инфрақұрылымдық даму</w:t>
            </w:r>
            <w:r>
              <w:br/>
            </w:r>
            <w:r>
              <w:rPr>
                <w:rFonts w:ascii="Times New Roman"/>
                <w:b w:val="false"/>
                <w:i/>
                <w:color w:val="000000"/>
                <w:sz w:val="20"/>
              </w:rPr>
              <w:t>Министрінің міндетін атқарушы</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Ержанов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Индустрия және</w:t>
            </w:r>
            <w:r>
              <w:br/>
            </w:r>
            <w:r>
              <w:rPr>
                <w:rFonts w:ascii="Times New Roman"/>
                <w:b w:val="false"/>
                <w:i w:val="false"/>
                <w:color w:val="000000"/>
                <w:sz w:val="20"/>
              </w:rPr>
              <w:t>инфрақұрылымдық даму</w:t>
            </w:r>
            <w:r>
              <w:br/>
            </w:r>
            <w:r>
              <w:rPr>
                <w:rFonts w:ascii="Times New Roman"/>
                <w:b w:val="false"/>
                <w:i w:val="false"/>
                <w:color w:val="000000"/>
                <w:sz w:val="20"/>
              </w:rPr>
              <w:t>министрінің</w:t>
            </w:r>
            <w:r>
              <w:br/>
            </w:r>
            <w:r>
              <w:rPr>
                <w:rFonts w:ascii="Times New Roman"/>
                <w:b w:val="false"/>
                <w:i w:val="false"/>
                <w:color w:val="000000"/>
                <w:sz w:val="20"/>
              </w:rPr>
              <w:t>2020 жылғы 30 сәуірдегі</w:t>
            </w:r>
            <w:r>
              <w:br/>
            </w:r>
            <w:r>
              <w:rPr>
                <w:rFonts w:ascii="Times New Roman"/>
                <w:b w:val="false"/>
                <w:i w:val="false"/>
                <w:color w:val="000000"/>
                <w:sz w:val="20"/>
              </w:rPr>
              <w:t>№ 257 бұйрығына</w:t>
            </w:r>
            <w:r>
              <w:br/>
            </w:r>
            <w:r>
              <w:rPr>
                <w:rFonts w:ascii="Times New Roman"/>
                <w:b w:val="false"/>
                <w:i w:val="false"/>
                <w:color w:val="000000"/>
                <w:sz w:val="20"/>
              </w:rPr>
              <w:t>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Инвестициялар және даму</w:t>
            </w:r>
            <w:r>
              <w:br/>
            </w:r>
            <w:r>
              <w:rPr>
                <w:rFonts w:ascii="Times New Roman"/>
                <w:b w:val="false"/>
                <w:i w:val="false"/>
                <w:color w:val="000000"/>
                <w:sz w:val="20"/>
              </w:rPr>
              <w:t>министрі міндетін атқарушының</w:t>
            </w:r>
            <w:r>
              <w:br/>
            </w:r>
            <w:r>
              <w:rPr>
                <w:rFonts w:ascii="Times New Roman"/>
                <w:b w:val="false"/>
                <w:i w:val="false"/>
                <w:color w:val="000000"/>
                <w:sz w:val="20"/>
              </w:rPr>
              <w:t>2015 жылғы 26 наурыздағы</w:t>
            </w:r>
            <w:r>
              <w:br/>
            </w:r>
            <w:r>
              <w:rPr>
                <w:rFonts w:ascii="Times New Roman"/>
                <w:b w:val="false"/>
                <w:i w:val="false"/>
                <w:color w:val="000000"/>
                <w:sz w:val="20"/>
              </w:rPr>
              <w:t>№ 348 бұйрығымен</w:t>
            </w:r>
            <w:r>
              <w:br/>
            </w:r>
            <w:r>
              <w:rPr>
                <w:rFonts w:ascii="Times New Roman"/>
                <w:b w:val="false"/>
                <w:i w:val="false"/>
                <w:color w:val="000000"/>
                <w:sz w:val="20"/>
              </w:rPr>
              <w:t>бекітілген</w:t>
            </w:r>
          </w:p>
        </w:tc>
      </w:tr>
    </w:tbl>
    <w:p>
      <w:pPr>
        <w:spacing w:after="0"/>
        <w:ind w:left="0"/>
        <w:jc w:val="left"/>
      </w:pPr>
      <w:r>
        <w:rPr>
          <w:rFonts w:ascii="Times New Roman"/>
          <w:b/>
          <w:i w:val="false"/>
          <w:color w:val="000000"/>
        </w:rPr>
        <w:t xml:space="preserve"> Жолаушылар мен багажды автомобильмен тұрақты тасымалдауды ұйымдастырудың үлгі шарты</w:t>
      </w:r>
    </w:p>
    <w:p>
      <w:pPr>
        <w:spacing w:after="0"/>
        <w:ind w:left="0"/>
        <w:jc w:val="both"/>
      </w:pPr>
      <w:r>
        <w:rPr>
          <w:rFonts w:ascii="Times New Roman"/>
          <w:b w:val="false"/>
          <w:i w:val="false"/>
          <w:color w:val="000000"/>
          <w:sz w:val="28"/>
        </w:rPr>
        <w:t xml:space="preserve">
      ____________                                                ____________________ </w:t>
      </w:r>
    </w:p>
    <w:p>
      <w:pPr>
        <w:spacing w:after="0"/>
        <w:ind w:left="0"/>
        <w:jc w:val="both"/>
      </w:pPr>
      <w:r>
        <w:rPr>
          <w:rFonts w:ascii="Times New Roman"/>
          <w:b w:val="false"/>
          <w:i w:val="false"/>
          <w:color w:val="000000"/>
          <w:sz w:val="28"/>
        </w:rPr>
        <w:t xml:space="preserve">
      (қала)                                                            (күні: күні, айы, жылы) </w:t>
      </w:r>
    </w:p>
    <w:p>
      <w:pPr>
        <w:spacing w:after="0"/>
        <w:ind w:left="0"/>
        <w:jc w:val="both"/>
      </w:pPr>
      <w:r>
        <w:rPr>
          <w:rFonts w:ascii="Times New Roman"/>
          <w:b w:val="false"/>
          <w:i w:val="false"/>
          <w:color w:val="000000"/>
          <w:sz w:val="28"/>
        </w:rPr>
        <w:t xml:space="preserve">
      Бұдан әрі "Ұйымдастырушы" деп аталатын </w:t>
      </w:r>
    </w:p>
    <w:p>
      <w:pPr>
        <w:spacing w:after="0"/>
        <w:ind w:left="0"/>
        <w:jc w:val="both"/>
      </w:pPr>
      <w:r>
        <w:rPr>
          <w:rFonts w:ascii="Times New Roman"/>
          <w:b w:val="false"/>
          <w:i w:val="false"/>
          <w:color w:val="000000"/>
          <w:sz w:val="28"/>
        </w:rPr>
        <w:t xml:space="preserve">
      _________________________________________________________________________ атынан </w:t>
      </w:r>
    </w:p>
    <w:p>
      <w:pPr>
        <w:spacing w:after="0"/>
        <w:ind w:left="0"/>
        <w:jc w:val="both"/>
      </w:pPr>
      <w:r>
        <w:rPr>
          <w:rFonts w:ascii="Times New Roman"/>
          <w:b w:val="false"/>
          <w:i w:val="false"/>
          <w:color w:val="000000"/>
          <w:sz w:val="28"/>
        </w:rPr>
        <w:t xml:space="preserve">
      (жергілікті атқарушы органның немесе уәкілетті ұйымның атауы) </w:t>
      </w:r>
    </w:p>
    <w:p>
      <w:pPr>
        <w:spacing w:after="0"/>
        <w:ind w:left="0"/>
        <w:jc w:val="both"/>
      </w:pPr>
      <w:r>
        <w:rPr>
          <w:rFonts w:ascii="Times New Roman"/>
          <w:b w:val="false"/>
          <w:i w:val="false"/>
          <w:color w:val="000000"/>
          <w:sz w:val="28"/>
        </w:rPr>
        <w:t xml:space="preserve">
      ____________________________________________________________ негізінде әрекет ететін </w:t>
      </w:r>
    </w:p>
    <w:p>
      <w:pPr>
        <w:spacing w:after="0"/>
        <w:ind w:left="0"/>
        <w:jc w:val="both"/>
      </w:pPr>
      <w:r>
        <w:rPr>
          <w:rFonts w:ascii="Times New Roman"/>
          <w:b w:val="false"/>
          <w:i w:val="false"/>
          <w:color w:val="000000"/>
          <w:sz w:val="28"/>
        </w:rPr>
        <w:t xml:space="preserve">
      (құжаттың атауы) </w:t>
      </w:r>
    </w:p>
    <w:p>
      <w:pPr>
        <w:spacing w:after="0"/>
        <w:ind w:left="0"/>
        <w:jc w:val="both"/>
      </w:pPr>
      <w:r>
        <w:rPr>
          <w:rFonts w:ascii="Times New Roman"/>
          <w:b w:val="false"/>
          <w:i w:val="false"/>
          <w:color w:val="000000"/>
          <w:sz w:val="28"/>
        </w:rPr>
        <w:t>
      ________________________________________________________________________________</w:t>
      </w:r>
    </w:p>
    <w:p>
      <w:pPr>
        <w:spacing w:after="0"/>
        <w:ind w:left="0"/>
        <w:jc w:val="both"/>
      </w:pPr>
      <w:r>
        <w:rPr>
          <w:rFonts w:ascii="Times New Roman"/>
          <w:b w:val="false"/>
          <w:i w:val="false"/>
          <w:color w:val="000000"/>
          <w:sz w:val="28"/>
        </w:rPr>
        <w:t xml:space="preserve">
      (жергілікті атқарушы орган немесе уәкілетті ұйым өкілінің лауазымы) </w:t>
      </w:r>
    </w:p>
    <w:p>
      <w:pPr>
        <w:spacing w:after="0"/>
        <w:ind w:left="0"/>
        <w:jc w:val="both"/>
      </w:pPr>
      <w:r>
        <w:rPr>
          <w:rFonts w:ascii="Times New Roman"/>
          <w:b w:val="false"/>
          <w:i w:val="false"/>
          <w:color w:val="000000"/>
          <w:sz w:val="28"/>
        </w:rPr>
        <w:t>
      ________________________________________________________________________________</w:t>
      </w:r>
    </w:p>
    <w:p>
      <w:pPr>
        <w:spacing w:after="0"/>
        <w:ind w:left="0"/>
        <w:jc w:val="both"/>
      </w:pPr>
      <w:r>
        <w:rPr>
          <w:rFonts w:ascii="Times New Roman"/>
          <w:b w:val="false"/>
          <w:i w:val="false"/>
          <w:color w:val="000000"/>
          <w:sz w:val="28"/>
        </w:rPr>
        <w:t xml:space="preserve">
      (тегі, аты, әкесінің аты (егер болған жағдайда) </w:t>
      </w:r>
    </w:p>
    <w:p>
      <w:pPr>
        <w:spacing w:after="0"/>
        <w:ind w:left="0"/>
        <w:jc w:val="both"/>
      </w:pPr>
      <w:r>
        <w:rPr>
          <w:rFonts w:ascii="Times New Roman"/>
          <w:b w:val="false"/>
          <w:i w:val="false"/>
          <w:color w:val="000000"/>
          <w:sz w:val="28"/>
        </w:rPr>
        <w:t xml:space="preserve">
      бір тараптан және бұдан әрі "Тасымалдаушы" деп аталатын </w:t>
      </w:r>
    </w:p>
    <w:p>
      <w:pPr>
        <w:spacing w:after="0"/>
        <w:ind w:left="0"/>
        <w:jc w:val="both"/>
      </w:pPr>
      <w:r>
        <w:rPr>
          <w:rFonts w:ascii="Times New Roman"/>
          <w:b w:val="false"/>
          <w:i w:val="false"/>
          <w:color w:val="000000"/>
          <w:sz w:val="28"/>
        </w:rPr>
        <w:t xml:space="preserve">
      _________________________________________________________________________ атынан </w:t>
      </w:r>
    </w:p>
    <w:p>
      <w:pPr>
        <w:spacing w:after="0"/>
        <w:ind w:left="0"/>
        <w:jc w:val="both"/>
      </w:pPr>
      <w:r>
        <w:rPr>
          <w:rFonts w:ascii="Times New Roman"/>
          <w:b w:val="false"/>
          <w:i w:val="false"/>
          <w:color w:val="000000"/>
          <w:sz w:val="28"/>
        </w:rPr>
        <w:t>
      (заңды тұлғаның немесе жеке кәсіпкердің атауы)</w:t>
      </w:r>
    </w:p>
    <w:p>
      <w:pPr>
        <w:spacing w:after="0"/>
        <w:ind w:left="0"/>
        <w:jc w:val="both"/>
      </w:pPr>
      <w:r>
        <w:rPr>
          <w:rFonts w:ascii="Times New Roman"/>
          <w:b w:val="false"/>
          <w:i w:val="false"/>
          <w:color w:val="000000"/>
          <w:sz w:val="28"/>
        </w:rPr>
        <w:t xml:space="preserve">
      ____________________________________________________________ негізінде әрекет ететін </w:t>
      </w:r>
    </w:p>
    <w:p>
      <w:pPr>
        <w:spacing w:after="0"/>
        <w:ind w:left="0"/>
        <w:jc w:val="both"/>
      </w:pPr>
      <w:r>
        <w:rPr>
          <w:rFonts w:ascii="Times New Roman"/>
          <w:b w:val="false"/>
          <w:i w:val="false"/>
          <w:color w:val="000000"/>
          <w:sz w:val="28"/>
        </w:rPr>
        <w:t xml:space="preserve">
      (құжаттың атауы) </w:t>
      </w:r>
    </w:p>
    <w:p>
      <w:pPr>
        <w:spacing w:after="0"/>
        <w:ind w:left="0"/>
        <w:jc w:val="both"/>
      </w:pPr>
      <w:r>
        <w:rPr>
          <w:rFonts w:ascii="Times New Roman"/>
          <w:b w:val="false"/>
          <w:i w:val="false"/>
          <w:color w:val="000000"/>
          <w:sz w:val="28"/>
        </w:rPr>
        <w:t xml:space="preserve">
      басшы _________________________________________________________________________, </w:t>
      </w:r>
    </w:p>
    <w:p>
      <w:pPr>
        <w:spacing w:after="0"/>
        <w:ind w:left="0"/>
        <w:jc w:val="both"/>
      </w:pPr>
      <w:r>
        <w:rPr>
          <w:rFonts w:ascii="Times New Roman"/>
          <w:b w:val="false"/>
          <w:i w:val="false"/>
          <w:color w:val="000000"/>
          <w:sz w:val="28"/>
        </w:rPr>
        <w:t xml:space="preserve">
      (тегі, аты, әкесінің аты (егер болған жағдайда) </w:t>
      </w:r>
    </w:p>
    <w:p>
      <w:pPr>
        <w:spacing w:after="0"/>
        <w:ind w:left="0"/>
        <w:jc w:val="both"/>
      </w:pPr>
      <w:r>
        <w:rPr>
          <w:rFonts w:ascii="Times New Roman"/>
          <w:b w:val="false"/>
          <w:i w:val="false"/>
          <w:color w:val="000000"/>
          <w:sz w:val="28"/>
        </w:rPr>
        <w:t>
      екінші тараптан төмендегілер туралы осы Шартты жасасты.</w:t>
      </w:r>
    </w:p>
    <w:p>
      <w:pPr>
        <w:spacing w:after="0"/>
        <w:ind w:left="0"/>
        <w:jc w:val="left"/>
      </w:pPr>
      <w:r>
        <w:rPr>
          <w:rFonts w:ascii="Times New Roman"/>
          <w:b/>
          <w:i w:val="false"/>
          <w:color w:val="000000"/>
        </w:rPr>
        <w:t xml:space="preserve"> 1-тарау. Шарттың мәні</w:t>
      </w:r>
    </w:p>
    <w:p>
      <w:pPr>
        <w:spacing w:after="0"/>
        <w:ind w:left="0"/>
        <w:jc w:val="both"/>
      </w:pPr>
      <w:r>
        <w:rPr>
          <w:rFonts w:ascii="Times New Roman"/>
          <w:b w:val="false"/>
          <w:i w:val="false"/>
          <w:color w:val="000000"/>
          <w:sz w:val="28"/>
        </w:rPr>
        <w:t>
      1. Ұйымдастырушы жолаушылар мен багажды автомобильмен тұрақты тасымалдаудың маршрутына қызмет көрсету құқығын береді, ал тасымалдаушы өзіне төменде көрсетілген маршруттар бойынша тасымалдарға қызмет көрсету жөніндегі міндеттерді қабылдайды.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84"/>
        <w:gridCol w:w="2670"/>
        <w:gridCol w:w="1438"/>
        <w:gridCol w:w="5315"/>
        <w:gridCol w:w="1993"/>
      </w:tblGrid>
      <w:tr>
        <w:trPr>
          <w:trHeight w:val="30" w:hRule="atLeast"/>
        </w:trPr>
        <w:tc>
          <w:tcPr>
            <w:tcW w:w="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Маршрут нөмiрi</w:t>
            </w:r>
          </w:p>
        </w:tc>
        <w:tc>
          <w:tcPr>
            <w:tcW w:w="1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Маршруттың атауы</w:t>
            </w:r>
          </w:p>
        </w:tc>
        <w:tc>
          <w:tcPr>
            <w:tcW w:w="53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істейтін автобустар, шағын автобустар, троллейбустар саны</w:t>
            </w:r>
          </w:p>
        </w:tc>
        <w:tc>
          <w:tcPr>
            <w:tcW w:w="1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Маршруттың ұзақтығы километрмен</w:t>
            </w:r>
          </w:p>
        </w:tc>
      </w:tr>
      <w:tr>
        <w:trPr>
          <w:trHeight w:val="30" w:hRule="atLeast"/>
        </w:trPr>
        <w:tc>
          <w:tcPr>
            <w:tcW w:w="88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7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4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bookmarkStart w:name="z11" w:id="8"/>
    <w:p>
      <w:pPr>
        <w:spacing w:after="0"/>
        <w:ind w:left="0"/>
        <w:jc w:val="left"/>
      </w:pPr>
      <w:r>
        <w:rPr>
          <w:rFonts w:ascii="Times New Roman"/>
          <w:b/>
          <w:i w:val="false"/>
          <w:color w:val="000000"/>
        </w:rPr>
        <w:t xml:space="preserve"> 2-тарау. Тараптардың міндеттері</w:t>
      </w:r>
    </w:p>
    <w:bookmarkEnd w:id="8"/>
    <w:bookmarkStart w:name="z12" w:id="9"/>
    <w:p>
      <w:pPr>
        <w:spacing w:after="0"/>
        <w:ind w:left="0"/>
        <w:jc w:val="both"/>
      </w:pPr>
      <w:r>
        <w:rPr>
          <w:rFonts w:ascii="Times New Roman"/>
          <w:b w:val="false"/>
          <w:i w:val="false"/>
          <w:color w:val="000000"/>
          <w:sz w:val="28"/>
        </w:rPr>
        <w:t>
      2. Тасымалдаушы:</w:t>
      </w:r>
    </w:p>
    <w:bookmarkEnd w:id="9"/>
    <w:p>
      <w:pPr>
        <w:spacing w:after="0"/>
        <w:ind w:left="0"/>
        <w:jc w:val="both"/>
      </w:pPr>
      <w:r>
        <w:rPr>
          <w:rFonts w:ascii="Times New Roman"/>
          <w:b w:val="false"/>
          <w:i w:val="false"/>
          <w:color w:val="000000"/>
          <w:sz w:val="28"/>
        </w:rPr>
        <w:t>
      1) рейс алдындағы (ауысым алдындағы) және міндетті техникалық қарап тексеруден өтпеген, сондай-ақ автокөлiк құралдары иелерiнiң азаматтық-құқықтық жауапкершiлiгiн мiндеттi сақтандыру шарттары және тасымалдаушының жолаушылар алдындағы азаматтық-құқықтық жауапкершiлiгiн мiндеттi сақтандыру шарттары жасалмаған автокөлік құралдарының маршрутқа шығуына жол бермеуге;</w:t>
      </w:r>
    </w:p>
    <w:p>
      <w:pPr>
        <w:spacing w:after="0"/>
        <w:ind w:left="0"/>
        <w:jc w:val="both"/>
      </w:pPr>
      <w:r>
        <w:rPr>
          <w:rFonts w:ascii="Times New Roman"/>
          <w:b w:val="false"/>
          <w:i w:val="false"/>
          <w:color w:val="000000"/>
          <w:sz w:val="28"/>
        </w:rPr>
        <w:t>
      2) автокөлік құралдары жүргізушілеріне рейс алдында және рейстен кейін медициналық тексеру жүргізілуін, олардың еңбек және тынығу режимінің сақталуын қамтамасыз етуге;</w:t>
      </w:r>
    </w:p>
    <w:p>
      <w:pPr>
        <w:spacing w:after="0"/>
        <w:ind w:left="0"/>
        <w:jc w:val="both"/>
      </w:pPr>
      <w:r>
        <w:rPr>
          <w:rFonts w:ascii="Times New Roman"/>
          <w:b w:val="false"/>
          <w:i w:val="false"/>
          <w:color w:val="000000"/>
          <w:sz w:val="28"/>
        </w:rPr>
        <w:t>
      3) багаждың сақталуын қамтамасыз етуге;</w:t>
      </w:r>
    </w:p>
    <w:p>
      <w:pPr>
        <w:spacing w:after="0"/>
        <w:ind w:left="0"/>
        <w:jc w:val="both"/>
      </w:pPr>
      <w:r>
        <w:rPr>
          <w:rFonts w:ascii="Times New Roman"/>
          <w:b w:val="false"/>
          <w:i w:val="false"/>
          <w:color w:val="000000"/>
          <w:sz w:val="28"/>
        </w:rPr>
        <w:t xml:space="preserve">
      4) "Қазақстан Республикасындағы көлiк туралы" 1994 жылғы 21 қыркүйектегі Қазақстан Республикасы Заңының </w:t>
      </w:r>
      <w:r>
        <w:rPr>
          <w:rFonts w:ascii="Times New Roman"/>
          <w:b w:val="false"/>
          <w:i w:val="false"/>
          <w:color w:val="000000"/>
          <w:sz w:val="28"/>
        </w:rPr>
        <w:t>13-бабына</w:t>
      </w:r>
      <w:r>
        <w:rPr>
          <w:rFonts w:ascii="Times New Roman"/>
          <w:b w:val="false"/>
          <w:i w:val="false"/>
          <w:color w:val="000000"/>
          <w:sz w:val="28"/>
        </w:rPr>
        <w:t xml:space="preserve"> сәйкес азаматтардың жекелеген санаттарын ақысыз тасымалдауды жүзеге асыруға немесе оларға жол ақысы бойынша өзге де жеңілдіктер беруге;</w:t>
      </w:r>
    </w:p>
    <w:p>
      <w:pPr>
        <w:spacing w:after="0"/>
        <w:ind w:left="0"/>
        <w:jc w:val="both"/>
      </w:pPr>
      <w:r>
        <w:rPr>
          <w:rFonts w:ascii="Times New Roman"/>
          <w:b w:val="false"/>
          <w:i w:val="false"/>
          <w:color w:val="000000"/>
          <w:sz w:val="28"/>
        </w:rPr>
        <w:t>
      5) жолаушылар мен багажды автомобильмен тұрақты тасымалдауды жүзеге асыру кезінде маршруттың барлық аялдама пункттерінде - өз бетінше не жолаушылар агенттіктері, автовокзалдар, автостанциялар және (немесе) жолаушыларға қызмет көрсету пункттері арқылы жол жүру құжаттары (билеттер) мен багаж түбіртектерін сатуды, оның ішінде жол жүру құжаттары (билеттер) мен багаж түбіртектерін тікелей және қайтар бағыттарға электронды түрде сатуды, сондай-ақ қайтарылуын қамтамасыз етуге, және олардың жолаушыларда болуын бақылауды жүзеге асыруға;</w:t>
      </w:r>
    </w:p>
    <w:p>
      <w:pPr>
        <w:spacing w:after="0"/>
        <w:ind w:left="0"/>
        <w:jc w:val="both"/>
      </w:pPr>
      <w:r>
        <w:rPr>
          <w:rFonts w:ascii="Times New Roman"/>
          <w:b w:val="false"/>
          <w:i w:val="false"/>
          <w:color w:val="000000"/>
          <w:sz w:val="28"/>
        </w:rPr>
        <w:t>
      6) жолаушылар және багаж тасымалының тарифтерін жариялауға, оларды шарттарда, жол құжатында (билетте) және багаж түбіртегінде тіркеуге;</w:t>
      </w:r>
    </w:p>
    <w:p>
      <w:pPr>
        <w:spacing w:after="0"/>
        <w:ind w:left="0"/>
        <w:jc w:val="both"/>
      </w:pPr>
      <w:r>
        <w:rPr>
          <w:rFonts w:ascii="Times New Roman"/>
          <w:b w:val="false"/>
          <w:i w:val="false"/>
          <w:color w:val="000000"/>
          <w:sz w:val="28"/>
        </w:rPr>
        <w:t>
      7) жарияланған тарифтерді сақтауға және тарифтердің алдағы өзгеруі туралы жолаушыларды алдын-ала хабардар етуге;</w:t>
      </w:r>
    </w:p>
    <w:p>
      <w:pPr>
        <w:spacing w:after="0"/>
        <w:ind w:left="0"/>
        <w:jc w:val="both"/>
      </w:pPr>
      <w:r>
        <w:rPr>
          <w:rFonts w:ascii="Times New Roman"/>
          <w:b w:val="false"/>
          <w:i w:val="false"/>
          <w:color w:val="000000"/>
          <w:sz w:val="28"/>
        </w:rPr>
        <w:t>
      8) тасымалдауларды жүзеге асыру қауіпсіздігі үшін жауапты тұлғаны белгілеуге;</w:t>
      </w:r>
    </w:p>
    <w:p>
      <w:pPr>
        <w:spacing w:after="0"/>
        <w:ind w:left="0"/>
        <w:jc w:val="both"/>
      </w:pPr>
      <w:r>
        <w:rPr>
          <w:rFonts w:ascii="Times New Roman"/>
          <w:b w:val="false"/>
          <w:i w:val="false"/>
          <w:color w:val="000000"/>
          <w:sz w:val="28"/>
        </w:rPr>
        <w:t>
      9) маршруттың қызмет көрсетуіне осы маршрутқа қызмет көрсету құқығына арналған куәлікте көрсетілген негізгі құрамның автокөлік құралдарының кемінде жартысын қолдана отырып, тасымалдау үшін осы Шартта көзделген автобустардың, троллейбустардың және микроавтобустардың саны мен түрін (класын) пайдалануға;</w:t>
      </w:r>
    </w:p>
    <w:p>
      <w:pPr>
        <w:spacing w:after="0"/>
        <w:ind w:left="0"/>
        <w:jc w:val="both"/>
      </w:pPr>
      <w:r>
        <w:rPr>
          <w:rFonts w:ascii="Times New Roman"/>
          <w:b w:val="false"/>
          <w:i w:val="false"/>
          <w:color w:val="000000"/>
          <w:sz w:val="28"/>
        </w:rPr>
        <w:t>
      10) маршрутта пайдаланылатын автобустардың, троллейбустардың және шағын автобустардың бекітілген маршрутын және қозғалыс кестесін сақтауға;</w:t>
      </w:r>
    </w:p>
    <w:p>
      <w:pPr>
        <w:spacing w:after="0"/>
        <w:ind w:left="0"/>
        <w:jc w:val="both"/>
      </w:pPr>
      <w:r>
        <w:rPr>
          <w:rFonts w:ascii="Times New Roman"/>
          <w:b w:val="false"/>
          <w:i w:val="false"/>
          <w:color w:val="000000"/>
          <w:sz w:val="28"/>
        </w:rPr>
        <w:t>
      11) нақты уақыт режимінде тасымалдауды ұйымдастырушыға ақпарат бере отырып, автокөлік құралдарын спутниктік навигациялық жабдықтармен жарақтандыруға;</w:t>
      </w:r>
    </w:p>
    <w:p>
      <w:pPr>
        <w:spacing w:after="0"/>
        <w:ind w:left="0"/>
        <w:jc w:val="both"/>
      </w:pPr>
      <w:r>
        <w:rPr>
          <w:rFonts w:ascii="Times New Roman"/>
          <w:b w:val="false"/>
          <w:i w:val="false"/>
          <w:color w:val="000000"/>
          <w:sz w:val="28"/>
        </w:rPr>
        <w:t>
      12) ұлттық стандарттарды сақтауға;</w:t>
      </w:r>
    </w:p>
    <w:p>
      <w:pPr>
        <w:spacing w:after="0"/>
        <w:ind w:left="0"/>
        <w:jc w:val="both"/>
      </w:pPr>
      <w:r>
        <w:rPr>
          <w:rFonts w:ascii="Times New Roman"/>
          <w:b w:val="false"/>
          <w:i w:val="false"/>
          <w:color w:val="000000"/>
          <w:sz w:val="28"/>
        </w:rPr>
        <w:t>
      13) жолаушының қауiпсiздiгiн, оған қажетті қызмет ету жайлылығы және шарттары жасалуын қамтамасыз етуге;</w:t>
      </w:r>
    </w:p>
    <w:p>
      <w:pPr>
        <w:spacing w:after="0"/>
        <w:ind w:left="0"/>
        <w:jc w:val="both"/>
      </w:pPr>
      <w:r>
        <w:rPr>
          <w:rFonts w:ascii="Times New Roman"/>
          <w:b w:val="false"/>
          <w:i w:val="false"/>
          <w:color w:val="000000"/>
          <w:sz w:val="28"/>
        </w:rPr>
        <w:t>
      14) маршрут (км) бойынша өткен жолға сүйеніп, қалалық (ауылдық) немесе қала маңы қатынастарында жолақысының электрондық төлеу жүйесін пайдаланған жағдайда Шарт қолданыста болған уақыт ішінде бағдардың бекітілген сызбанұсқасына сәйкес ____ километр көлемінде жолаушылар мен багажды тасымалдауды жүзеге асыруға;</w:t>
      </w:r>
    </w:p>
    <w:p>
      <w:pPr>
        <w:spacing w:after="0"/>
        <w:ind w:left="0"/>
        <w:jc w:val="both"/>
      </w:pPr>
      <w:r>
        <w:rPr>
          <w:rFonts w:ascii="Times New Roman"/>
          <w:b w:val="false"/>
          <w:i w:val="false"/>
          <w:color w:val="000000"/>
          <w:sz w:val="28"/>
        </w:rPr>
        <w:t>
      15) маршрут (км) бойынша өткен жолға сүйеніп, қалалық (ауылдық) немесе қала маңы қатынастарында жолақысының электрондық төлеу жүйесін пайдаланған жағдайда автобустардың салонында жолақысын электрондық төлеу жүйесінің құрылғыларын, байланыс жабдықтарын, модемді, ақпараттандыру және диспетчерлеу жүйесін жарамды және қауіпсіз пайдалануды қамтамасыз етуге міндетті.</w:t>
      </w:r>
    </w:p>
    <w:bookmarkStart w:name="z13" w:id="10"/>
    <w:p>
      <w:pPr>
        <w:spacing w:after="0"/>
        <w:ind w:left="0"/>
        <w:jc w:val="both"/>
      </w:pPr>
      <w:r>
        <w:rPr>
          <w:rFonts w:ascii="Times New Roman"/>
          <w:b w:val="false"/>
          <w:i w:val="false"/>
          <w:color w:val="000000"/>
          <w:sz w:val="28"/>
        </w:rPr>
        <w:t>
      3. Ұйымдастырушы:</w:t>
      </w:r>
    </w:p>
    <w:bookmarkEnd w:id="10"/>
    <w:p>
      <w:pPr>
        <w:spacing w:after="0"/>
        <w:ind w:left="0"/>
        <w:jc w:val="both"/>
      </w:pPr>
      <w:r>
        <w:rPr>
          <w:rFonts w:ascii="Times New Roman"/>
          <w:b w:val="false"/>
          <w:i w:val="false"/>
          <w:color w:val="000000"/>
          <w:sz w:val="28"/>
        </w:rPr>
        <w:t>
      1) Қазақстан Республикасының заңнамасына сәйкес әкімшілік-аумақтық бірлік шегінде осы Шартта көзделген маршруттың жолаушыларды отырғызудың және түсірудің белгіленген пункттерінің, оларға кіреберіс және кірме жолдарының болуын, безендірілуін және күтіп-ұсталуын қамтамасыз етуге;</w:t>
      </w:r>
    </w:p>
    <w:p>
      <w:pPr>
        <w:spacing w:after="0"/>
        <w:ind w:left="0"/>
        <w:jc w:val="both"/>
      </w:pPr>
      <w:r>
        <w:rPr>
          <w:rFonts w:ascii="Times New Roman"/>
          <w:b w:val="false"/>
          <w:i w:val="false"/>
          <w:color w:val="000000"/>
          <w:sz w:val="28"/>
        </w:rPr>
        <w:t>
      2) әкімшілік-аумақтық бірлік шегінде осы Шартта көзделген маршруттың жүру жолында орналасқан автомобиль жолдарының жай-күйін, сондай-ақ олардың жайластырылуын жол жүрiсi қауiпсiздiгiнiң талаптарына сәйкес қамтамасыз етуге;</w:t>
      </w:r>
    </w:p>
    <w:p>
      <w:pPr>
        <w:spacing w:after="0"/>
        <w:ind w:left="0"/>
        <w:jc w:val="both"/>
      </w:pPr>
      <w:r>
        <w:rPr>
          <w:rFonts w:ascii="Times New Roman"/>
          <w:b w:val="false"/>
          <w:i w:val="false"/>
          <w:color w:val="000000"/>
          <w:sz w:val="28"/>
        </w:rPr>
        <w:t>
      3) автобустардың, шағын автобустардың, троллейбустардың белгіленген қозғалыс кестесінің сақталуын, сондай-ақ осы Шарттың 4-тармағының орындалуын бақылауды жүзеге асыруға;</w:t>
      </w:r>
    </w:p>
    <w:p>
      <w:pPr>
        <w:spacing w:after="0"/>
        <w:ind w:left="0"/>
        <w:jc w:val="both"/>
      </w:pPr>
      <w:r>
        <w:rPr>
          <w:rFonts w:ascii="Times New Roman"/>
          <w:b w:val="false"/>
          <w:i w:val="false"/>
          <w:color w:val="000000"/>
          <w:sz w:val="28"/>
        </w:rPr>
        <w:t>
      4) Тасымалдаушыны жол жүрісі жағдайының, тасымалдың, маршруттар сызбасының және қозғалыс кестесінің өзгеруі туралы уақтылы хабардар етуге;</w:t>
      </w:r>
    </w:p>
    <w:p>
      <w:pPr>
        <w:spacing w:after="0"/>
        <w:ind w:left="0"/>
        <w:jc w:val="both"/>
      </w:pPr>
      <w:r>
        <w:rPr>
          <w:rFonts w:ascii="Times New Roman"/>
          <w:b w:val="false"/>
          <w:i w:val="false"/>
          <w:color w:val="000000"/>
          <w:sz w:val="28"/>
        </w:rPr>
        <w:t>
      5) күнтізбелік он күн ішінде Тасымалдаушының маршруттарда туындайтын проблемалары бойынша өтінішін және тасымалдарды жетілдіру бойынша ұсыныстарын қарауға және оларды шешу үшін шаралар қабылдауға;</w:t>
      </w:r>
    </w:p>
    <w:p>
      <w:pPr>
        <w:spacing w:after="0"/>
        <w:ind w:left="0"/>
        <w:jc w:val="both"/>
      </w:pPr>
      <w:r>
        <w:rPr>
          <w:rFonts w:ascii="Times New Roman"/>
          <w:b w:val="false"/>
          <w:i w:val="false"/>
          <w:color w:val="000000"/>
          <w:sz w:val="28"/>
        </w:rPr>
        <w:t xml:space="preserve">
      6) "Әлеуметтік маңызы бар жолаушылар тасымалдарын жүзеге асырумен байланысты тасымалдаушылардың шығындарын бюджет қаражаты есебінен субсидиялау қағидаларын бекіту туралы" Қазақстан Республикасы Инвестициялар және даму министрінің міндетін атқарушысының 2015 жылғы 25 тамыздағы № 883 </w:t>
      </w:r>
      <w:r>
        <w:rPr>
          <w:rFonts w:ascii="Times New Roman"/>
          <w:b w:val="false"/>
          <w:i w:val="false"/>
          <w:color w:val="000000"/>
          <w:sz w:val="28"/>
        </w:rPr>
        <w:t>бұйрығымен</w:t>
      </w:r>
      <w:r>
        <w:rPr>
          <w:rFonts w:ascii="Times New Roman"/>
          <w:b w:val="false"/>
          <w:i w:val="false"/>
          <w:color w:val="000000"/>
          <w:sz w:val="28"/>
        </w:rPr>
        <w:t xml:space="preserve"> (Нормативтік құқықтық актілерді мемлекеттік тіркеу тізілімінде № 12353 тіркелген) (бұдан әрі - Қағидалар) көрсетілген есеп негізінде ай сайын субсидиялар төлемін жүзеге асыруға міндетті.</w:t>
      </w:r>
    </w:p>
    <w:bookmarkStart w:name="z14" w:id="11"/>
    <w:p>
      <w:pPr>
        <w:spacing w:after="0"/>
        <w:ind w:left="0"/>
        <w:jc w:val="left"/>
      </w:pPr>
      <w:r>
        <w:rPr>
          <w:rFonts w:ascii="Times New Roman"/>
          <w:b/>
          <w:i w:val="false"/>
          <w:color w:val="000000"/>
        </w:rPr>
        <w:t xml:space="preserve"> 3-тарау. Маршрутта пайдаланылатын автобустарды, шағын автобустарды, троллейбустарды жаңарту жөніндегі талаптар</w:t>
      </w:r>
    </w:p>
    <w:bookmarkEnd w:id="11"/>
    <w:bookmarkStart w:name="z15" w:id="12"/>
    <w:p>
      <w:pPr>
        <w:spacing w:after="0"/>
        <w:ind w:left="0"/>
        <w:jc w:val="both"/>
      </w:pPr>
      <w:r>
        <w:rPr>
          <w:rFonts w:ascii="Times New Roman"/>
          <w:b w:val="false"/>
          <w:i w:val="false"/>
          <w:color w:val="000000"/>
          <w:sz w:val="28"/>
        </w:rPr>
        <w:t xml:space="preserve">
      4. Тасымалдаушы осы Шарттың </w:t>
      </w:r>
      <w:r>
        <w:rPr>
          <w:rFonts w:ascii="Times New Roman"/>
          <w:b w:val="false"/>
          <w:i w:val="false"/>
          <w:color w:val="000000"/>
          <w:sz w:val="28"/>
        </w:rPr>
        <w:t>1-қосымшасына</w:t>
      </w:r>
      <w:r>
        <w:rPr>
          <w:rFonts w:ascii="Times New Roman"/>
          <w:b w:val="false"/>
          <w:i w:val="false"/>
          <w:color w:val="000000"/>
          <w:sz w:val="28"/>
        </w:rPr>
        <w:t xml:space="preserve"> сәйкес маршрутта пайдаланылатын автобустарды, шағын автобустарды, троллейбустарды осы Шарттың толық әрекет ету мерзімінде жаңартуға міндетті:</w:t>
      </w:r>
    </w:p>
    <w:bookmarkEnd w:id="12"/>
    <w:p>
      <w:pPr>
        <w:spacing w:after="0"/>
        <w:ind w:left="0"/>
        <w:jc w:val="both"/>
      </w:pPr>
      <w:r>
        <w:rPr>
          <w:rFonts w:ascii="Times New Roman"/>
          <w:b w:val="false"/>
          <w:i w:val="false"/>
          <w:color w:val="000000"/>
          <w:sz w:val="28"/>
        </w:rPr>
        <w:t>
      - қалалық (ауылдық) және қала маңындағы маршруттарда осы Шартты жасасқан күннен бастап екі жыл өткен соң;</w:t>
      </w:r>
    </w:p>
    <w:p>
      <w:pPr>
        <w:spacing w:after="0"/>
        <w:ind w:left="0"/>
        <w:jc w:val="both"/>
      </w:pPr>
      <w:r>
        <w:rPr>
          <w:rFonts w:ascii="Times New Roman"/>
          <w:b w:val="false"/>
          <w:i w:val="false"/>
          <w:color w:val="000000"/>
          <w:sz w:val="28"/>
        </w:rPr>
        <w:t>
      - ауданішілік, ауданаралық (қалааралық облысішілік), қалааралық облысаралық маршруттарда осы Шартты жасасқан күннен бастап үш жыл өткен соң.</w:t>
      </w:r>
    </w:p>
    <w:bookmarkStart w:name="z16" w:id="13"/>
    <w:p>
      <w:pPr>
        <w:spacing w:after="0"/>
        <w:ind w:left="0"/>
        <w:jc w:val="left"/>
      </w:pPr>
      <w:r>
        <w:rPr>
          <w:rFonts w:ascii="Times New Roman"/>
          <w:b/>
          <w:i w:val="false"/>
          <w:color w:val="000000"/>
        </w:rPr>
        <w:t xml:space="preserve"> 4-тарау. Тараптардың құқықтары</w:t>
      </w:r>
    </w:p>
    <w:bookmarkEnd w:id="13"/>
    <w:bookmarkStart w:name="z17" w:id="14"/>
    <w:p>
      <w:pPr>
        <w:spacing w:after="0"/>
        <w:ind w:left="0"/>
        <w:jc w:val="both"/>
      </w:pPr>
      <w:r>
        <w:rPr>
          <w:rFonts w:ascii="Times New Roman"/>
          <w:b w:val="false"/>
          <w:i w:val="false"/>
          <w:color w:val="000000"/>
          <w:sz w:val="28"/>
        </w:rPr>
        <w:t xml:space="preserve">
      5. Тасымалдаушы жолаушылардың қоғамдық тәртіпті және "Автомобиль көлігі туралы" 2003 жылғы 4 шілдедегі Қазақстан Республикасы Заңының 13-бабы </w:t>
      </w:r>
      <w:r>
        <w:rPr>
          <w:rFonts w:ascii="Times New Roman"/>
          <w:b w:val="false"/>
          <w:i w:val="false"/>
          <w:color w:val="000000"/>
          <w:sz w:val="28"/>
        </w:rPr>
        <w:t>23-8) - тармақшасына</w:t>
      </w:r>
      <w:r>
        <w:rPr>
          <w:rFonts w:ascii="Times New Roman"/>
          <w:b w:val="false"/>
          <w:i w:val="false"/>
          <w:color w:val="000000"/>
          <w:sz w:val="28"/>
        </w:rPr>
        <w:t xml:space="preserve"> сәйкес автомобиль көлігі саласындағы басшылықты жүзеге асыратын уәкiлеттi органмен бекітілген Жолаушылар мен багажды автомобиль көлігімен тасымалдау қағидаларын сақтауын талап етуге құқылы.</w:t>
      </w:r>
    </w:p>
    <w:bookmarkEnd w:id="14"/>
    <w:bookmarkStart w:name="z18" w:id="15"/>
    <w:p>
      <w:pPr>
        <w:spacing w:after="0"/>
        <w:ind w:left="0"/>
        <w:jc w:val="both"/>
      </w:pPr>
      <w:r>
        <w:rPr>
          <w:rFonts w:ascii="Times New Roman"/>
          <w:b w:val="false"/>
          <w:i w:val="false"/>
          <w:color w:val="000000"/>
          <w:sz w:val="28"/>
        </w:rPr>
        <w:t>
      6. Ұйымдастырушы осы Шарттың 8-тармағында көрсетілген елеулі талаптарының бұзылуын қоспағанда, осы Шарт талаптарының бұзылғаны анықталған кезде Тасымалдаушыны оларды осы Тасымалдаушыны хабардар еткен күннен бастап Ұйымдастырушы белгіленген кемінде он, бірақ жиырма күнтізбелік күннен аспайтын мерзімде жоюға міндеттеуге құқылы.</w:t>
      </w:r>
    </w:p>
    <w:bookmarkEnd w:id="15"/>
    <w:p>
      <w:pPr>
        <w:spacing w:after="0"/>
        <w:ind w:left="0"/>
        <w:jc w:val="both"/>
      </w:pPr>
      <w:r>
        <w:rPr>
          <w:rFonts w:ascii="Times New Roman"/>
          <w:b w:val="false"/>
          <w:i w:val="false"/>
          <w:color w:val="000000"/>
          <w:sz w:val="28"/>
        </w:rPr>
        <w:t xml:space="preserve">
      Тасымалдаушы осы Шарттың талаптарының анықталған бұзушылықтарын Ұйымдастырушы белгіленген мерзімде жоймаған жағдайда, осы Шарт сот тәртібінде бұзылады. </w:t>
      </w:r>
    </w:p>
    <w:bookmarkStart w:name="z19" w:id="16"/>
    <w:p>
      <w:pPr>
        <w:spacing w:after="0"/>
        <w:ind w:left="0"/>
        <w:jc w:val="left"/>
      </w:pPr>
      <w:r>
        <w:rPr>
          <w:rFonts w:ascii="Times New Roman"/>
          <w:b/>
          <w:i w:val="false"/>
          <w:color w:val="000000"/>
        </w:rPr>
        <w:t xml:space="preserve"> 5-тарау. Тараптардың жауапкершілігі</w:t>
      </w:r>
    </w:p>
    <w:bookmarkEnd w:id="16"/>
    <w:bookmarkStart w:name="z20" w:id="17"/>
    <w:p>
      <w:pPr>
        <w:spacing w:after="0"/>
        <w:ind w:left="0"/>
        <w:jc w:val="both"/>
      </w:pPr>
      <w:r>
        <w:rPr>
          <w:rFonts w:ascii="Times New Roman"/>
          <w:b w:val="false"/>
          <w:i w:val="false"/>
          <w:color w:val="000000"/>
          <w:sz w:val="28"/>
        </w:rPr>
        <w:t>
      7. Тасымалдаушымен осы Шарттың елеулі талаптары бұзылғаны үшін Ұйымдастырушы осы Шартты бір жақты тәртіппен бұзады. Бұл ретте Ұйымдастырушы ол туралы Тасымалдаушыны күнтізбелік он күн бұрын алдын-ала хабардар етеді.</w:t>
      </w:r>
    </w:p>
    <w:bookmarkEnd w:id="17"/>
    <w:bookmarkStart w:name="z21" w:id="18"/>
    <w:p>
      <w:pPr>
        <w:spacing w:after="0"/>
        <w:ind w:left="0"/>
        <w:jc w:val="both"/>
      </w:pPr>
      <w:r>
        <w:rPr>
          <w:rFonts w:ascii="Times New Roman"/>
          <w:b w:val="false"/>
          <w:i w:val="false"/>
          <w:color w:val="000000"/>
          <w:sz w:val="28"/>
        </w:rPr>
        <w:t>
      8. Осы Шарттың елеулі талаптарының бұзылуы:</w:t>
      </w:r>
    </w:p>
    <w:bookmarkEnd w:id="18"/>
    <w:p>
      <w:pPr>
        <w:spacing w:after="0"/>
        <w:ind w:left="0"/>
        <w:jc w:val="both"/>
      </w:pPr>
      <w:r>
        <w:rPr>
          <w:rFonts w:ascii="Times New Roman"/>
          <w:b w:val="false"/>
          <w:i w:val="false"/>
          <w:color w:val="000000"/>
          <w:sz w:val="28"/>
        </w:rPr>
        <w:t>
      1) маршрут тұрақтылығының төмендігі (айына жетпіс пайыздан кем);</w:t>
      </w:r>
    </w:p>
    <w:p>
      <w:pPr>
        <w:spacing w:after="0"/>
        <w:ind w:left="0"/>
        <w:jc w:val="both"/>
      </w:pPr>
      <w:r>
        <w:rPr>
          <w:rFonts w:ascii="Times New Roman"/>
          <w:b w:val="false"/>
          <w:i w:val="false"/>
          <w:color w:val="000000"/>
          <w:sz w:val="28"/>
        </w:rPr>
        <w:t xml:space="preserve">
      2) "Автомобиль көлігі туралы" 2003 жылғы 4 шілдедегі Қазақстан Республикасы Заңының </w:t>
      </w:r>
      <w:r>
        <w:rPr>
          <w:rFonts w:ascii="Times New Roman"/>
          <w:b w:val="false"/>
          <w:i w:val="false"/>
          <w:color w:val="000000"/>
          <w:sz w:val="28"/>
        </w:rPr>
        <w:t>22-бабы</w:t>
      </w:r>
      <w:r>
        <w:rPr>
          <w:rFonts w:ascii="Times New Roman"/>
          <w:b w:val="false"/>
          <w:i w:val="false"/>
          <w:color w:val="000000"/>
          <w:sz w:val="28"/>
        </w:rPr>
        <w:t xml:space="preserve"> 2-тармағының 2) тармақшасында көзделген міндеттің орындалмауына байланысты тасымалдаушының кiнәсiнен адам өлiмi орын алған жол-көлік оқиғаларының (ЖКО) болуы;</w:t>
      </w:r>
    </w:p>
    <w:p>
      <w:pPr>
        <w:spacing w:after="0"/>
        <w:ind w:left="0"/>
        <w:jc w:val="both"/>
      </w:pPr>
      <w:r>
        <w:rPr>
          <w:rFonts w:ascii="Times New Roman"/>
          <w:b w:val="false"/>
          <w:i w:val="false"/>
          <w:color w:val="000000"/>
          <w:sz w:val="28"/>
        </w:rPr>
        <w:t xml:space="preserve">
      3) осы Шарттың </w:t>
      </w:r>
      <w:r>
        <w:rPr>
          <w:rFonts w:ascii="Times New Roman"/>
          <w:b w:val="false"/>
          <w:i w:val="false"/>
          <w:color w:val="000000"/>
          <w:sz w:val="28"/>
        </w:rPr>
        <w:t>2-тармағы</w:t>
      </w:r>
      <w:r>
        <w:rPr>
          <w:rFonts w:ascii="Times New Roman"/>
          <w:b w:val="false"/>
          <w:i w:val="false"/>
          <w:color w:val="000000"/>
          <w:sz w:val="28"/>
        </w:rPr>
        <w:t xml:space="preserve"> 1) тармақшасының талаптарына сәйкес келмейтін автобустарды, шағын автобустарды, троллейбустарды маршрутта бір жылда үш және одан көп рет пайдалану;</w:t>
      </w:r>
    </w:p>
    <w:p>
      <w:pPr>
        <w:spacing w:after="0"/>
        <w:ind w:left="0"/>
        <w:jc w:val="both"/>
      </w:pPr>
      <w:r>
        <w:rPr>
          <w:rFonts w:ascii="Times New Roman"/>
          <w:b w:val="false"/>
          <w:i w:val="false"/>
          <w:color w:val="000000"/>
          <w:sz w:val="28"/>
        </w:rPr>
        <w:t>
      4) үшінші тараптарға маршрутта (маршруттарда) қызмет көрсету құқығын беру болып табылады;</w:t>
      </w:r>
    </w:p>
    <w:p>
      <w:pPr>
        <w:spacing w:after="0"/>
        <w:ind w:left="0"/>
        <w:jc w:val="both"/>
      </w:pPr>
      <w:r>
        <w:rPr>
          <w:rFonts w:ascii="Times New Roman"/>
          <w:b w:val="false"/>
          <w:i w:val="false"/>
          <w:color w:val="000000"/>
          <w:sz w:val="28"/>
        </w:rPr>
        <w:t>
      5) жүргiзушiнiң (жүргізушілердің) кiнәсiнен бір маршрутта адам өлiмi болған жол-көлік оқиғасының (ЖКО) бір жыл ішінде үш және одан көп рет болуы;</w:t>
      </w:r>
    </w:p>
    <w:p>
      <w:pPr>
        <w:spacing w:after="0"/>
        <w:ind w:left="0"/>
        <w:jc w:val="both"/>
      </w:pPr>
      <w:r>
        <w:rPr>
          <w:rFonts w:ascii="Times New Roman"/>
          <w:b w:val="false"/>
          <w:i w:val="false"/>
          <w:color w:val="000000"/>
          <w:sz w:val="28"/>
        </w:rPr>
        <w:t>
      6) осы Шарттың 9-тармағында көзделген жағдайларды қоспағанда, осы Шарттың 4-тармағының талаптарын орындамау болып табылады.</w:t>
      </w:r>
    </w:p>
    <w:bookmarkStart w:name="z22" w:id="19"/>
    <w:p>
      <w:pPr>
        <w:spacing w:after="0"/>
        <w:ind w:left="0"/>
        <w:jc w:val="both"/>
      </w:pPr>
      <w:r>
        <w:rPr>
          <w:rFonts w:ascii="Times New Roman"/>
          <w:b w:val="false"/>
          <w:i w:val="false"/>
          <w:color w:val="000000"/>
          <w:sz w:val="28"/>
        </w:rPr>
        <w:t>
      9. Субсидиялауға жататын әлеуметтік мәні бар автомобиль қатынастары тізбесіне кіретін маршрутқа қызмет көрсететін Тасымалдаушы осы Шарттың 4-тармағының талаптарын орындамаған жағдайда, осы Шарт сот тәртібінде бұзылады.</w:t>
      </w:r>
    </w:p>
    <w:bookmarkEnd w:id="19"/>
    <w:bookmarkStart w:name="z23" w:id="20"/>
    <w:p>
      <w:pPr>
        <w:spacing w:after="0"/>
        <w:ind w:left="0"/>
        <w:jc w:val="both"/>
      </w:pPr>
      <w:r>
        <w:rPr>
          <w:rFonts w:ascii="Times New Roman"/>
          <w:b w:val="false"/>
          <w:i w:val="false"/>
          <w:color w:val="000000"/>
          <w:sz w:val="28"/>
        </w:rPr>
        <w:t>
      10. Осы Шарт Тасымалдаушының бастамасы бойынша бiр жақты тәртiппен бұзылған жағдайда, онда Тасымалдаушы ол туралы Ұйымдастырушыны күнтiзбелiк қырық бес күннен кешiктiрмей хабардар етедi.</w:t>
      </w:r>
    </w:p>
    <w:bookmarkEnd w:id="20"/>
    <w:bookmarkStart w:name="z24" w:id="21"/>
    <w:p>
      <w:pPr>
        <w:spacing w:after="0"/>
        <w:ind w:left="0"/>
        <w:jc w:val="both"/>
      </w:pPr>
      <w:r>
        <w:rPr>
          <w:rFonts w:ascii="Times New Roman"/>
          <w:b w:val="false"/>
          <w:i w:val="false"/>
          <w:color w:val="000000"/>
          <w:sz w:val="28"/>
        </w:rPr>
        <w:t>
      11. Осы Шарт Конкурсқа қатысуға өтінімде жалған ақпарат ұсынылған факт анықтаған жағдайда да мерзімінен бұрын бұзылады.</w:t>
      </w:r>
    </w:p>
    <w:bookmarkEnd w:id="21"/>
    <w:bookmarkStart w:name="z25" w:id="22"/>
    <w:p>
      <w:pPr>
        <w:spacing w:after="0"/>
        <w:ind w:left="0"/>
        <w:jc w:val="left"/>
      </w:pPr>
      <w:r>
        <w:rPr>
          <w:rFonts w:ascii="Times New Roman"/>
          <w:b/>
          <w:i w:val="false"/>
          <w:color w:val="000000"/>
        </w:rPr>
        <w:t xml:space="preserve"> 6-тарау. Шарттың ерекше талаптары және орындау тәртібі</w:t>
      </w:r>
    </w:p>
    <w:bookmarkEnd w:id="22"/>
    <w:bookmarkStart w:name="z26" w:id="23"/>
    <w:p>
      <w:pPr>
        <w:spacing w:after="0"/>
        <w:ind w:left="0"/>
        <w:jc w:val="both"/>
      </w:pPr>
      <w:r>
        <w:rPr>
          <w:rFonts w:ascii="Times New Roman"/>
          <w:b w:val="false"/>
          <w:i w:val="false"/>
          <w:color w:val="000000"/>
          <w:sz w:val="28"/>
        </w:rPr>
        <w:t>
      12. Осы Шартқа кез келген толықтырулар мен (немесе) өзгерістер жазбаша түрде жасалады, екі тарап растайды және оның ажырамас бөлігі болып табылады.</w:t>
      </w:r>
    </w:p>
    <w:bookmarkEnd w:id="23"/>
    <w:bookmarkStart w:name="z27" w:id="24"/>
    <w:p>
      <w:pPr>
        <w:spacing w:after="0"/>
        <w:ind w:left="0"/>
        <w:jc w:val="both"/>
      </w:pPr>
      <w:r>
        <w:rPr>
          <w:rFonts w:ascii="Times New Roman"/>
          <w:b w:val="false"/>
          <w:i w:val="false"/>
          <w:color w:val="000000"/>
          <w:sz w:val="28"/>
        </w:rPr>
        <w:t xml:space="preserve">
      13. Кестелер, маршруттар бойынша қозғалыстың кестесі және тарифтік кесте (қалааралық облысаралық маршруттардан басқа), сондай-ақ маршрутта пайдаланылатын автобустардың, троллейбустардың, шағын автобустардың типі (класы) мен саны осы Шартқа </w:t>
      </w:r>
      <w:r>
        <w:rPr>
          <w:rFonts w:ascii="Times New Roman"/>
          <w:b w:val="false"/>
          <w:i w:val="false"/>
          <w:color w:val="000000"/>
          <w:sz w:val="28"/>
        </w:rPr>
        <w:t>2-қосымшаға</w:t>
      </w:r>
      <w:r>
        <w:rPr>
          <w:rFonts w:ascii="Times New Roman"/>
          <w:b w:val="false"/>
          <w:i w:val="false"/>
          <w:color w:val="000000"/>
          <w:sz w:val="28"/>
        </w:rPr>
        <w:t xml:space="preserve"> сәйкес жеке қосымшада келтiрiледi және Шарттың ажырамас бөлігі болып табылады. </w:t>
      </w:r>
    </w:p>
    <w:bookmarkEnd w:id="24"/>
    <w:bookmarkStart w:name="z28" w:id="25"/>
    <w:p>
      <w:pPr>
        <w:spacing w:after="0"/>
        <w:ind w:left="0"/>
        <w:jc w:val="both"/>
      </w:pPr>
      <w:r>
        <w:rPr>
          <w:rFonts w:ascii="Times New Roman"/>
          <w:b w:val="false"/>
          <w:i w:val="false"/>
          <w:color w:val="000000"/>
          <w:sz w:val="28"/>
        </w:rPr>
        <w:t>
      14. Осы Шарттың орындалуы жөніндегі барлық даулар мен келіспеушіліктер Тараптар арасындағы келіссөздер арқылы немесе Қазақстан Республикасы заңнамасында белгіленген тәртіппен шешіледі.</w:t>
      </w:r>
    </w:p>
    <w:bookmarkEnd w:id="25"/>
    <w:bookmarkStart w:name="z29" w:id="26"/>
    <w:p>
      <w:pPr>
        <w:spacing w:after="0"/>
        <w:ind w:left="0"/>
        <w:jc w:val="both"/>
      </w:pPr>
      <w:r>
        <w:rPr>
          <w:rFonts w:ascii="Times New Roman"/>
          <w:b w:val="false"/>
          <w:i w:val="false"/>
          <w:color w:val="000000"/>
          <w:sz w:val="28"/>
        </w:rPr>
        <w:t>
      15. Осы Шартта Тараптар Қазақстан Республикасының заңнамалық актілерінде көзделген басқа да талаптарды белгілеуі мүмкін.</w:t>
      </w:r>
    </w:p>
    <w:bookmarkEnd w:id="26"/>
    <w:bookmarkStart w:name="z30" w:id="27"/>
    <w:p>
      <w:pPr>
        <w:spacing w:after="0"/>
        <w:ind w:left="0"/>
        <w:jc w:val="both"/>
      </w:pPr>
      <w:r>
        <w:rPr>
          <w:rFonts w:ascii="Times New Roman"/>
          <w:b w:val="false"/>
          <w:i w:val="false"/>
          <w:color w:val="000000"/>
          <w:sz w:val="28"/>
        </w:rPr>
        <w:t>
      16. Осы Шарт оған екі Тарап қол қойған сәттен бастап күшіне енеді және Тараптар үшін міндетті болады.</w:t>
      </w:r>
    </w:p>
    <w:bookmarkEnd w:id="27"/>
    <w:bookmarkStart w:name="z31" w:id="28"/>
    <w:p>
      <w:pPr>
        <w:spacing w:after="0"/>
        <w:ind w:left="0"/>
        <w:jc w:val="both"/>
      </w:pPr>
      <w:r>
        <w:rPr>
          <w:rFonts w:ascii="Times New Roman"/>
          <w:b w:val="false"/>
          <w:i w:val="false"/>
          <w:color w:val="000000"/>
          <w:sz w:val="28"/>
        </w:rPr>
        <w:t>
      17. Осы Шарт әр Тарап үшін бір-бірден бірдей заңды күші бар екі данада мемлекеттік және орыс тілдерінде жасалды.</w:t>
      </w:r>
    </w:p>
    <w:bookmarkEnd w:id="28"/>
    <w:bookmarkStart w:name="z32" w:id="29"/>
    <w:p>
      <w:pPr>
        <w:spacing w:after="0"/>
        <w:ind w:left="0"/>
        <w:jc w:val="left"/>
      </w:pPr>
      <w:r>
        <w:rPr>
          <w:rFonts w:ascii="Times New Roman"/>
          <w:b/>
          <w:i w:val="false"/>
          <w:color w:val="000000"/>
        </w:rPr>
        <w:t xml:space="preserve"> 7-тарау. Шарттың қолданылу мерзімі</w:t>
      </w:r>
    </w:p>
    <w:bookmarkEnd w:id="29"/>
    <w:bookmarkStart w:name="z33" w:id="30"/>
    <w:p>
      <w:pPr>
        <w:spacing w:after="0"/>
        <w:ind w:left="0"/>
        <w:jc w:val="both"/>
      </w:pPr>
      <w:r>
        <w:rPr>
          <w:rFonts w:ascii="Times New Roman"/>
          <w:b w:val="false"/>
          <w:i w:val="false"/>
          <w:color w:val="000000"/>
          <w:sz w:val="28"/>
        </w:rPr>
        <w:t>
      18. Осы Шарт кемінде үш жыл мерзімге жасалады:</w:t>
      </w:r>
    </w:p>
    <w:bookmarkEnd w:id="30"/>
    <w:p>
      <w:pPr>
        <w:spacing w:after="0"/>
        <w:ind w:left="0"/>
        <w:jc w:val="both"/>
      </w:pPr>
      <w:r>
        <w:rPr>
          <w:rFonts w:ascii="Times New Roman"/>
          <w:b w:val="false"/>
          <w:i w:val="false"/>
          <w:color w:val="000000"/>
          <w:sz w:val="28"/>
        </w:rPr>
        <w:t>
      Қолданылуының басталуы _______________________ (күні: күні, айы, жылы) Қолданылуының аяқталуы _______________________ (күні: күні, айы, жылы)</w:t>
      </w:r>
    </w:p>
    <w:bookmarkStart w:name="z34" w:id="31"/>
    <w:p>
      <w:pPr>
        <w:spacing w:after="0"/>
        <w:ind w:left="0"/>
        <w:jc w:val="both"/>
      </w:pPr>
      <w:r>
        <w:rPr>
          <w:rFonts w:ascii="Times New Roman"/>
          <w:b w:val="false"/>
          <w:i w:val="false"/>
          <w:color w:val="000000"/>
          <w:sz w:val="28"/>
        </w:rPr>
        <w:t xml:space="preserve">
      19. Тасымалдаушы осы Шарттың </w:t>
      </w:r>
      <w:r>
        <w:rPr>
          <w:rFonts w:ascii="Times New Roman"/>
          <w:b w:val="false"/>
          <w:i w:val="false"/>
          <w:color w:val="000000"/>
          <w:sz w:val="28"/>
        </w:rPr>
        <w:t>4-тармағының</w:t>
      </w:r>
      <w:r>
        <w:rPr>
          <w:rFonts w:ascii="Times New Roman"/>
          <w:b w:val="false"/>
          <w:i w:val="false"/>
          <w:color w:val="000000"/>
          <w:sz w:val="28"/>
        </w:rPr>
        <w:t xml:space="preserve"> талаптарын сақтау кезінде, осы Шартқа өзгерістер және толықтырулар енгізу жолымен осы Шарттың қолданылу мерзімінің аяқталуына дейін күнтізбелік алпыс күннен кем емес берген тасымалдаушының жазбаша өтініші негізінде осы Шарттың қолданылуы он жылға ұзартылады.</w:t>
      </w:r>
    </w:p>
    <w:bookmarkEnd w:id="31"/>
    <w:bookmarkStart w:name="z35" w:id="32"/>
    <w:p>
      <w:pPr>
        <w:spacing w:after="0"/>
        <w:ind w:left="0"/>
        <w:jc w:val="left"/>
      </w:pPr>
      <w:r>
        <w:rPr>
          <w:rFonts w:ascii="Times New Roman"/>
          <w:b/>
          <w:i w:val="false"/>
          <w:color w:val="000000"/>
        </w:rPr>
        <w:t xml:space="preserve"> 8-тарау. Тараптардың заңды мекенжайлары және деректемелері</w:t>
      </w:r>
    </w:p>
    <w:bookmarkEnd w:id="32"/>
    <w:p>
      <w:pPr>
        <w:spacing w:after="0"/>
        <w:ind w:left="0"/>
        <w:jc w:val="both"/>
      </w:pPr>
      <w:r>
        <w:rPr>
          <w:rFonts w:ascii="Times New Roman"/>
          <w:b w:val="false"/>
          <w:i w:val="false"/>
          <w:color w:val="000000"/>
          <w:sz w:val="28"/>
        </w:rPr>
        <w:t xml:space="preserve">
      Ұйымдастырушы                        Тасымалдаушы </w:t>
      </w:r>
    </w:p>
    <w:p>
      <w:pPr>
        <w:spacing w:after="0"/>
        <w:ind w:left="0"/>
        <w:jc w:val="both"/>
      </w:pPr>
      <w:r>
        <w:rPr>
          <w:rFonts w:ascii="Times New Roman"/>
          <w:b w:val="false"/>
          <w:i w:val="false"/>
          <w:color w:val="000000"/>
          <w:sz w:val="28"/>
        </w:rPr>
        <w:t xml:space="preserve">
      Қолы ________                        Қолы _______ </w:t>
      </w:r>
    </w:p>
    <w:p>
      <w:pPr>
        <w:spacing w:after="0"/>
        <w:ind w:left="0"/>
        <w:jc w:val="both"/>
      </w:pPr>
      <w:r>
        <w:rPr>
          <w:rFonts w:ascii="Times New Roman"/>
          <w:b w:val="false"/>
          <w:i w:val="false"/>
          <w:color w:val="000000"/>
          <w:sz w:val="28"/>
        </w:rPr>
        <w:t>
      М.О.                                    М.О.</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Жолаушылар мен багажды</w:t>
            </w:r>
            <w:r>
              <w:br/>
            </w:r>
            <w:r>
              <w:rPr>
                <w:rFonts w:ascii="Times New Roman"/>
                <w:b w:val="false"/>
                <w:i w:val="false"/>
                <w:color w:val="000000"/>
                <w:sz w:val="20"/>
              </w:rPr>
              <w:t>автомобильмен тұрақты</w:t>
            </w:r>
            <w:r>
              <w:br/>
            </w:r>
            <w:r>
              <w:rPr>
                <w:rFonts w:ascii="Times New Roman"/>
                <w:b w:val="false"/>
                <w:i w:val="false"/>
                <w:color w:val="000000"/>
                <w:sz w:val="20"/>
              </w:rPr>
              <w:t>тасымалдауды ұйымдастырудың</w:t>
            </w:r>
            <w:r>
              <w:br/>
            </w:r>
            <w:r>
              <w:rPr>
                <w:rFonts w:ascii="Times New Roman"/>
                <w:b w:val="false"/>
                <w:i w:val="false"/>
                <w:color w:val="000000"/>
                <w:sz w:val="20"/>
              </w:rPr>
              <w:t>үлгі шартына 1-қосымша</w:t>
            </w:r>
          </w:p>
        </w:tc>
      </w:tr>
    </w:tbl>
    <w:p>
      <w:pPr>
        <w:spacing w:after="0"/>
        <w:ind w:left="0"/>
        <w:jc w:val="both"/>
      </w:pPr>
      <w:r>
        <w:rPr>
          <w:rFonts w:ascii="Times New Roman"/>
          <w:b w:val="false"/>
          <w:i w:val="false"/>
          <w:color w:val="000000"/>
          <w:sz w:val="28"/>
        </w:rPr>
        <w:t>
      1. Қалалық (ауылдық) және қала маңындағы маршруттарда пайдаланылатын автобустарды, шағын автобустарды, троллейбустарды жаңарту бойынша кесте</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037"/>
        <w:gridCol w:w="1338"/>
        <w:gridCol w:w="1338"/>
        <w:gridCol w:w="1338"/>
        <w:gridCol w:w="1636"/>
        <w:gridCol w:w="1637"/>
        <w:gridCol w:w="1637"/>
        <w:gridCol w:w="1339"/>
      </w:tblGrid>
      <w:tr>
        <w:trPr>
          <w:trHeight w:val="30" w:hRule="atLeast"/>
        </w:trPr>
        <w:tc>
          <w:tcPr>
            <w:tcW w:w="20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Автобустарды, шағын автобустарды, троллейбустарды пайдалану мерзімі</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Автобустар, шағын автобустар, троллейбустар саны*</w:t>
            </w:r>
          </w:p>
        </w:tc>
      </w:tr>
      <w:tr>
        <w:trPr>
          <w:trHeight w:val="30" w:hRule="atLeast"/>
        </w:trPr>
        <w:tc>
          <w:tcPr>
            <w:tcW w:w="0" w:type="auto"/>
            <w:vMerge/>
            <w:tcBorders>
              <w:top w:val="nil"/>
              <w:left w:val="single" w:color="cfcfcf" w:sz="5"/>
              <w:bottom w:val="single" w:color="cfcfcf" w:sz="5"/>
              <w:right w:val="single" w:color="cfcfcf" w:sz="5"/>
            </w:tcBorders>
          </w:tcP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7-10</w:t>
            </w:r>
          </w:p>
        </w:tc>
        <w:tc>
          <w:tcPr>
            <w:tcW w:w="16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11-15</w:t>
            </w:r>
          </w:p>
        </w:tc>
        <w:tc>
          <w:tcPr>
            <w:tcW w:w="16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16-25</w:t>
            </w:r>
          </w:p>
        </w:tc>
        <w:tc>
          <w:tcPr>
            <w:tcW w:w="16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26-50</w:t>
            </w:r>
          </w:p>
        </w:tc>
        <w:tc>
          <w:tcPr>
            <w:tcW w:w="13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 және одан көп</w:t>
            </w:r>
          </w:p>
        </w:tc>
      </w:tr>
      <w:tr>
        <w:trPr>
          <w:trHeight w:val="30" w:hRule="atLeast"/>
        </w:trPr>
        <w:tc>
          <w:tcPr>
            <w:tcW w:w="2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жылға дейін</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6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6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6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жылдан 12 жылға дейін</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6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6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6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3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r>
      <w:tr>
        <w:trPr>
          <w:trHeight w:val="30" w:hRule="atLeast"/>
        </w:trPr>
        <w:tc>
          <w:tcPr>
            <w:tcW w:w="2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 жылдан 15 жылға дейін</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6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6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6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2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жылдан астам</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6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6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6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bl>
    <w:p>
      <w:pPr>
        <w:spacing w:after="0"/>
        <w:ind w:left="0"/>
        <w:jc w:val="both"/>
      </w:pPr>
      <w:r>
        <w:rPr>
          <w:rFonts w:ascii="Times New Roman"/>
          <w:b w:val="false"/>
          <w:i w:val="false"/>
          <w:color w:val="000000"/>
          <w:sz w:val="28"/>
        </w:rPr>
        <w:t>
      2. Ауданішілік, ауданаралық (қалааралық облысішілік), қалааралық облысаралық маршруттарда пайдаланылатын автобустарды, шағын автобустарды жаңарту бойынша кесте</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037"/>
        <w:gridCol w:w="1338"/>
        <w:gridCol w:w="1338"/>
        <w:gridCol w:w="1338"/>
        <w:gridCol w:w="1636"/>
        <w:gridCol w:w="1637"/>
        <w:gridCol w:w="1637"/>
        <w:gridCol w:w="1339"/>
      </w:tblGrid>
      <w:tr>
        <w:trPr>
          <w:trHeight w:val="30" w:hRule="atLeast"/>
        </w:trPr>
        <w:tc>
          <w:tcPr>
            <w:tcW w:w="2037"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Автобустарды, шағын автобустарды, троллейбустарды пайдалану мерзімі</w:t>
            </w:r>
          </w:p>
        </w:tc>
        <w:tc>
          <w:tcPr>
            <w:tcW w:w="0" w:type="auto"/>
            <w:gridSpan w:val="7"/>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Автобустар, шағын автобустар, троллейбустар саны*</w:t>
            </w:r>
          </w:p>
        </w:tc>
      </w:tr>
      <w:tr>
        <w:trPr>
          <w:trHeight w:val="30" w:hRule="atLeast"/>
        </w:trPr>
        <w:tc>
          <w:tcPr>
            <w:tcW w:w="0" w:type="auto"/>
            <w:vMerge/>
            <w:tcBorders>
              <w:top w:val="nil"/>
              <w:left w:val="single" w:color="cfcfcf" w:sz="5"/>
              <w:bottom w:val="single" w:color="cfcfcf" w:sz="5"/>
              <w:right w:val="single" w:color="cfcfcf" w:sz="5"/>
            </w:tcBorders>
          </w:tcP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7-12</w:t>
            </w:r>
          </w:p>
        </w:tc>
        <w:tc>
          <w:tcPr>
            <w:tcW w:w="16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13-15</w:t>
            </w:r>
          </w:p>
        </w:tc>
        <w:tc>
          <w:tcPr>
            <w:tcW w:w="16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16-25</w:t>
            </w:r>
          </w:p>
        </w:tc>
        <w:tc>
          <w:tcPr>
            <w:tcW w:w="16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26-50</w:t>
            </w:r>
          </w:p>
        </w:tc>
        <w:tc>
          <w:tcPr>
            <w:tcW w:w="13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 және одан көп</w:t>
            </w:r>
          </w:p>
        </w:tc>
      </w:tr>
      <w:tr>
        <w:trPr>
          <w:trHeight w:val="30" w:hRule="atLeast"/>
        </w:trPr>
        <w:tc>
          <w:tcPr>
            <w:tcW w:w="2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жылға дейін</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6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6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6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2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жылдан 12 жылға дейін</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6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6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6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3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r>
      <w:tr>
        <w:trPr>
          <w:trHeight w:val="30" w:hRule="atLeast"/>
        </w:trPr>
        <w:tc>
          <w:tcPr>
            <w:tcW w:w="2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 жылдан 15 жылға дейін</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6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6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6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3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r>
      <w:tr>
        <w:trPr>
          <w:trHeight w:val="30" w:hRule="atLeast"/>
        </w:trPr>
        <w:tc>
          <w:tcPr>
            <w:tcW w:w="20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жылдан астам</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3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6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6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6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3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r>
    </w:tbl>
    <w:p>
      <w:pPr>
        <w:spacing w:after="0"/>
        <w:ind w:left="0"/>
        <w:jc w:val="both"/>
      </w:pPr>
      <w:r>
        <w:rPr>
          <w:rFonts w:ascii="Times New Roman"/>
          <w:b w:val="false"/>
          <w:i w:val="false"/>
          <w:color w:val="000000"/>
          <w:sz w:val="28"/>
        </w:rPr>
        <w:t>
      "+" - маршрутта автобустарды, шағын автобустарды, троллейбустарды пайдалануға рұқсат етіледі;</w:t>
      </w:r>
    </w:p>
    <w:p>
      <w:pPr>
        <w:spacing w:after="0"/>
        <w:ind w:left="0"/>
        <w:jc w:val="both"/>
      </w:pPr>
      <w:r>
        <w:rPr>
          <w:rFonts w:ascii="Times New Roman"/>
          <w:b w:val="false"/>
          <w:i w:val="false"/>
          <w:color w:val="000000"/>
          <w:sz w:val="28"/>
        </w:rPr>
        <w:t>
      "-" - маршрутта автобустарды, шағын автобустарды, троллейбустарды пайдалануға рұқсат етілмейді.</w:t>
      </w:r>
    </w:p>
    <w:p>
      <w:pPr>
        <w:spacing w:after="0"/>
        <w:ind w:left="0"/>
        <w:jc w:val="both"/>
      </w:pPr>
      <w:r>
        <w:rPr>
          <w:rFonts w:ascii="Times New Roman"/>
          <w:b w:val="false"/>
          <w:i w:val="false"/>
          <w:color w:val="000000"/>
          <w:sz w:val="28"/>
        </w:rPr>
        <w:t>
      * - автобустардың, шағын автобустардың, троллейбустардың жалпы санынан белгіленген пайыздық мәндегі автобустардың, шағын автобустардың, троллейбустардың санын анықтаған кезде мәні 0,5 және одан көп болса, саны ұлғаю жағына қарай анықталады (1 автобус, шағын автобус, троллейбус).</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Жолаушылар мен багажды</w:t>
            </w:r>
            <w:r>
              <w:br/>
            </w:r>
            <w:r>
              <w:rPr>
                <w:rFonts w:ascii="Times New Roman"/>
                <w:b w:val="false"/>
                <w:i w:val="false"/>
                <w:color w:val="000000"/>
                <w:sz w:val="20"/>
              </w:rPr>
              <w:t>автомобильмен тұрақты</w:t>
            </w:r>
            <w:r>
              <w:br/>
            </w:r>
            <w:r>
              <w:rPr>
                <w:rFonts w:ascii="Times New Roman"/>
                <w:b w:val="false"/>
                <w:i w:val="false"/>
                <w:color w:val="000000"/>
                <w:sz w:val="20"/>
              </w:rPr>
              <w:t>тасымалдауды ұйымдастырудың</w:t>
            </w:r>
            <w:r>
              <w:br/>
            </w:r>
            <w:r>
              <w:rPr>
                <w:rFonts w:ascii="Times New Roman"/>
                <w:b w:val="false"/>
                <w:i w:val="false"/>
                <w:color w:val="000000"/>
                <w:sz w:val="20"/>
              </w:rPr>
              <w:t>үлгі шартына 2-қосымша</w:t>
            </w:r>
          </w:p>
        </w:tc>
      </w:tr>
    </w:tbl>
    <w:bookmarkStart w:name="z38" w:id="33"/>
    <w:p>
      <w:pPr>
        <w:spacing w:after="0"/>
        <w:ind w:left="0"/>
        <w:jc w:val="left"/>
      </w:pPr>
      <w:r>
        <w:rPr>
          <w:rFonts w:ascii="Times New Roman"/>
          <w:b/>
          <w:i w:val="false"/>
          <w:color w:val="000000"/>
        </w:rPr>
        <w:t xml:space="preserve"> Маршрут пен жол ақысы тарифтік кесте бойынша кестелерде қозғалыс схемаларында қамтылған, сондай-ақ маршрутта пайдаланылатын автобустардың, троллейбустардың және шағын автобустардың типі (класы) және саны жөніндегі ақпарат</w:t>
      </w:r>
    </w:p>
    <w:bookmarkEnd w:id="33"/>
    <w:bookmarkStart w:name="z39" w:id="34"/>
    <w:p>
      <w:pPr>
        <w:spacing w:after="0"/>
        <w:ind w:left="0"/>
        <w:jc w:val="both"/>
      </w:pPr>
      <w:r>
        <w:rPr>
          <w:rFonts w:ascii="Times New Roman"/>
          <w:b w:val="false"/>
          <w:i w:val="false"/>
          <w:color w:val="000000"/>
          <w:sz w:val="28"/>
        </w:rPr>
        <w:t>
      1. Автобустардың, троллейбустардың және шағын автобустардың кестелерінде мынадай ақпарат қамтылуға тиіс:</w:t>
      </w:r>
    </w:p>
    <w:bookmarkEnd w:id="34"/>
    <w:p>
      <w:pPr>
        <w:spacing w:after="0"/>
        <w:ind w:left="0"/>
        <w:jc w:val="both"/>
      </w:pPr>
      <w:r>
        <w:rPr>
          <w:rFonts w:ascii="Times New Roman"/>
          <w:b w:val="false"/>
          <w:i w:val="false"/>
          <w:color w:val="000000"/>
          <w:sz w:val="28"/>
        </w:rPr>
        <w:t>
      1) маршруттың атауы;</w:t>
      </w:r>
    </w:p>
    <w:p>
      <w:pPr>
        <w:spacing w:after="0"/>
        <w:ind w:left="0"/>
        <w:jc w:val="both"/>
      </w:pPr>
      <w:r>
        <w:rPr>
          <w:rFonts w:ascii="Times New Roman"/>
          <w:b w:val="false"/>
          <w:i w:val="false"/>
          <w:color w:val="000000"/>
          <w:sz w:val="28"/>
        </w:rPr>
        <w:t>
      2) аялдама пункттерінің атауы;</w:t>
      </w:r>
    </w:p>
    <w:p>
      <w:pPr>
        <w:spacing w:after="0"/>
        <w:ind w:left="0"/>
        <w:jc w:val="both"/>
      </w:pPr>
      <w:r>
        <w:rPr>
          <w:rFonts w:ascii="Times New Roman"/>
          <w:b w:val="false"/>
          <w:i w:val="false"/>
          <w:color w:val="000000"/>
          <w:sz w:val="28"/>
        </w:rPr>
        <w:t>
      3) маршруттың ұзақтығы және аялдама пункттері арасындағы қашықтық;</w:t>
      </w:r>
    </w:p>
    <w:p>
      <w:pPr>
        <w:spacing w:after="0"/>
        <w:ind w:left="0"/>
        <w:jc w:val="both"/>
      </w:pPr>
      <w:r>
        <w:rPr>
          <w:rFonts w:ascii="Times New Roman"/>
          <w:b w:val="false"/>
          <w:i w:val="false"/>
          <w:color w:val="000000"/>
          <w:sz w:val="28"/>
        </w:rPr>
        <w:t>
      4) рейс бойынша келу, тоқтап тұру, жөнелу, жүру уақыты, орташа жүру жылдамдығы бойынша бір бағытта және кері бөлу;</w:t>
      </w:r>
    </w:p>
    <w:p>
      <w:pPr>
        <w:spacing w:after="0"/>
        <w:ind w:left="0"/>
        <w:jc w:val="both"/>
      </w:pPr>
      <w:r>
        <w:rPr>
          <w:rFonts w:ascii="Times New Roman"/>
          <w:b w:val="false"/>
          <w:i w:val="false"/>
          <w:color w:val="000000"/>
          <w:sz w:val="28"/>
        </w:rPr>
        <w:t>
      5) жылдық, тоқсандық, айлық, апталық немесе күндік өлшемдегі маршрутты жүзеге асыру мерзімділігі;</w:t>
      </w:r>
    </w:p>
    <w:p>
      <w:pPr>
        <w:spacing w:after="0"/>
        <w:ind w:left="0"/>
        <w:jc w:val="both"/>
      </w:pPr>
      <w:r>
        <w:rPr>
          <w:rFonts w:ascii="Times New Roman"/>
          <w:b w:val="false"/>
          <w:i w:val="false"/>
          <w:color w:val="000000"/>
          <w:sz w:val="28"/>
        </w:rPr>
        <w:t>
      6) тасымалдаушының атауы;</w:t>
      </w:r>
    </w:p>
    <w:p>
      <w:pPr>
        <w:spacing w:after="0"/>
        <w:ind w:left="0"/>
        <w:jc w:val="both"/>
      </w:pPr>
      <w:r>
        <w:rPr>
          <w:rFonts w:ascii="Times New Roman"/>
          <w:b w:val="false"/>
          <w:i w:val="false"/>
          <w:color w:val="000000"/>
          <w:sz w:val="28"/>
        </w:rPr>
        <w:t>
      7) мемлекеттік органның немесе жергілікті атқарушы органның атауы, лауазымды адамның тегі және аты-жөні және оның аталған органның мөрімен расталып қол қойылған күні көрсетілген қолы.</w:t>
      </w:r>
    </w:p>
    <w:bookmarkStart w:name="z40" w:id="35"/>
    <w:p>
      <w:pPr>
        <w:spacing w:after="0"/>
        <w:ind w:left="0"/>
        <w:jc w:val="both"/>
      </w:pPr>
      <w:r>
        <w:rPr>
          <w:rFonts w:ascii="Times New Roman"/>
          <w:b w:val="false"/>
          <w:i w:val="false"/>
          <w:color w:val="000000"/>
          <w:sz w:val="28"/>
        </w:rPr>
        <w:t>
      2. Автобустардың, троллейбустардың және шағын автобустардың қозғалыс сызбаларында мынадай ақпарат қамтылуға тиіс:</w:t>
      </w:r>
    </w:p>
    <w:bookmarkEnd w:id="35"/>
    <w:p>
      <w:pPr>
        <w:spacing w:after="0"/>
        <w:ind w:left="0"/>
        <w:jc w:val="both"/>
      </w:pPr>
      <w:r>
        <w:rPr>
          <w:rFonts w:ascii="Times New Roman"/>
          <w:b w:val="false"/>
          <w:i w:val="false"/>
          <w:color w:val="000000"/>
          <w:sz w:val="28"/>
        </w:rPr>
        <w:t>
      1) маршруттың атауы;</w:t>
      </w:r>
    </w:p>
    <w:p>
      <w:pPr>
        <w:spacing w:after="0"/>
        <w:ind w:left="0"/>
        <w:jc w:val="both"/>
      </w:pPr>
      <w:r>
        <w:rPr>
          <w:rFonts w:ascii="Times New Roman"/>
          <w:b w:val="false"/>
          <w:i w:val="false"/>
          <w:color w:val="000000"/>
          <w:sz w:val="28"/>
        </w:rPr>
        <w:t>
      2) аялдама пункттердің атауы;</w:t>
      </w:r>
    </w:p>
    <w:p>
      <w:pPr>
        <w:spacing w:after="0"/>
        <w:ind w:left="0"/>
        <w:jc w:val="both"/>
      </w:pPr>
      <w:r>
        <w:rPr>
          <w:rFonts w:ascii="Times New Roman"/>
          <w:b w:val="false"/>
          <w:i w:val="false"/>
          <w:color w:val="000000"/>
          <w:sz w:val="28"/>
        </w:rPr>
        <w:t>
      3) тасымалдаушының атауы;</w:t>
      </w:r>
    </w:p>
    <w:p>
      <w:pPr>
        <w:spacing w:after="0"/>
        <w:ind w:left="0"/>
        <w:jc w:val="both"/>
      </w:pPr>
      <w:r>
        <w:rPr>
          <w:rFonts w:ascii="Times New Roman"/>
          <w:b w:val="false"/>
          <w:i w:val="false"/>
          <w:color w:val="000000"/>
          <w:sz w:val="28"/>
        </w:rPr>
        <w:t>
      4) қауіпті учаскелер және олардың сипаттамасы;</w:t>
      </w:r>
    </w:p>
    <w:p>
      <w:pPr>
        <w:spacing w:after="0"/>
        <w:ind w:left="0"/>
        <w:jc w:val="both"/>
      </w:pPr>
      <w:r>
        <w:rPr>
          <w:rFonts w:ascii="Times New Roman"/>
          <w:b w:val="false"/>
          <w:i w:val="false"/>
          <w:color w:val="000000"/>
          <w:sz w:val="28"/>
        </w:rPr>
        <w:t>
      5) мемлекеттік органның немесе жергілікті атқарушы органның атауы, лауазымды адамның тегі және аты-жөні және оның аталған органның мөрімен расталып қол қойылған күні көрсетілген қолы.</w:t>
      </w:r>
    </w:p>
    <w:bookmarkStart w:name="z41" w:id="36"/>
    <w:p>
      <w:pPr>
        <w:spacing w:after="0"/>
        <w:ind w:left="0"/>
        <w:jc w:val="both"/>
      </w:pPr>
      <w:r>
        <w:rPr>
          <w:rFonts w:ascii="Times New Roman"/>
          <w:b w:val="false"/>
          <w:i w:val="false"/>
          <w:color w:val="000000"/>
          <w:sz w:val="28"/>
        </w:rPr>
        <w:t>
      3. Тарифтiк кестеде (қалалық (ауылдық) маршруттардан басқасында) мынадай ақпарат қамтылуға тиіс:</w:t>
      </w:r>
    </w:p>
    <w:bookmarkEnd w:id="36"/>
    <w:p>
      <w:pPr>
        <w:spacing w:after="0"/>
        <w:ind w:left="0"/>
        <w:jc w:val="both"/>
      </w:pPr>
      <w:r>
        <w:rPr>
          <w:rFonts w:ascii="Times New Roman"/>
          <w:b w:val="false"/>
          <w:i w:val="false"/>
          <w:color w:val="000000"/>
          <w:sz w:val="28"/>
        </w:rPr>
        <w:t>
      1) маршруттың атауы;</w:t>
      </w:r>
    </w:p>
    <w:p>
      <w:pPr>
        <w:spacing w:after="0"/>
        <w:ind w:left="0"/>
        <w:jc w:val="both"/>
      </w:pPr>
      <w:r>
        <w:rPr>
          <w:rFonts w:ascii="Times New Roman"/>
          <w:b w:val="false"/>
          <w:i w:val="false"/>
          <w:color w:val="000000"/>
          <w:sz w:val="28"/>
        </w:rPr>
        <w:t>
      2) аялдама пункттердің атауы;</w:t>
      </w:r>
    </w:p>
    <w:p>
      <w:pPr>
        <w:spacing w:after="0"/>
        <w:ind w:left="0"/>
        <w:jc w:val="both"/>
      </w:pPr>
      <w:r>
        <w:rPr>
          <w:rFonts w:ascii="Times New Roman"/>
          <w:b w:val="false"/>
          <w:i w:val="false"/>
          <w:color w:val="000000"/>
          <w:sz w:val="28"/>
        </w:rPr>
        <w:t>
      3) тасымалдаушының атауы;</w:t>
      </w:r>
    </w:p>
    <w:p>
      <w:pPr>
        <w:spacing w:after="0"/>
        <w:ind w:left="0"/>
        <w:jc w:val="both"/>
      </w:pPr>
      <w:r>
        <w:rPr>
          <w:rFonts w:ascii="Times New Roman"/>
          <w:b w:val="false"/>
          <w:i w:val="false"/>
          <w:color w:val="000000"/>
          <w:sz w:val="28"/>
        </w:rPr>
        <w:t>
      4) жолаушылардың жол жүру, багажды алып жүру және жолаушылардың жеңілдетілген жол жүру құны;</w:t>
      </w:r>
    </w:p>
    <w:p>
      <w:pPr>
        <w:spacing w:after="0"/>
        <w:ind w:left="0"/>
        <w:jc w:val="both"/>
      </w:pPr>
      <w:r>
        <w:rPr>
          <w:rFonts w:ascii="Times New Roman"/>
          <w:b w:val="false"/>
          <w:i w:val="false"/>
          <w:color w:val="000000"/>
          <w:sz w:val="28"/>
        </w:rPr>
        <w:t>
      5) мемлекеттік органның немесе жергілікті атқарушы органның атауы, лауазымды адамның тегі және аты-жөні және оның аталған органның мөрімен расталып күні көрсетілген қойылған қолы (қалааралық облысаралық маршруттардан басқасы).</w:t>
      </w:r>
    </w:p>
    <w:bookmarkStart w:name="z42" w:id="37"/>
    <w:p>
      <w:pPr>
        <w:spacing w:after="0"/>
        <w:ind w:left="0"/>
        <w:jc w:val="both"/>
      </w:pPr>
      <w:r>
        <w:rPr>
          <w:rFonts w:ascii="Times New Roman"/>
          <w:b w:val="false"/>
          <w:i w:val="false"/>
          <w:color w:val="000000"/>
          <w:sz w:val="28"/>
        </w:rPr>
        <w:t>
      4. Маршрутта пайдаланылатын автобустардың, троллейбустардың және шағын автобустардың типi (класы) бойынша ақпарат:</w:t>
      </w:r>
    </w:p>
    <w:bookmarkEnd w:id="37"/>
    <w:p>
      <w:pPr>
        <w:spacing w:after="0"/>
        <w:ind w:left="0"/>
        <w:jc w:val="both"/>
      </w:pPr>
      <w:r>
        <w:rPr>
          <w:rFonts w:ascii="Times New Roman"/>
          <w:b w:val="false"/>
          <w:i w:val="false"/>
          <w:color w:val="000000"/>
          <w:sz w:val="28"/>
        </w:rPr>
        <w:t>
      1) автобустың, троллейбустың және шағын автобустың мемлекеттік нөмірі;</w:t>
      </w:r>
    </w:p>
    <w:p>
      <w:pPr>
        <w:spacing w:after="0"/>
        <w:ind w:left="0"/>
        <w:jc w:val="both"/>
      </w:pPr>
      <w:r>
        <w:rPr>
          <w:rFonts w:ascii="Times New Roman"/>
          <w:b w:val="false"/>
          <w:i w:val="false"/>
          <w:color w:val="000000"/>
          <w:sz w:val="28"/>
        </w:rPr>
        <w:t>
      2) автобустың, троллейбустың және шағын автобустың типi (класы);</w:t>
      </w:r>
    </w:p>
    <w:p>
      <w:pPr>
        <w:spacing w:after="0"/>
        <w:ind w:left="0"/>
        <w:jc w:val="both"/>
      </w:pPr>
      <w:r>
        <w:rPr>
          <w:rFonts w:ascii="Times New Roman"/>
          <w:b w:val="false"/>
          <w:i w:val="false"/>
          <w:color w:val="000000"/>
          <w:sz w:val="28"/>
        </w:rPr>
        <w:t>
      3) автобустың, троллейбустың және шағын автобустың шығарылған жылы;</w:t>
      </w:r>
    </w:p>
    <w:p>
      <w:pPr>
        <w:spacing w:after="0"/>
        <w:ind w:left="0"/>
        <w:jc w:val="both"/>
      </w:pPr>
      <w:r>
        <w:rPr>
          <w:rFonts w:ascii="Times New Roman"/>
          <w:b w:val="false"/>
          <w:i w:val="false"/>
          <w:color w:val="000000"/>
          <w:sz w:val="28"/>
        </w:rPr>
        <w:t>
      4) автобустардың, троллейбустардың және шағын автобустардың саны.</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