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a8d12f" w14:textId="4a8d12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государственной службе Республики Казахстан</w:t>
      </w:r>
    </w:p>
    <w:p>
      <w:pPr>
        <w:spacing w:after="0"/>
        <w:ind w:left="0"/>
        <w:jc w:val="both"/>
      </w:pPr>
      <w:r>
        <w:rPr>
          <w:rFonts w:ascii="Times New Roman"/>
          <w:b w:val="false"/>
          <w:i w:val="false"/>
          <w:color w:val="000000"/>
          <w:sz w:val="28"/>
        </w:rPr>
        <w:t>Закон Республики Казахстан от 23 ноября 2015 года № 416-V ЗРК.</w:t>
      </w:r>
    </w:p>
    <w:p>
      <w:pPr>
        <w:spacing w:after="0"/>
        <w:ind w:left="0"/>
        <w:jc w:val="both"/>
      </w:pPr>
      <w:r>
        <w:rPr>
          <w:rFonts w:ascii="Times New Roman"/>
          <w:b w:val="false"/>
          <w:i w:val="false"/>
          <w:color w:val="000000"/>
          <w:sz w:val="28"/>
        </w:rPr>
        <w:t>
</w:t>
      </w:r>
      <w:r>
        <w:rPr>
          <w:rFonts w:ascii="Times New Roman"/>
          <w:b w:val="false"/>
          <w:i w:val="false"/>
          <w:color w:val="ff0000"/>
          <w:sz w:val="28"/>
        </w:rPr>
        <w:t>      Примечание РЦПИ!</w:t>
      </w:r>
      <w:r>
        <w:br/>
      </w:r>
      <w:r>
        <w:rPr>
          <w:rFonts w:ascii="Times New Roman"/>
          <w:b w:val="false"/>
          <w:i w:val="false"/>
          <w:color w:val="000000"/>
          <w:sz w:val="28"/>
        </w:rPr>
        <w:t>
</w:t>
      </w:r>
      <w:r>
        <w:rPr>
          <w:rFonts w:ascii="Times New Roman"/>
          <w:b w:val="false"/>
          <w:i w:val="false"/>
          <w:color w:val="ff0000"/>
          <w:sz w:val="28"/>
        </w:rPr>
        <w:t>      Настоящий Закон вводится в действие с 1 января 2016 года.</w:t>
      </w:r>
    </w:p>
    <w:p>
      <w:pPr>
        <w:spacing w:after="0"/>
        <w:ind w:left="0"/>
        <w:jc w:val="both"/>
      </w:pPr>
      <w:r>
        <w:rPr>
          <w:rFonts w:ascii="Times New Roman"/>
          <w:b w:val="false"/>
          <w:i w:val="false"/>
          <w:color w:val="000000"/>
          <w:sz w:val="28"/>
        </w:rPr>
        <w:t>ОГЛАВЛЕНИЕ</w:t>
      </w:r>
    </w:p>
    <w:p>
      <w:pPr>
        <w:spacing w:after="0"/>
        <w:ind w:left="0"/>
        <w:jc w:val="both"/>
      </w:pPr>
      <w:r>
        <w:rPr>
          <w:rFonts w:ascii="Times New Roman"/>
          <w:b w:val="false"/>
          <w:i w:val="false"/>
          <w:color w:val="000000"/>
          <w:sz w:val="28"/>
        </w:rPr>
        <w:t>ПРЕСС-РЕЛИЗ</w:t>
      </w:r>
    </w:p>
    <w:bookmarkStart w:name="z70" w:id="0"/>
    <w:p>
      <w:pPr>
        <w:spacing w:after="0"/>
        <w:ind w:left="0"/>
        <w:jc w:val="both"/>
      </w:pPr>
      <w:r>
        <w:rPr>
          <w:rFonts w:ascii="Times New Roman"/>
          <w:b w:val="false"/>
          <w:i w:val="false"/>
          <w:color w:val="000000"/>
          <w:sz w:val="28"/>
        </w:rPr>
        <w:t>
      Настоящий Закон регулирует общественные отношения, связанные с поступлением на государственную службу Республики Казахстан, ее прохождением, прекращением, определяет правовое положение, материальное обеспечение и социальную защиту государственных служащих, а также вопросы деятельности иных лиц в государственных органах.</w:t>
      </w:r>
    </w:p>
    <w:bookmarkEnd w:id="0"/>
    <w:bookmarkStart w:name="z104" w:id="1"/>
    <w:p>
      <w:pPr>
        <w:spacing w:after="0"/>
        <w:ind w:left="0"/>
        <w:jc w:val="left"/>
      </w:pPr>
      <w:r>
        <w:rPr>
          <w:rFonts w:ascii="Times New Roman"/>
          <w:b/>
          <w:i w:val="false"/>
          <w:color w:val="000000"/>
        </w:rPr>
        <w:t xml:space="preserve"> Глава 1. ОБЩИЕ ПОЛОЖЕНИЯ</w:t>
      </w:r>
    </w:p>
    <w:bookmarkEnd w:id="1"/>
    <w:p>
      <w:pPr>
        <w:spacing w:after="0"/>
        <w:ind w:left="0"/>
        <w:jc w:val="both"/>
      </w:pPr>
      <w:r>
        <w:rPr>
          <w:rFonts w:ascii="Times New Roman"/>
          <w:b/>
          <w:i w:val="false"/>
          <w:color w:val="000000"/>
          <w:sz w:val="28"/>
        </w:rPr>
        <w:t>Статья 1. Основные понятия, используемые в настоящем Законе</w:t>
      </w:r>
    </w:p>
    <w:p>
      <w:pPr>
        <w:spacing w:after="0"/>
        <w:ind w:left="0"/>
        <w:jc w:val="both"/>
      </w:pPr>
      <w:r>
        <w:rPr>
          <w:rFonts w:ascii="Times New Roman"/>
          <w:b w:val="false"/>
          <w:i w:val="false"/>
          <w:color w:val="000000"/>
          <w:sz w:val="28"/>
        </w:rPr>
        <w:t>
      В настоящем Законе используются следующие основные понятия:</w:t>
      </w:r>
    </w:p>
    <w:bookmarkStart w:name="z284" w:id="2"/>
    <w:p>
      <w:pPr>
        <w:spacing w:after="0"/>
        <w:ind w:left="0"/>
        <w:jc w:val="both"/>
      </w:pPr>
      <w:r>
        <w:rPr>
          <w:rFonts w:ascii="Times New Roman"/>
          <w:b w:val="false"/>
          <w:i w:val="false"/>
          <w:color w:val="000000"/>
          <w:sz w:val="28"/>
        </w:rPr>
        <w:t>
      1) корпус "А" – административные государственные должности управленческого уровня, для которых предусмотрены особый порядок отбора в кадровый резерв, конкурсного отбора, прохождения и прекращения государственной службы, а также специальные квалификационные требования;</w:t>
      </w:r>
    </w:p>
    <w:bookmarkEnd w:id="2"/>
    <w:bookmarkStart w:name="z285" w:id="3"/>
    <w:p>
      <w:pPr>
        <w:spacing w:after="0"/>
        <w:ind w:left="0"/>
        <w:jc w:val="both"/>
      </w:pPr>
      <w:r>
        <w:rPr>
          <w:rFonts w:ascii="Times New Roman"/>
          <w:b w:val="false"/>
          <w:i w:val="false"/>
          <w:color w:val="000000"/>
          <w:sz w:val="28"/>
        </w:rPr>
        <w:t>
      2) кадровый резерв административной государственной службы корпуса "А" – сформированный в установленном законодательством Республики Казахстан порядке систематизированный список граждан Республики Казахстан, претендующих на занятие вакантных либо временно вакантных административных государственных должностей корпуса "А";</w:t>
      </w:r>
    </w:p>
    <w:bookmarkEnd w:id="3"/>
    <w:bookmarkStart w:name="z286" w:id="4"/>
    <w:p>
      <w:pPr>
        <w:spacing w:after="0"/>
        <w:ind w:left="0"/>
        <w:jc w:val="both"/>
      </w:pPr>
      <w:r>
        <w:rPr>
          <w:rFonts w:ascii="Times New Roman"/>
          <w:b w:val="false"/>
          <w:i w:val="false"/>
          <w:color w:val="000000"/>
          <w:sz w:val="28"/>
        </w:rPr>
        <w:t>
      3) корпус "Б" – административные государственные должности, не включенные в корпус "А";</w:t>
      </w:r>
    </w:p>
    <w:bookmarkEnd w:id="4"/>
    <w:bookmarkStart w:name="z287" w:id="5"/>
    <w:p>
      <w:pPr>
        <w:spacing w:after="0"/>
        <w:ind w:left="0"/>
        <w:jc w:val="both"/>
      </w:pPr>
      <w:r>
        <w:rPr>
          <w:rFonts w:ascii="Times New Roman"/>
          <w:b w:val="false"/>
          <w:i w:val="false"/>
          <w:color w:val="000000"/>
          <w:sz w:val="28"/>
        </w:rPr>
        <w:t>
      4) бонус – денежная выплата, устанавливаемая государственным служащим по результатам оценки эффективности их деятельности в порядке, установленном законодательством Республики Казахстан;</w:t>
      </w:r>
    </w:p>
    <w:bookmarkEnd w:id="5"/>
    <w:bookmarkStart w:name="z288" w:id="6"/>
    <w:p>
      <w:pPr>
        <w:spacing w:after="0"/>
        <w:ind w:left="0"/>
        <w:jc w:val="both"/>
      </w:pPr>
      <w:r>
        <w:rPr>
          <w:rFonts w:ascii="Times New Roman"/>
          <w:b w:val="false"/>
          <w:i w:val="false"/>
          <w:color w:val="000000"/>
          <w:sz w:val="28"/>
        </w:rPr>
        <w:t>
      5) квалификационные требования – требования, предъявляемые к гражданам, претендующим на занятие государственной должности по образованию, опыту работы и компетенциям;</w:t>
      </w:r>
    </w:p>
    <w:bookmarkEnd w:id="6"/>
    <w:bookmarkStart w:name="z289" w:id="7"/>
    <w:p>
      <w:pPr>
        <w:spacing w:after="0"/>
        <w:ind w:left="0"/>
        <w:jc w:val="both"/>
      </w:pPr>
      <w:r>
        <w:rPr>
          <w:rFonts w:ascii="Times New Roman"/>
          <w:b w:val="false"/>
          <w:i w:val="false"/>
          <w:color w:val="000000"/>
          <w:sz w:val="28"/>
        </w:rPr>
        <w:t>
      6) государственная служба Республики Казахстан (далее – государственная служба) – деятельность государственных служащих в государственных органах по исполнению должностных полномочий, направленная на реализацию задач и функций государственной власти;</w:t>
      </w:r>
    </w:p>
    <w:bookmarkEnd w:id="7"/>
    <w:bookmarkStart w:name="z290" w:id="8"/>
    <w:p>
      <w:pPr>
        <w:spacing w:after="0"/>
        <w:ind w:left="0"/>
        <w:jc w:val="both"/>
      </w:pPr>
      <w:r>
        <w:rPr>
          <w:rFonts w:ascii="Times New Roman"/>
          <w:b w:val="false"/>
          <w:i w:val="false"/>
          <w:color w:val="000000"/>
          <w:sz w:val="28"/>
        </w:rPr>
        <w:t>
      7) компетенции – совокупность знаний, умений и навыков, необходимых для эффективного выполнения профессиональной деятельности на конкретной государственной должности;</w:t>
      </w:r>
    </w:p>
    <w:bookmarkEnd w:id="8"/>
    <w:bookmarkStart w:name="z291" w:id="9"/>
    <w:p>
      <w:pPr>
        <w:spacing w:after="0"/>
        <w:ind w:left="0"/>
        <w:jc w:val="both"/>
      </w:pPr>
      <w:r>
        <w:rPr>
          <w:rFonts w:ascii="Times New Roman"/>
          <w:b w:val="false"/>
          <w:i w:val="false"/>
          <w:color w:val="000000"/>
          <w:sz w:val="28"/>
        </w:rPr>
        <w:t>
      8)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w:t>
      </w:r>
    </w:p>
    <w:bookmarkEnd w:id="9"/>
    <w:bookmarkStart w:name="z292" w:id="10"/>
    <w:p>
      <w:pPr>
        <w:spacing w:after="0"/>
        <w:ind w:left="0"/>
        <w:jc w:val="both"/>
      </w:pPr>
      <w:r>
        <w:rPr>
          <w:rFonts w:ascii="Times New Roman"/>
          <w:b w:val="false"/>
          <w:i w:val="false"/>
          <w:color w:val="000000"/>
          <w:sz w:val="28"/>
        </w:rPr>
        <w:t>
      9) должностные полномочия – права и обязанности, предусмотренные конкретной государственной должностью, отвечающие целям и задачам, стоящим перед государственными органами, в которых осуществляют свою деятельность государственные служащие;</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9-1)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93" w:id="11"/>
    <w:p>
      <w:pPr>
        <w:spacing w:after="0"/>
        <w:ind w:left="0"/>
        <w:jc w:val="both"/>
      </w:pPr>
      <w:r>
        <w:rPr>
          <w:rFonts w:ascii="Times New Roman"/>
          <w:b w:val="false"/>
          <w:i w:val="false"/>
          <w:color w:val="000000"/>
          <w:sz w:val="28"/>
        </w:rPr>
        <w:t>
      10) административный государственный служащий – государственный служащий, осуществляющий свою деятельность на постоянной профессиональной основе, за исключением случаев, предусмотренных законами Республики Казахстан и актами Президента Республики Казахстан;</w:t>
      </w:r>
    </w:p>
    <w:bookmarkEnd w:id="11"/>
    <w:bookmarkStart w:name="z294" w:id="12"/>
    <w:p>
      <w:pPr>
        <w:spacing w:after="0"/>
        <w:ind w:left="0"/>
        <w:jc w:val="both"/>
      </w:pPr>
      <w:r>
        <w:rPr>
          <w:rFonts w:ascii="Times New Roman"/>
          <w:b w:val="false"/>
          <w:i w:val="false"/>
          <w:color w:val="000000"/>
          <w:sz w:val="28"/>
        </w:rPr>
        <w:t>
      11) категория административной государственной должности – совокупность административных государственных должностей с соответствующими квалификационными требованиями;</w:t>
      </w:r>
    </w:p>
    <w:bookmarkEnd w:id="12"/>
    <w:bookmarkStart w:name="z295" w:id="13"/>
    <w:p>
      <w:pPr>
        <w:spacing w:after="0"/>
        <w:ind w:left="0"/>
        <w:jc w:val="both"/>
      </w:pPr>
      <w:r>
        <w:rPr>
          <w:rFonts w:ascii="Times New Roman"/>
          <w:b w:val="false"/>
          <w:i w:val="false"/>
          <w:color w:val="000000"/>
          <w:sz w:val="28"/>
        </w:rPr>
        <w:t>
      12) государственный служащий – гражданин Республики Казахстан, занимающий в установленном законодательством Республики Казахстан порядке оплачиваемую из республиканского или местных бюджетов либо из средств Национального Банка Республики Казахстан государственную должность в государственном органе и осуществляющий должностные полномочия в целях реализации задач и функций государства;</w:t>
      </w:r>
    </w:p>
    <w:bookmarkEnd w:id="13"/>
    <w:bookmarkStart w:name="z296" w:id="14"/>
    <w:p>
      <w:pPr>
        <w:spacing w:after="0"/>
        <w:ind w:left="0"/>
        <w:jc w:val="both"/>
      </w:pPr>
      <w:r>
        <w:rPr>
          <w:rFonts w:ascii="Times New Roman"/>
          <w:b w:val="false"/>
          <w:i w:val="false"/>
          <w:color w:val="000000"/>
          <w:sz w:val="28"/>
        </w:rPr>
        <w:t xml:space="preserve">
      13) служебная этика государственных служащих (далее – служебная этика) – правила поведения государственных служащих, установленные настоящим Законом и </w:t>
      </w:r>
      <w:r>
        <w:rPr>
          <w:rFonts w:ascii="Times New Roman"/>
          <w:b w:val="false"/>
          <w:i w:val="false"/>
          <w:color w:val="000000"/>
          <w:sz w:val="28"/>
        </w:rPr>
        <w:t>Этическим кодексом</w:t>
      </w:r>
      <w:r>
        <w:rPr>
          <w:rFonts w:ascii="Times New Roman"/>
          <w:b w:val="false"/>
          <w:i w:val="false"/>
          <w:color w:val="000000"/>
          <w:sz w:val="28"/>
        </w:rPr>
        <w:t xml:space="preserve"> государственных служащих Республики Казахстан;</w:t>
      </w:r>
    </w:p>
    <w:bookmarkEnd w:id="14"/>
    <w:bookmarkStart w:name="z321" w:id="15"/>
    <w:p>
      <w:pPr>
        <w:spacing w:after="0"/>
        <w:ind w:left="0"/>
        <w:jc w:val="both"/>
      </w:pPr>
      <w:r>
        <w:rPr>
          <w:rFonts w:ascii="Times New Roman"/>
          <w:b w:val="false"/>
          <w:i w:val="false"/>
          <w:color w:val="000000"/>
          <w:sz w:val="28"/>
        </w:rPr>
        <w:t>
      13-1) непосредственный руководитель государственного служащего − вышестоящее по государственной должности лицо, по отношению к которому государственный служащий находится в прямом подчинении в соответствии с его должностной инструкцией;</w:t>
      </w:r>
    </w:p>
    <w:bookmarkEnd w:id="15"/>
    <w:bookmarkStart w:name="z297" w:id="16"/>
    <w:p>
      <w:pPr>
        <w:spacing w:after="0"/>
        <w:ind w:left="0"/>
        <w:jc w:val="both"/>
      </w:pPr>
      <w:r>
        <w:rPr>
          <w:rFonts w:ascii="Times New Roman"/>
          <w:b w:val="false"/>
          <w:i w:val="false"/>
          <w:color w:val="000000"/>
          <w:sz w:val="28"/>
        </w:rPr>
        <w:t>
      14) уполномоченный орган по делам государственной службы (далее – уполномоченный орган) – центральный государственный орган, осуществляющий реализацию единой государственной политики в сфере государственной службы;</w:t>
      </w:r>
    </w:p>
    <w:bookmarkEnd w:id="16"/>
    <w:bookmarkStart w:name="z298" w:id="17"/>
    <w:p>
      <w:pPr>
        <w:spacing w:after="0"/>
        <w:ind w:left="0"/>
        <w:jc w:val="both"/>
      </w:pPr>
      <w:r>
        <w:rPr>
          <w:rFonts w:ascii="Times New Roman"/>
          <w:b w:val="false"/>
          <w:i w:val="false"/>
          <w:color w:val="000000"/>
          <w:sz w:val="28"/>
        </w:rPr>
        <w:t>
      15) государственная должность – структурная штатная единица государственного органа, на которую возложен установленный нормативными правовыми актами круг должностных полномочий;</w:t>
      </w:r>
    </w:p>
    <w:bookmarkEnd w:id="17"/>
    <w:bookmarkStart w:name="z299" w:id="18"/>
    <w:p>
      <w:pPr>
        <w:spacing w:after="0"/>
        <w:ind w:left="0"/>
        <w:jc w:val="both"/>
      </w:pPr>
      <w:r>
        <w:rPr>
          <w:rFonts w:ascii="Times New Roman"/>
          <w:b w:val="false"/>
          <w:i w:val="false"/>
          <w:color w:val="000000"/>
          <w:sz w:val="28"/>
        </w:rPr>
        <w:t>
      16) политический государственный служащий – государственный служащий, назначение (избрание), освобождение и деятельность которого носят политико-определяющий характер, который несет ответственность за реализацию политических целей и задач;</w:t>
      </w:r>
    </w:p>
    <w:bookmarkEnd w:id="18"/>
    <w:bookmarkStart w:name="z300" w:id="19"/>
    <w:p>
      <w:pPr>
        <w:spacing w:after="0"/>
        <w:ind w:left="0"/>
        <w:jc w:val="both"/>
      </w:pPr>
      <w:r>
        <w:rPr>
          <w:rFonts w:ascii="Times New Roman"/>
          <w:b w:val="false"/>
          <w:i w:val="false"/>
          <w:color w:val="000000"/>
          <w:sz w:val="28"/>
        </w:rPr>
        <w:t>
      17) конфликт интересов – противоречие между личными интересами государственного служащего и его должностными полномочиями, при котором личные интересы государственного служащего могут привести к неисполнению или ненадлежащему исполнению им своих должностных полномочий;</w:t>
      </w:r>
    </w:p>
    <w:bookmarkEnd w:id="19"/>
    <w:bookmarkStart w:name="z301" w:id="20"/>
    <w:p>
      <w:pPr>
        <w:spacing w:after="0"/>
        <w:ind w:left="0"/>
        <w:jc w:val="both"/>
      </w:pPr>
      <w:r>
        <w:rPr>
          <w:rFonts w:ascii="Times New Roman"/>
          <w:b w:val="false"/>
          <w:i w:val="false"/>
          <w:color w:val="000000"/>
          <w:sz w:val="28"/>
        </w:rPr>
        <w:t>
      18) наставник – государственный служащий, закрепляемый за государственным служащим, впервые принятым на государственную службу, оказывающий ему практическую помощь в его профессиональной адаптации;</w:t>
      </w:r>
    </w:p>
    <w:bookmarkEnd w:id="20"/>
    <w:bookmarkStart w:name="z322" w:id="21"/>
    <w:p>
      <w:pPr>
        <w:spacing w:after="0"/>
        <w:ind w:left="0"/>
        <w:jc w:val="both"/>
      </w:pPr>
      <w:r>
        <w:rPr>
          <w:rFonts w:ascii="Times New Roman"/>
          <w:b w:val="false"/>
          <w:i w:val="false"/>
          <w:color w:val="000000"/>
          <w:sz w:val="28"/>
        </w:rPr>
        <w:t>
      18-1) оператор по техническому обеспечению процедур тестирования и бесперебойного функционирования единой автоматизированной базы данных (информационной системы) по персоналу государственной службы (далее – оператор) – юридическое лицо, определяемое Правительством Республики Казахстан, на которое возложено техническое обеспечение процедур тестирования государственных служащих, кандидатов на занятие государственных должностей и иных граждан, сопровождение и администрирование единой автоматизированной базы данных (информационной системы) по персоналу государственной службы;</w:t>
      </w:r>
    </w:p>
    <w:bookmarkEnd w:id="21"/>
    <w:bookmarkStart w:name="z302" w:id="22"/>
    <w:p>
      <w:pPr>
        <w:spacing w:after="0"/>
        <w:ind w:left="0"/>
        <w:jc w:val="both"/>
      </w:pPr>
      <w:r>
        <w:rPr>
          <w:rFonts w:ascii="Times New Roman"/>
          <w:b w:val="false"/>
          <w:i w:val="false"/>
          <w:color w:val="000000"/>
          <w:sz w:val="28"/>
        </w:rPr>
        <w:t>
      19) низовая должность – государственная должность административных государственных служащих корпуса "Б", которая в соответствии с реестром должностей является нижестоящей должностью в нижестоящей категории должностей, предусмотренных в штатном расписании государственного органа;</w:t>
      </w:r>
    </w:p>
    <w:bookmarkEnd w:id="22"/>
    <w:bookmarkStart w:name="z303" w:id="23"/>
    <w:p>
      <w:pPr>
        <w:spacing w:after="0"/>
        <w:ind w:left="0"/>
        <w:jc w:val="both"/>
      </w:pPr>
      <w:r>
        <w:rPr>
          <w:rFonts w:ascii="Times New Roman"/>
          <w:b w:val="false"/>
          <w:i w:val="false"/>
          <w:color w:val="000000"/>
          <w:sz w:val="28"/>
        </w:rPr>
        <w:t>
      20) временно вакантная государственная должность – государственная должность, временно свободная в связи с прикомандированием, нахождением государственного служащего, занимающего данную государственную должность, в социальном отпуске либо на обучении на основе государственного заказа, а также отсутствием его на рабочем месте более двух месяцев подряд вследствие заболевания, если заболевание входит в перечень заболеваний, для которых установлен более длительный срок нетрудоспособности, утверждаемый уполномоченным государственным органом в области здравоохранения;</w:t>
      </w:r>
    </w:p>
    <w:bookmarkEnd w:id="23"/>
    <w:bookmarkStart w:name="z304" w:id="24"/>
    <w:p>
      <w:pPr>
        <w:spacing w:after="0"/>
        <w:ind w:left="0"/>
        <w:jc w:val="both"/>
      </w:pPr>
      <w:r>
        <w:rPr>
          <w:rFonts w:ascii="Times New Roman"/>
          <w:b w:val="false"/>
          <w:i w:val="false"/>
          <w:color w:val="000000"/>
          <w:sz w:val="28"/>
        </w:rPr>
        <w:t>
      21) уполномоченная комиссия – комиссия по рассмотрению вопросов поступления граждан Республики Казахстан на административную государственную службу, ее прохождения и прекращения, а также привлечения в государственные органы иностранных работников, положение и состав которой утверждаются Президентом Республики Казахстан;</w:t>
      </w:r>
    </w:p>
    <w:bookmarkEnd w:id="24"/>
    <w:bookmarkStart w:name="z305" w:id="25"/>
    <w:p>
      <w:pPr>
        <w:spacing w:after="0"/>
        <w:ind w:left="0"/>
        <w:jc w:val="both"/>
      </w:pPr>
      <w:r>
        <w:rPr>
          <w:rFonts w:ascii="Times New Roman"/>
          <w:b w:val="false"/>
          <w:i w:val="false"/>
          <w:color w:val="000000"/>
          <w:sz w:val="28"/>
        </w:rPr>
        <w:t>
      22) надбавка – денежная доплата к должностному окладу, устанавливаемая административному государственному служащему корпуса "Б" в порядке, определяемом законодательством Республики Казахстан;</w:t>
      </w:r>
    </w:p>
    <w:bookmarkEnd w:id="25"/>
    <w:bookmarkStart w:name="z306" w:id="26"/>
    <w:p>
      <w:pPr>
        <w:spacing w:after="0"/>
        <w:ind w:left="0"/>
        <w:jc w:val="both"/>
      </w:pPr>
      <w:r>
        <w:rPr>
          <w:rFonts w:ascii="Times New Roman"/>
          <w:b w:val="false"/>
          <w:i w:val="false"/>
          <w:color w:val="000000"/>
          <w:sz w:val="28"/>
        </w:rPr>
        <w:t>
      23) прикомандирование – занятие государственными служащими государственных должностей в других государственных органах, загранучреждениях Республики Казахстан и иных организациях с сохранением прежнего места работы (государственной должности) в порядке, установленном законодательством Республики Казахстан.</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 Законодательство Республики Казахстан в сфере государственной службы</w:t>
      </w:r>
    </w:p>
    <w:bookmarkStart w:name="z71" w:id="27"/>
    <w:p>
      <w:pPr>
        <w:spacing w:after="0"/>
        <w:ind w:left="0"/>
        <w:jc w:val="both"/>
      </w:pPr>
      <w:r>
        <w:rPr>
          <w:rFonts w:ascii="Times New Roman"/>
          <w:b w:val="false"/>
          <w:i w:val="false"/>
          <w:color w:val="000000"/>
          <w:sz w:val="28"/>
        </w:rPr>
        <w:t xml:space="preserve">
      1. Правовую основу государственной службы составляют </w:t>
      </w:r>
      <w:r>
        <w:rPr>
          <w:rFonts w:ascii="Times New Roman"/>
          <w:b w:val="false"/>
          <w:i w:val="false"/>
          <w:color w:val="000000"/>
          <w:sz w:val="28"/>
        </w:rPr>
        <w:t>Конституция</w:t>
      </w:r>
      <w:r>
        <w:rPr>
          <w:rFonts w:ascii="Times New Roman"/>
          <w:b w:val="false"/>
          <w:i w:val="false"/>
          <w:color w:val="000000"/>
          <w:sz w:val="28"/>
        </w:rPr>
        <w:t xml:space="preserve"> Республики Казахстан, </w:t>
      </w:r>
      <w:r>
        <w:rPr>
          <w:rFonts w:ascii="Times New Roman"/>
          <w:b w:val="false"/>
          <w:i w:val="false"/>
          <w:color w:val="000000"/>
          <w:sz w:val="28"/>
        </w:rPr>
        <w:t>Трудовой кодекс</w:t>
      </w:r>
      <w:r>
        <w:rPr>
          <w:rFonts w:ascii="Times New Roman"/>
          <w:b w:val="false"/>
          <w:i w:val="false"/>
          <w:color w:val="000000"/>
          <w:sz w:val="28"/>
        </w:rPr>
        <w:t xml:space="preserve"> Республики Казахстан, настоящий Закон, иные нормативные правовые акты Республики Казахстан.</w:t>
      </w:r>
    </w:p>
    <w:bookmarkEnd w:id="27"/>
    <w:bookmarkStart w:name="z72" w:id="28"/>
    <w:p>
      <w:pPr>
        <w:spacing w:after="0"/>
        <w:ind w:left="0"/>
        <w:jc w:val="both"/>
      </w:pPr>
      <w:r>
        <w:rPr>
          <w:rFonts w:ascii="Times New Roman"/>
          <w:b w:val="false"/>
          <w:i w:val="false"/>
          <w:color w:val="000000"/>
          <w:sz w:val="28"/>
        </w:rPr>
        <w:t>
      2. Если международным договором, ратифицированным Республикой Казахстан, установлены иные правила, чем те, которые предусмотрены в настоящем Законе, то применяются правила международного договора.</w:t>
      </w:r>
    </w:p>
    <w:bookmarkEnd w:id="28"/>
    <w:p>
      <w:pPr>
        <w:spacing w:after="0"/>
        <w:ind w:left="0"/>
        <w:jc w:val="both"/>
      </w:pPr>
      <w:r>
        <w:rPr>
          <w:rFonts w:ascii="Times New Roman"/>
          <w:b/>
          <w:i w:val="false"/>
          <w:color w:val="000000"/>
          <w:sz w:val="28"/>
        </w:rPr>
        <w:t>Статья 3. Действие настоящего Закона</w:t>
      </w:r>
    </w:p>
    <w:bookmarkStart w:name="z73" w:id="29"/>
    <w:p>
      <w:pPr>
        <w:spacing w:after="0"/>
        <w:ind w:left="0"/>
        <w:jc w:val="both"/>
      </w:pPr>
      <w:r>
        <w:rPr>
          <w:rFonts w:ascii="Times New Roman"/>
          <w:b w:val="false"/>
          <w:i w:val="false"/>
          <w:color w:val="000000"/>
          <w:sz w:val="28"/>
        </w:rPr>
        <w:t>
      1. Действие настоящего Закона распространяется на:</w:t>
      </w:r>
    </w:p>
    <w:bookmarkEnd w:id="29"/>
    <w:p>
      <w:pPr>
        <w:spacing w:after="0"/>
        <w:ind w:left="0"/>
        <w:jc w:val="both"/>
      </w:pPr>
      <w:r>
        <w:rPr>
          <w:rFonts w:ascii="Times New Roman"/>
          <w:b w:val="false"/>
          <w:i w:val="false"/>
          <w:color w:val="000000"/>
          <w:sz w:val="28"/>
        </w:rPr>
        <w:t xml:space="preserve">
      1) всех государственных служащих, за исключением случаев, когда </w:t>
      </w:r>
      <w:r>
        <w:rPr>
          <w:rFonts w:ascii="Times New Roman"/>
          <w:b w:val="false"/>
          <w:i w:val="false"/>
          <w:color w:val="000000"/>
          <w:sz w:val="28"/>
        </w:rPr>
        <w:t>Конституцией</w:t>
      </w:r>
      <w:r>
        <w:rPr>
          <w:rFonts w:ascii="Times New Roman"/>
          <w:b w:val="false"/>
          <w:i w:val="false"/>
          <w:color w:val="000000"/>
          <w:sz w:val="28"/>
        </w:rPr>
        <w:t>, конституционными законами или иными законодательными актами Республики Казахстан для них определен иной правовой статус;</w:t>
      </w:r>
    </w:p>
    <w:p>
      <w:pPr>
        <w:spacing w:after="0"/>
        <w:ind w:left="0"/>
        <w:jc w:val="both"/>
      </w:pPr>
      <w:r>
        <w:rPr>
          <w:rFonts w:ascii="Times New Roman"/>
          <w:b w:val="false"/>
          <w:i w:val="false"/>
          <w:color w:val="000000"/>
          <w:sz w:val="28"/>
        </w:rPr>
        <w:t>
      2) административных государственных служащих, назначаемых местными представительными органами или избираемых в соответствии с законами Республики Казахстан, в части, не урегулированной законами Республики Казахстан и актами Президента Республики Казахстан;</w:t>
      </w:r>
    </w:p>
    <w:p>
      <w:pPr>
        <w:spacing w:after="0"/>
        <w:ind w:left="0"/>
        <w:jc w:val="both"/>
      </w:pPr>
      <w:r>
        <w:rPr>
          <w:rFonts w:ascii="Times New Roman"/>
          <w:b w:val="false"/>
          <w:i w:val="false"/>
          <w:color w:val="000000"/>
          <w:sz w:val="28"/>
        </w:rPr>
        <w:t>
      3) государственных служащих, проходящих правоохранительную службу, с особенностями, предусмотренными законодательными актами Республики Казахстан о правоохранительной службе.</w:t>
      </w:r>
    </w:p>
    <w:bookmarkStart w:name="z74" w:id="30"/>
    <w:p>
      <w:pPr>
        <w:spacing w:after="0"/>
        <w:ind w:left="0"/>
        <w:jc w:val="both"/>
      </w:pPr>
      <w:r>
        <w:rPr>
          <w:rFonts w:ascii="Times New Roman"/>
          <w:b w:val="false"/>
          <w:i w:val="false"/>
          <w:color w:val="000000"/>
          <w:sz w:val="28"/>
        </w:rPr>
        <w:t>
      2. Действие настоящего Закона не распространяется на:</w:t>
      </w:r>
    </w:p>
    <w:bookmarkEnd w:id="30"/>
    <w:p>
      <w:pPr>
        <w:spacing w:after="0"/>
        <w:ind w:left="0"/>
        <w:jc w:val="both"/>
      </w:pPr>
      <w:r>
        <w:rPr>
          <w:rFonts w:ascii="Times New Roman"/>
          <w:b w:val="false"/>
          <w:i w:val="false"/>
          <w:color w:val="000000"/>
          <w:sz w:val="28"/>
        </w:rPr>
        <w:t>
      1) лиц, осуществляющих техническое обслуживание и обеспечивающих функционирование государственных органов;</w:t>
      </w:r>
    </w:p>
    <w:p>
      <w:pPr>
        <w:spacing w:after="0"/>
        <w:ind w:left="0"/>
        <w:jc w:val="both"/>
      </w:pPr>
      <w:r>
        <w:rPr>
          <w:rFonts w:ascii="Times New Roman"/>
          <w:b w:val="false"/>
          <w:i w:val="false"/>
          <w:color w:val="000000"/>
          <w:sz w:val="28"/>
        </w:rPr>
        <w:t>
      2) служащих и технических служащих Национального Банка Республики Казахстан и его ведомств, уполномоченного органа по регулированию, контролю и надзору финансового рынка и финансовых организаций;</w:t>
      </w:r>
    </w:p>
    <w:p>
      <w:pPr>
        <w:spacing w:after="0"/>
        <w:ind w:left="0"/>
        <w:jc w:val="both"/>
      </w:pPr>
      <w:r>
        <w:rPr>
          <w:rFonts w:ascii="Times New Roman"/>
          <w:b w:val="false"/>
          <w:i w:val="false"/>
          <w:color w:val="000000"/>
          <w:sz w:val="28"/>
        </w:rPr>
        <w:t>
      3) лиц, осуществляющих деятельность в государственных органах на основании трудового договора в соответствии с трудовым законодательством Республики Казахстан, в том числе иностранных работников государственных органов.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 с изменением, внесенным Законом РК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с 01.01.2020).</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 Основные принципы государственной службы</w:t>
      </w:r>
    </w:p>
    <w:bookmarkStart w:name="z75" w:id="31"/>
    <w:p>
      <w:pPr>
        <w:spacing w:after="0"/>
        <w:ind w:left="0"/>
        <w:jc w:val="both"/>
      </w:pPr>
      <w:r>
        <w:rPr>
          <w:rFonts w:ascii="Times New Roman"/>
          <w:b w:val="false"/>
          <w:i w:val="false"/>
          <w:color w:val="000000"/>
          <w:sz w:val="28"/>
        </w:rPr>
        <w:t>
      1. Государственная служба в Республике Казахстан основывается на принципах:</w:t>
      </w:r>
    </w:p>
    <w:bookmarkEnd w:id="31"/>
    <w:p>
      <w:pPr>
        <w:spacing w:after="0"/>
        <w:ind w:left="0"/>
        <w:jc w:val="both"/>
      </w:pPr>
      <w:r>
        <w:rPr>
          <w:rFonts w:ascii="Times New Roman"/>
          <w:b w:val="false"/>
          <w:i w:val="false"/>
          <w:color w:val="000000"/>
          <w:sz w:val="28"/>
        </w:rPr>
        <w:t>
      1) законности;</w:t>
      </w:r>
    </w:p>
    <w:p>
      <w:pPr>
        <w:spacing w:after="0"/>
        <w:ind w:left="0"/>
        <w:jc w:val="both"/>
      </w:pPr>
      <w:r>
        <w:rPr>
          <w:rFonts w:ascii="Times New Roman"/>
          <w:b w:val="false"/>
          <w:i w:val="false"/>
          <w:color w:val="000000"/>
          <w:sz w:val="28"/>
        </w:rPr>
        <w:t>
      2) казахстанского патриотизма;</w:t>
      </w:r>
    </w:p>
    <w:p>
      <w:pPr>
        <w:spacing w:after="0"/>
        <w:ind w:left="0"/>
        <w:jc w:val="both"/>
      </w:pPr>
      <w:r>
        <w:rPr>
          <w:rFonts w:ascii="Times New Roman"/>
          <w:b w:val="false"/>
          <w:i w:val="false"/>
          <w:color w:val="000000"/>
          <w:sz w:val="28"/>
        </w:rPr>
        <w:t>
      3) единства системы государственной службы независимо от разделения государственной власти на законодательную, исполнительную и судебную ветви;</w:t>
      </w:r>
    </w:p>
    <w:p>
      <w:pPr>
        <w:spacing w:after="0"/>
        <w:ind w:left="0"/>
        <w:jc w:val="both"/>
      </w:pPr>
      <w:r>
        <w:rPr>
          <w:rFonts w:ascii="Times New Roman"/>
          <w:b w:val="false"/>
          <w:i w:val="false"/>
          <w:color w:val="000000"/>
          <w:sz w:val="28"/>
        </w:rPr>
        <w:t>
      4) приоритета прав, свобод и законных интересов граждан перед интересами государства;</w:t>
      </w:r>
    </w:p>
    <w:p>
      <w:pPr>
        <w:spacing w:after="0"/>
        <w:ind w:left="0"/>
        <w:jc w:val="both"/>
      </w:pPr>
      <w:r>
        <w:rPr>
          <w:rFonts w:ascii="Times New Roman"/>
          <w:b w:val="false"/>
          <w:i w:val="false"/>
          <w:color w:val="000000"/>
          <w:sz w:val="28"/>
        </w:rPr>
        <w:t>
      5) эффективности, результативности, прозрачности в деятельности государственных органов;</w:t>
      </w:r>
    </w:p>
    <w:p>
      <w:pPr>
        <w:spacing w:after="0"/>
        <w:ind w:left="0"/>
        <w:jc w:val="both"/>
      </w:pPr>
      <w:r>
        <w:rPr>
          <w:rFonts w:ascii="Times New Roman"/>
          <w:b w:val="false"/>
          <w:i w:val="false"/>
          <w:color w:val="000000"/>
          <w:sz w:val="28"/>
        </w:rPr>
        <w:t>
      6) равного права граждан на доступ к государственной службе;</w:t>
      </w:r>
    </w:p>
    <w:p>
      <w:pPr>
        <w:spacing w:after="0"/>
        <w:ind w:left="0"/>
        <w:jc w:val="both"/>
      </w:pPr>
      <w:r>
        <w:rPr>
          <w:rFonts w:ascii="Times New Roman"/>
          <w:b w:val="false"/>
          <w:i w:val="false"/>
          <w:color w:val="000000"/>
          <w:sz w:val="28"/>
        </w:rPr>
        <w:t>
      7) добровольности поступления граждан на государственную службу;</w:t>
      </w:r>
    </w:p>
    <w:p>
      <w:pPr>
        <w:spacing w:after="0"/>
        <w:ind w:left="0"/>
        <w:jc w:val="both"/>
      </w:pPr>
      <w:r>
        <w:rPr>
          <w:rFonts w:ascii="Times New Roman"/>
          <w:b w:val="false"/>
          <w:i w:val="false"/>
          <w:color w:val="000000"/>
          <w:sz w:val="28"/>
        </w:rPr>
        <w:t>
      8) профессионализма государственных служащих;</w:t>
      </w:r>
    </w:p>
    <w:p>
      <w:pPr>
        <w:spacing w:after="0"/>
        <w:ind w:left="0"/>
        <w:jc w:val="both"/>
      </w:pPr>
      <w:r>
        <w:rPr>
          <w:rFonts w:ascii="Times New Roman"/>
          <w:b w:val="false"/>
          <w:i w:val="false"/>
          <w:color w:val="000000"/>
          <w:sz w:val="28"/>
        </w:rPr>
        <w:t>
      9) меритократии – признания личных заслуг и достижений государственного служащего, его продвижения по государственной службе в соответствии со способностями и профессиональной подготовкой;</w:t>
      </w:r>
    </w:p>
    <w:p>
      <w:pPr>
        <w:spacing w:after="0"/>
        <w:ind w:left="0"/>
        <w:jc w:val="both"/>
      </w:pPr>
      <w:r>
        <w:rPr>
          <w:rFonts w:ascii="Times New Roman"/>
          <w:b w:val="false"/>
          <w:i w:val="false"/>
          <w:color w:val="000000"/>
          <w:sz w:val="28"/>
        </w:rPr>
        <w:t>
      10) обязательности исполнения решений, принятых вышестоящими государственными органами и должностными лицами в пределах их полномочий, для подчиненных государственных служащих и государственных служащих нижестоящих государственных органов;</w:t>
      </w:r>
    </w:p>
    <w:p>
      <w:pPr>
        <w:spacing w:after="0"/>
        <w:ind w:left="0"/>
        <w:jc w:val="both"/>
      </w:pPr>
      <w:r>
        <w:rPr>
          <w:rFonts w:ascii="Times New Roman"/>
          <w:b w:val="false"/>
          <w:i w:val="false"/>
          <w:color w:val="000000"/>
          <w:sz w:val="28"/>
        </w:rPr>
        <w:t>
      11) подконтрольности и подотчетности государственных служащих;</w:t>
      </w:r>
    </w:p>
    <w:p>
      <w:pPr>
        <w:spacing w:after="0"/>
        <w:ind w:left="0"/>
        <w:jc w:val="both"/>
      </w:pPr>
      <w:r>
        <w:rPr>
          <w:rFonts w:ascii="Times New Roman"/>
          <w:b w:val="false"/>
          <w:i w:val="false"/>
          <w:color w:val="000000"/>
          <w:sz w:val="28"/>
        </w:rPr>
        <w:t>
      12) личной ответственности за неисполнение либо ненадлежащее исполнение государственным служащим должностных обязанностей и превышение им своих должностных полномочий;</w:t>
      </w:r>
    </w:p>
    <w:p>
      <w:pPr>
        <w:spacing w:after="0"/>
        <w:ind w:left="0"/>
        <w:jc w:val="both"/>
      </w:pPr>
      <w:r>
        <w:rPr>
          <w:rFonts w:ascii="Times New Roman"/>
          <w:b w:val="false"/>
          <w:i w:val="false"/>
          <w:color w:val="000000"/>
          <w:sz w:val="28"/>
        </w:rPr>
        <w:t>
      13) этичности;</w:t>
      </w:r>
    </w:p>
    <w:p>
      <w:pPr>
        <w:spacing w:after="0"/>
        <w:ind w:left="0"/>
        <w:jc w:val="both"/>
      </w:pPr>
      <w:r>
        <w:rPr>
          <w:rFonts w:ascii="Times New Roman"/>
          <w:b w:val="false"/>
          <w:i w:val="false"/>
          <w:color w:val="000000"/>
          <w:sz w:val="28"/>
        </w:rPr>
        <w:t>
      14) нетерпимости к правонарушениям;</w:t>
      </w:r>
    </w:p>
    <w:p>
      <w:pPr>
        <w:spacing w:after="0"/>
        <w:ind w:left="0"/>
        <w:jc w:val="both"/>
      </w:pPr>
      <w:r>
        <w:rPr>
          <w:rFonts w:ascii="Times New Roman"/>
          <w:b w:val="false"/>
          <w:i w:val="false"/>
          <w:color w:val="000000"/>
          <w:sz w:val="28"/>
        </w:rPr>
        <w:t>
      15) учета общественного мнения и гласности, за исключением деятельности, составляющей государственные секреты или иную охраняемую законом тайну;</w:t>
      </w:r>
    </w:p>
    <w:p>
      <w:pPr>
        <w:spacing w:after="0"/>
        <w:ind w:left="0"/>
        <w:jc w:val="both"/>
      </w:pPr>
      <w:r>
        <w:rPr>
          <w:rFonts w:ascii="Times New Roman"/>
          <w:b w:val="false"/>
          <w:i w:val="false"/>
          <w:color w:val="000000"/>
          <w:sz w:val="28"/>
        </w:rPr>
        <w:t>
      16) правовой и социальной защищенности государственных служащих;</w:t>
      </w:r>
    </w:p>
    <w:p>
      <w:pPr>
        <w:spacing w:after="0"/>
        <w:ind w:left="0"/>
        <w:jc w:val="both"/>
      </w:pPr>
      <w:r>
        <w:rPr>
          <w:rFonts w:ascii="Times New Roman"/>
          <w:b w:val="false"/>
          <w:i w:val="false"/>
          <w:color w:val="000000"/>
          <w:sz w:val="28"/>
        </w:rPr>
        <w:t>
      17) равной оплаты труда за выполнение равнозначной работы;</w:t>
      </w:r>
    </w:p>
    <w:p>
      <w:pPr>
        <w:spacing w:after="0"/>
        <w:ind w:left="0"/>
        <w:jc w:val="both"/>
      </w:pPr>
      <w:r>
        <w:rPr>
          <w:rFonts w:ascii="Times New Roman"/>
          <w:b w:val="false"/>
          <w:i w:val="false"/>
          <w:color w:val="000000"/>
          <w:sz w:val="28"/>
        </w:rPr>
        <w:t>
      18) поощрения государственных служащих за образцовое выполнение должностных обязанностей, безупречную государственную службу, выполнение заданий особой важности и сложности;</w:t>
      </w:r>
    </w:p>
    <w:p>
      <w:pPr>
        <w:spacing w:after="0"/>
        <w:ind w:left="0"/>
        <w:jc w:val="both"/>
      </w:pPr>
      <w:r>
        <w:rPr>
          <w:rFonts w:ascii="Times New Roman"/>
          <w:b w:val="false"/>
          <w:i w:val="false"/>
          <w:color w:val="000000"/>
          <w:sz w:val="28"/>
        </w:rPr>
        <w:t>
      19) непрерывности обучения государственных служащих и развития необходимых компетенций;</w:t>
      </w:r>
    </w:p>
    <w:p>
      <w:pPr>
        <w:spacing w:after="0"/>
        <w:ind w:left="0"/>
        <w:jc w:val="both"/>
      </w:pPr>
      <w:r>
        <w:rPr>
          <w:rFonts w:ascii="Times New Roman"/>
          <w:b w:val="false"/>
          <w:i w:val="false"/>
          <w:color w:val="000000"/>
          <w:sz w:val="28"/>
        </w:rPr>
        <w:t>
      20) практической ориентированности подготовки, переподготовки и повышения квалификации государственных служащих.</w:t>
      </w:r>
    </w:p>
    <w:bookmarkStart w:name="z76" w:id="32"/>
    <w:p>
      <w:pPr>
        <w:spacing w:after="0"/>
        <w:ind w:left="0"/>
        <w:jc w:val="both"/>
      </w:pPr>
      <w:r>
        <w:rPr>
          <w:rFonts w:ascii="Times New Roman"/>
          <w:b w:val="false"/>
          <w:i w:val="false"/>
          <w:color w:val="000000"/>
          <w:sz w:val="28"/>
        </w:rPr>
        <w:t>
      2. В государственных органах не допускается создание организаций политических партий. 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 общественных объединений и их органов.</w:t>
      </w:r>
    </w:p>
    <w:bookmarkEnd w:id="32"/>
    <w:p>
      <w:pPr>
        <w:spacing w:after="0"/>
        <w:ind w:left="0"/>
        <w:jc w:val="both"/>
      </w:pPr>
      <w:r>
        <w:rPr>
          <w:rFonts w:ascii="Times New Roman"/>
          <w:b/>
          <w:i w:val="false"/>
          <w:color w:val="000000"/>
          <w:sz w:val="28"/>
        </w:rPr>
        <w:t>Статья 5. Уполномоченный орган</w:t>
      </w:r>
    </w:p>
    <w:bookmarkStart w:name="z77" w:id="33"/>
    <w:p>
      <w:pPr>
        <w:spacing w:after="0"/>
        <w:ind w:left="0"/>
        <w:jc w:val="both"/>
      </w:pPr>
      <w:r>
        <w:rPr>
          <w:rFonts w:ascii="Times New Roman"/>
          <w:b w:val="false"/>
          <w:i w:val="false"/>
          <w:color w:val="000000"/>
          <w:sz w:val="28"/>
        </w:rPr>
        <w:t>
      1. Единую систему органов по делам государственной службы образуют уполномоченный орган, его ведомство, территориальные подразделения, организации, подведомственные уполномоченному органу.</w:t>
      </w:r>
    </w:p>
    <w:bookmarkEnd w:id="33"/>
    <w:p>
      <w:pPr>
        <w:spacing w:after="0"/>
        <w:ind w:left="0"/>
        <w:jc w:val="both"/>
      </w:pPr>
      <w:r>
        <w:rPr>
          <w:rFonts w:ascii="Times New Roman"/>
          <w:b w:val="false"/>
          <w:i w:val="false"/>
          <w:color w:val="000000"/>
          <w:sz w:val="28"/>
        </w:rPr>
        <w:t>
      Территориальные подразделения осуществляют свою деятельность в пределах компетенции, установленной уполномоченным органом в соответствии с законодательством Республики Казахстан.</w:t>
      </w:r>
    </w:p>
    <w:bookmarkStart w:name="z78" w:id="34"/>
    <w:p>
      <w:pPr>
        <w:spacing w:after="0"/>
        <w:ind w:left="0"/>
        <w:jc w:val="both"/>
      </w:pPr>
      <w:r>
        <w:rPr>
          <w:rFonts w:ascii="Times New Roman"/>
          <w:b w:val="false"/>
          <w:i w:val="false"/>
          <w:color w:val="000000"/>
          <w:sz w:val="28"/>
        </w:rPr>
        <w:t>
      2. Уполномоченный орган:</w:t>
      </w:r>
    </w:p>
    <w:bookmarkEnd w:id="34"/>
    <w:p>
      <w:pPr>
        <w:spacing w:after="0"/>
        <w:ind w:left="0"/>
        <w:jc w:val="both"/>
      </w:pPr>
      <w:r>
        <w:rPr>
          <w:rFonts w:ascii="Times New Roman"/>
          <w:b w:val="false"/>
          <w:i w:val="false"/>
          <w:color w:val="000000"/>
          <w:sz w:val="28"/>
        </w:rPr>
        <w:t>
      1) разрабатывает предложения по совершенствованию законодательства Республики Казахстан в сфере государственной службы, а также принимает нормативные правовые акты в пределах своей компетенции в порядке, установленном законодательством Республики Казахстан;</w:t>
      </w:r>
    </w:p>
    <w:p>
      <w:pPr>
        <w:spacing w:after="0"/>
        <w:ind w:left="0"/>
        <w:jc w:val="both"/>
      </w:pPr>
      <w:r>
        <w:rPr>
          <w:rFonts w:ascii="Times New Roman"/>
          <w:b w:val="false"/>
          <w:i w:val="false"/>
          <w:color w:val="000000"/>
          <w:sz w:val="28"/>
        </w:rPr>
        <w:t>
      2) разрабатывает и утверждает типовые квалификационные требования к категориям административных государственных должностей;</w:t>
      </w:r>
    </w:p>
    <w:p>
      <w:pPr>
        <w:spacing w:after="0"/>
        <w:ind w:left="0"/>
        <w:jc w:val="both"/>
      </w:pPr>
      <w:r>
        <w:rPr>
          <w:rFonts w:ascii="Times New Roman"/>
          <w:b w:val="false"/>
          <w:i w:val="false"/>
          <w:color w:val="000000"/>
          <w:sz w:val="28"/>
        </w:rPr>
        <w:t>
      3) ведет мониторинг состояния кадрового состава политических и административных государственных служащих, а также политических и административных государственных должностей государственной службы, включая общую координацию по формированию единой автоматизированной базы данных (информационной системы) по персоналу государственной службы;</w:t>
      </w:r>
    </w:p>
    <w:p>
      <w:pPr>
        <w:spacing w:after="0"/>
        <w:ind w:left="0"/>
        <w:jc w:val="both"/>
      </w:pPr>
      <w:r>
        <w:rPr>
          <w:rFonts w:ascii="Times New Roman"/>
          <w:b w:val="false"/>
          <w:i w:val="false"/>
          <w:color w:val="000000"/>
          <w:sz w:val="28"/>
        </w:rPr>
        <w:t>
      4) формирует кадровый резерв административной государственной службы корпуса "А";</w:t>
      </w:r>
    </w:p>
    <w:p>
      <w:pPr>
        <w:spacing w:after="0"/>
        <w:ind w:left="0"/>
        <w:jc w:val="both"/>
      </w:pPr>
      <w:r>
        <w:rPr>
          <w:rFonts w:ascii="Times New Roman"/>
          <w:b w:val="false"/>
          <w:i w:val="false"/>
          <w:color w:val="000000"/>
          <w:sz w:val="28"/>
        </w:rPr>
        <w:t>
      5) определяет порядок, программы, организацию тестирования административных государственных служащих, кандидатов на занятие административных государственных должностей и граждан, поступающих на правоохранительную службу в соответствии с законодательством Республики Казахстан, а также порядок обжалования результатов тестирования;</w:t>
      </w:r>
    </w:p>
    <w:p>
      <w:pPr>
        <w:spacing w:after="0"/>
        <w:ind w:left="0"/>
        <w:jc w:val="both"/>
      </w:pPr>
      <w:r>
        <w:rPr>
          <w:rFonts w:ascii="Times New Roman"/>
          <w:b w:val="false"/>
          <w:i w:val="false"/>
          <w:color w:val="000000"/>
          <w:sz w:val="28"/>
        </w:rPr>
        <w:t>
      6) разрабатывает и представляет на утверждение Президенту Республики Казахстан реестр должностей политических и административных государственных служащих, а также акты в соответствии с настоящим Законом;</w:t>
      </w:r>
    </w:p>
    <w:p>
      <w:pPr>
        <w:spacing w:after="0"/>
        <w:ind w:left="0"/>
        <w:jc w:val="both"/>
      </w:pPr>
      <w:r>
        <w:rPr>
          <w:rFonts w:ascii="Times New Roman"/>
          <w:b w:val="false"/>
          <w:i w:val="false"/>
          <w:color w:val="000000"/>
          <w:sz w:val="28"/>
        </w:rPr>
        <w:t>
      7) разрабатывает и представляет на утверждение Президенту Республики Казахстан акты, определяющие статус и полномочия ответственных секретарей и руководителей аппаратов министерств и центральных государственных органов;</w:t>
      </w:r>
    </w:p>
    <w:p>
      <w:pPr>
        <w:spacing w:after="0"/>
        <w:ind w:left="0"/>
        <w:jc w:val="both"/>
      </w:pPr>
      <w:r>
        <w:rPr>
          <w:rFonts w:ascii="Times New Roman"/>
          <w:b w:val="false"/>
          <w:i w:val="false"/>
          <w:color w:val="000000"/>
          <w:sz w:val="28"/>
        </w:rPr>
        <w:t>
      7-1) разрабатывает порядок прикомандирования государственных служащих к государственным органам, международным и иным организациям;</w:t>
      </w:r>
    </w:p>
    <w:p>
      <w:pPr>
        <w:spacing w:after="0"/>
        <w:ind w:left="0"/>
        <w:jc w:val="both"/>
      </w:pPr>
      <w:r>
        <w:rPr>
          <w:rFonts w:ascii="Times New Roman"/>
          <w:b w:val="false"/>
          <w:i w:val="false"/>
          <w:color w:val="000000"/>
          <w:sz w:val="28"/>
        </w:rPr>
        <w:t>
      7-2) разрабатывает порядок исчисления стажа работы государственных служащих, дающего право на установление должностного оклада;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7-3)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7-4) ежегодно формирует Национальный доклад о состоянии государственной службы в Республике Казахстан и вносит его в порядке, установленном законодательством Республики Казахстан, в Правительство Республики Казахстан для последующего представления Президенту Республики Казахстан;</w:t>
      </w:r>
    </w:p>
    <w:p>
      <w:pPr>
        <w:spacing w:after="0"/>
        <w:ind w:left="0"/>
        <w:jc w:val="both"/>
      </w:pPr>
      <w:r>
        <w:rPr>
          <w:rFonts w:ascii="Times New Roman"/>
          <w:b w:val="false"/>
          <w:i w:val="false"/>
          <w:color w:val="000000"/>
          <w:sz w:val="28"/>
        </w:rPr>
        <w:t>
      8) координирует деятельность государственных органов по вопросам подготовки, переподготовки и повышения квалификации административных государственных служащих, в том числе за рубежом;</w:t>
      </w:r>
    </w:p>
    <w:p>
      <w:pPr>
        <w:spacing w:after="0"/>
        <w:ind w:left="0"/>
        <w:jc w:val="both"/>
      </w:pPr>
      <w:r>
        <w:rPr>
          <w:rFonts w:ascii="Times New Roman"/>
          <w:b w:val="false"/>
          <w:i w:val="false"/>
          <w:color w:val="000000"/>
          <w:sz w:val="28"/>
        </w:rPr>
        <w:t>
      9) координирует формирование и размещение государственного заказа по подготовке, переподготовке и повышению квалификации административных государственных служащих;</w:t>
      </w:r>
    </w:p>
    <w:p>
      <w:pPr>
        <w:spacing w:after="0"/>
        <w:ind w:left="0"/>
        <w:jc w:val="both"/>
      </w:pPr>
      <w:r>
        <w:rPr>
          <w:rFonts w:ascii="Times New Roman"/>
          <w:b w:val="false"/>
          <w:i w:val="false"/>
          <w:color w:val="000000"/>
          <w:sz w:val="28"/>
        </w:rPr>
        <w:t>
      10) осуществляет государственный контроль в соответствии с законодательством Республики Казахстан за соблюдением законодательства Республики Казахстан в сфере государственной службы государственными органами, за соблюдением служебной этики государственными служащими, за качеством оказания государственных услуг;</w:t>
      </w:r>
    </w:p>
    <w:p>
      <w:pPr>
        <w:spacing w:after="0"/>
        <w:ind w:left="0"/>
        <w:jc w:val="both"/>
      </w:pPr>
      <w:r>
        <w:rPr>
          <w:rFonts w:ascii="Times New Roman"/>
          <w:b w:val="false"/>
          <w:i w:val="false"/>
          <w:color w:val="000000"/>
          <w:sz w:val="28"/>
        </w:rPr>
        <w:t>
      11) определяет порядок проведения конкурсов на занятие административной государственной должности;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12)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13) определяет порядок разработки и утверждения должностной инструкции административного государственного служащего;</w:t>
      </w:r>
    </w:p>
    <w:p>
      <w:pPr>
        <w:spacing w:after="0"/>
        <w:ind w:left="0"/>
        <w:jc w:val="both"/>
      </w:pPr>
      <w:r>
        <w:rPr>
          <w:rFonts w:ascii="Times New Roman"/>
          <w:b w:val="false"/>
          <w:i w:val="false"/>
          <w:color w:val="000000"/>
          <w:sz w:val="28"/>
        </w:rPr>
        <w:t>
      14) утверждает типовое положение о службе управления персоналом (кадровой службе);</w:t>
      </w:r>
    </w:p>
    <w:p>
      <w:pPr>
        <w:spacing w:after="0"/>
        <w:ind w:left="0"/>
        <w:jc w:val="both"/>
      </w:pPr>
      <w:r>
        <w:rPr>
          <w:rFonts w:ascii="Times New Roman"/>
          <w:b w:val="false"/>
          <w:i w:val="false"/>
          <w:color w:val="000000"/>
          <w:sz w:val="28"/>
        </w:rPr>
        <w:t>
      15) разрабатывает и утверждает типовые формы документов кадрового делопроизводства административной государственной службы;</w:t>
      </w:r>
    </w:p>
    <w:p>
      <w:pPr>
        <w:spacing w:after="0"/>
        <w:ind w:left="0"/>
        <w:jc w:val="both"/>
      </w:pPr>
      <w:r>
        <w:rPr>
          <w:rFonts w:ascii="Times New Roman"/>
          <w:b w:val="false"/>
          <w:i w:val="false"/>
          <w:color w:val="000000"/>
          <w:sz w:val="28"/>
        </w:rPr>
        <w:t>
      16) вносит предложения должностным лицам и государственным органам об отмене их решений, принятых с нарушением настоящего Закона и иных нормативных правовых актов Республики Казахстан;</w:t>
      </w:r>
    </w:p>
    <w:p>
      <w:pPr>
        <w:spacing w:after="0"/>
        <w:ind w:left="0"/>
        <w:jc w:val="both"/>
      </w:pPr>
      <w:r>
        <w:rPr>
          <w:rFonts w:ascii="Times New Roman"/>
          <w:b w:val="false"/>
          <w:i w:val="false"/>
          <w:color w:val="000000"/>
          <w:sz w:val="28"/>
        </w:rPr>
        <w:t>
      17) вносит государственным органам в пределах своей компетенции обязательные к рассмотрению представления об устранении нарушений, выявленных по результатам проверки по вопросам государственной службы в соответствии с законодательством Республики Казахстан;</w:t>
      </w:r>
    </w:p>
    <w:p>
      <w:pPr>
        <w:spacing w:after="0"/>
        <w:ind w:left="0"/>
        <w:jc w:val="both"/>
      </w:pPr>
      <w:r>
        <w:rPr>
          <w:rFonts w:ascii="Times New Roman"/>
          <w:b w:val="false"/>
          <w:i w:val="false"/>
          <w:color w:val="000000"/>
          <w:sz w:val="28"/>
        </w:rPr>
        <w:t>
      18) участвует в подготовке проектов международных договоров по вопросам государственной службы;</w:t>
      </w:r>
    </w:p>
    <w:p>
      <w:pPr>
        <w:spacing w:after="0"/>
        <w:ind w:left="0"/>
        <w:jc w:val="both"/>
      </w:pPr>
      <w:r>
        <w:rPr>
          <w:rFonts w:ascii="Times New Roman"/>
          <w:b w:val="false"/>
          <w:i w:val="false"/>
          <w:color w:val="000000"/>
          <w:sz w:val="28"/>
        </w:rPr>
        <w:t>
      19) осуществляет в государственных органах оценку эффективности управления персоналом;</w:t>
      </w:r>
    </w:p>
    <w:p>
      <w:pPr>
        <w:spacing w:after="0"/>
        <w:ind w:left="0"/>
        <w:jc w:val="both"/>
      </w:pPr>
      <w:r>
        <w:rPr>
          <w:rFonts w:ascii="Times New Roman"/>
          <w:b w:val="false"/>
          <w:i w:val="false"/>
          <w:color w:val="000000"/>
          <w:sz w:val="28"/>
        </w:rPr>
        <w:t>
      20) координирует и осуществляет методологическое руководство деятельностью служб управления персоналом (кадровых служб);</w:t>
      </w:r>
    </w:p>
    <w:p>
      <w:pPr>
        <w:spacing w:after="0"/>
        <w:ind w:left="0"/>
        <w:jc w:val="both"/>
      </w:pPr>
      <w:r>
        <w:rPr>
          <w:rFonts w:ascii="Times New Roman"/>
          <w:b w:val="false"/>
          <w:i w:val="false"/>
          <w:color w:val="000000"/>
          <w:sz w:val="28"/>
        </w:rPr>
        <w:t>
      21) рассматривает жалобы физических и юридических лиц на действия (бездействие) и решения государственных органов или должностных лиц по вопросам нарушения законодательства Республики Казахстан в сфере государственной службы, а также соблюдения служебной этики;</w:t>
      </w:r>
    </w:p>
    <w:p>
      <w:pPr>
        <w:spacing w:after="0"/>
        <w:ind w:left="0"/>
        <w:jc w:val="both"/>
      </w:pPr>
      <w:r>
        <w:rPr>
          <w:rFonts w:ascii="Times New Roman"/>
          <w:b w:val="false"/>
          <w:i w:val="false"/>
          <w:color w:val="000000"/>
          <w:sz w:val="28"/>
        </w:rPr>
        <w:t>
      22) осуществляет координацию деятельности государственных органов по организации проведения стажировок административных государственных служащих;</w:t>
      </w:r>
    </w:p>
    <w:bookmarkStart w:name="z323" w:id="35"/>
    <w:p>
      <w:pPr>
        <w:spacing w:after="0"/>
        <w:ind w:left="0"/>
        <w:jc w:val="both"/>
      </w:pPr>
      <w:r>
        <w:rPr>
          <w:rFonts w:ascii="Times New Roman"/>
          <w:b w:val="false"/>
          <w:i w:val="false"/>
          <w:color w:val="000000"/>
          <w:sz w:val="28"/>
        </w:rPr>
        <w:t>
      22-1) приобретает услуги по техническому обеспечению процедур тестирования государственных служащих, кандидатов на занятие государственных должностей и иных граждан, сопровождению и администрированию единой автоматизированной базы данных (информационной системы) по персоналу государственной службы у оператора, определяемого Правительством Республики Казахстан;</w:t>
      </w:r>
    </w:p>
    <w:bookmarkEnd w:id="35"/>
    <w:p>
      <w:pPr>
        <w:spacing w:after="0"/>
        <w:ind w:left="0"/>
        <w:jc w:val="both"/>
      </w:pPr>
      <w:r>
        <w:rPr>
          <w:rFonts w:ascii="Times New Roman"/>
          <w:b w:val="false"/>
          <w:i w:val="false"/>
          <w:color w:val="000000"/>
          <w:sz w:val="28"/>
        </w:rPr>
        <w:t>
      23) осуществляет иные функции, предусмотренные настоящим Законом, иными нормативными правовыми актами Республики Казахстан.</w:t>
      </w:r>
    </w:p>
    <w:bookmarkStart w:name="z79" w:id="36"/>
    <w:p>
      <w:pPr>
        <w:spacing w:after="0"/>
        <w:ind w:left="0"/>
        <w:jc w:val="both"/>
      </w:pPr>
      <w:r>
        <w:rPr>
          <w:rFonts w:ascii="Times New Roman"/>
          <w:b w:val="false"/>
          <w:i w:val="false"/>
          <w:color w:val="000000"/>
          <w:sz w:val="28"/>
        </w:rPr>
        <w:t>
      3. Уполномоченный орган имеет в областях, городах республиканского значения, столице советы по этике, положение о которых утверждается Президентом Республики Казахстан по представлению уполномоченного органа.</w:t>
      </w:r>
    </w:p>
    <w:bookmarkEnd w:id="36"/>
    <w:bookmarkStart w:name="z80" w:id="37"/>
    <w:p>
      <w:pPr>
        <w:spacing w:after="0"/>
        <w:ind w:left="0"/>
        <w:jc w:val="both"/>
      </w:pPr>
      <w:r>
        <w:rPr>
          <w:rFonts w:ascii="Times New Roman"/>
          <w:b w:val="false"/>
          <w:i w:val="false"/>
          <w:color w:val="000000"/>
          <w:sz w:val="28"/>
        </w:rPr>
        <w:t>
      4. Решения уполномоченного органа и его территориальных подразделений оформляются в форме приказов.</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 Служба управления персоналом (кадровая служба)</w:t>
      </w:r>
    </w:p>
    <w:bookmarkStart w:name="z81" w:id="38"/>
    <w:p>
      <w:pPr>
        <w:spacing w:after="0"/>
        <w:ind w:left="0"/>
        <w:jc w:val="both"/>
      </w:pPr>
      <w:r>
        <w:rPr>
          <w:rFonts w:ascii="Times New Roman"/>
          <w:b w:val="false"/>
          <w:i w:val="false"/>
          <w:color w:val="000000"/>
          <w:sz w:val="28"/>
        </w:rPr>
        <w:t>
      1. Служба управления персоналом (кадровая служба) в пределах своей компетенции:</w:t>
      </w:r>
    </w:p>
    <w:bookmarkEnd w:id="38"/>
    <w:p>
      <w:pPr>
        <w:spacing w:after="0"/>
        <w:ind w:left="0"/>
        <w:jc w:val="both"/>
      </w:pPr>
      <w:r>
        <w:rPr>
          <w:rFonts w:ascii="Times New Roman"/>
          <w:b w:val="false"/>
          <w:i w:val="false"/>
          <w:color w:val="000000"/>
          <w:sz w:val="28"/>
        </w:rPr>
        <w:t>
      1) координирует деятельность структурных подразделений государственного органа по исполнению законодательства Республики Казахстан в сфере государственной службы;</w:t>
      </w:r>
    </w:p>
    <w:p>
      <w:pPr>
        <w:spacing w:after="0"/>
        <w:ind w:left="0"/>
        <w:jc w:val="both"/>
      </w:pPr>
      <w:r>
        <w:rPr>
          <w:rFonts w:ascii="Times New Roman"/>
          <w:b w:val="false"/>
          <w:i w:val="false"/>
          <w:color w:val="000000"/>
          <w:sz w:val="28"/>
        </w:rPr>
        <w:t>
      2) организует деятельность дисциплинарной, конкурсной и иных комиссий по кадровым вопросам;</w:t>
      </w:r>
    </w:p>
    <w:p>
      <w:pPr>
        <w:spacing w:after="0"/>
        <w:ind w:left="0"/>
        <w:jc w:val="both"/>
      </w:pPr>
      <w:r>
        <w:rPr>
          <w:rFonts w:ascii="Times New Roman"/>
          <w:b w:val="false"/>
          <w:i w:val="false"/>
          <w:color w:val="000000"/>
          <w:sz w:val="28"/>
        </w:rPr>
        <w:t>
      3) обеспечивает соблюдение процедур проведения оценки деятельности административных государственных служащих, конкурсного отбора, продвижения по службе государственных служащих, служебных расследований, привлечения государственных служащих к дисциплинарной ответственности, увольнения государственных служащих;</w:t>
      </w:r>
    </w:p>
    <w:p>
      <w:pPr>
        <w:spacing w:after="0"/>
        <w:ind w:left="0"/>
        <w:jc w:val="both"/>
      </w:pPr>
      <w:r>
        <w:rPr>
          <w:rFonts w:ascii="Times New Roman"/>
          <w:b w:val="false"/>
          <w:i w:val="false"/>
          <w:color w:val="000000"/>
          <w:sz w:val="28"/>
        </w:rPr>
        <w:t>
      4) организует отбор кадров, оформляет документы, связанные с прохождением государственными служащими государственной службы, осуществляет учет персональных данных государственных служащих, сведений о результатах оценки деятельности административных государственных служащих и прохождения обучения, в том числе в единой автоматизированной базе данных (информационной системе) по персоналу государственной службы;</w:t>
      </w:r>
    </w:p>
    <w:p>
      <w:pPr>
        <w:spacing w:after="0"/>
        <w:ind w:left="0"/>
        <w:jc w:val="both"/>
      </w:pPr>
      <w:r>
        <w:rPr>
          <w:rFonts w:ascii="Times New Roman"/>
          <w:b w:val="false"/>
          <w:i w:val="false"/>
          <w:color w:val="000000"/>
          <w:sz w:val="28"/>
        </w:rPr>
        <w:t>
      5) обеспечивает соблюдение ограничений, связанных с пребыванием на государственной службе;</w:t>
      </w:r>
    </w:p>
    <w:p>
      <w:pPr>
        <w:spacing w:after="0"/>
        <w:ind w:left="0"/>
        <w:jc w:val="both"/>
      </w:pPr>
      <w:r>
        <w:rPr>
          <w:rFonts w:ascii="Times New Roman"/>
          <w:b w:val="false"/>
          <w:i w:val="false"/>
          <w:color w:val="000000"/>
          <w:sz w:val="28"/>
        </w:rPr>
        <w:t>
      6) организует стажировку, наставничество, оценку деятельности, подготовку, переподготовку и повышение квалификации государственных служащих в соответствии с установленными сроками, разрабатывает порядок применения поощрений государственных служащих;</w:t>
      </w:r>
    </w:p>
    <w:p>
      <w:pPr>
        <w:spacing w:after="0"/>
        <w:ind w:left="0"/>
        <w:jc w:val="both"/>
      </w:pPr>
      <w:r>
        <w:rPr>
          <w:rFonts w:ascii="Times New Roman"/>
          <w:b w:val="false"/>
          <w:i w:val="false"/>
          <w:color w:val="000000"/>
          <w:sz w:val="28"/>
        </w:rPr>
        <w:t>
      7) осуществляет иные полномочия, установленные законодательством Республики Казахстан.</w:t>
      </w:r>
    </w:p>
    <w:bookmarkStart w:name="z82" w:id="39"/>
    <w:p>
      <w:pPr>
        <w:spacing w:after="0"/>
        <w:ind w:left="0"/>
        <w:jc w:val="both"/>
      </w:pPr>
      <w:r>
        <w:rPr>
          <w:rFonts w:ascii="Times New Roman"/>
          <w:b w:val="false"/>
          <w:i w:val="false"/>
          <w:color w:val="000000"/>
          <w:sz w:val="28"/>
        </w:rPr>
        <w:t>
      2. Служба управления персоналом (кадровая служба) организационно самостоятельна от других структурных подразделений государственного органа, непосредственно подчинена ответственному секретарю или руководителю аппарата, а в государственных органах, в которых не введены должности ответственного секретаря и руководителя аппарата, – руководителю государственного органа.</w:t>
      </w:r>
    </w:p>
    <w:bookmarkEnd w:id="39"/>
    <w:bookmarkStart w:name="z83" w:id="40"/>
    <w:p>
      <w:pPr>
        <w:spacing w:after="0"/>
        <w:ind w:left="0"/>
        <w:jc w:val="both"/>
      </w:pPr>
      <w:r>
        <w:rPr>
          <w:rFonts w:ascii="Times New Roman"/>
          <w:b w:val="false"/>
          <w:i w:val="false"/>
          <w:color w:val="000000"/>
          <w:sz w:val="28"/>
        </w:rPr>
        <w:t>
      3. В областях, городах республиканского значения, столице, районах, городах допускается создание в соответствии с законодательством Республики Казахстан в сфере государственной службы единой службы управления персоналом (кадровой службы) для исполнительных органов, финансируемых из бюджетов соответствующих административно-территориальных единиц. Единая служба управления персоналом (кадровая служба) областных, городов республиканского значения, столицы, районных, городских исполнительных органов, финансируемых из местных бюджетов, создается по решению должностного лица (органа), имеющего право назначения руководителей данных исполнительных органов.</w:t>
      </w:r>
    </w:p>
    <w:bookmarkEnd w:id="40"/>
    <w:p>
      <w:pPr>
        <w:spacing w:after="0"/>
        <w:ind w:left="0"/>
        <w:jc w:val="both"/>
      </w:pPr>
      <w:r>
        <w:rPr>
          <w:rFonts w:ascii="Times New Roman"/>
          <w:b w:val="false"/>
          <w:i w:val="false"/>
          <w:color w:val="000000"/>
          <w:sz w:val="28"/>
        </w:rPr>
        <w:t>
      Для районных, городских территориальных подразделений центрального государственного органа и его ведомства допускается создание единой службы управления персоналом (кадровой службы) в межрегиональном или областном территориальном подразделении центрального государственного органа и его ведомства. Единая служба управления персоналом (кадровая служба)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вышестоящего органа.</w:t>
      </w:r>
    </w:p>
    <w:bookmarkStart w:name="z324" w:id="41"/>
    <w:p>
      <w:pPr>
        <w:spacing w:after="0"/>
        <w:ind w:left="0"/>
        <w:jc w:val="both"/>
      </w:pPr>
      <w:r>
        <w:rPr>
          <w:rFonts w:ascii="Times New Roman"/>
          <w:b w:val="false"/>
          <w:i w:val="false"/>
          <w:color w:val="000000"/>
          <w:sz w:val="28"/>
        </w:rPr>
        <w:t>
      По решению руководителя центрального государственного органа допускается создание единой службы управления персоналом (кадровой службы) для центрального государственного органа, его ведомств и территориальных подразделений.</w:t>
      </w:r>
    </w:p>
    <w:bookmarkEnd w:id="41"/>
    <w:bookmarkStart w:name="z325" w:id="42"/>
    <w:p>
      <w:pPr>
        <w:spacing w:after="0"/>
        <w:ind w:left="0"/>
        <w:jc w:val="both"/>
      </w:pPr>
      <w:r>
        <w:rPr>
          <w:rFonts w:ascii="Times New Roman"/>
          <w:b w:val="false"/>
          <w:i w:val="false"/>
          <w:color w:val="000000"/>
          <w:sz w:val="28"/>
        </w:rPr>
        <w:t>
      По решению руководителя ведомства центрального государственного органа допускается создание единой службы управления персоналом (кадровой службы) для ведомства центрального государственного органа и его территориальных подразделений.</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7. Классификация государственных должностей государственных служащих</w:t>
      </w:r>
    </w:p>
    <w:bookmarkStart w:name="z84" w:id="43"/>
    <w:p>
      <w:pPr>
        <w:spacing w:after="0"/>
        <w:ind w:left="0"/>
        <w:jc w:val="both"/>
      </w:pPr>
      <w:r>
        <w:rPr>
          <w:rFonts w:ascii="Times New Roman"/>
          <w:b w:val="false"/>
          <w:i w:val="false"/>
          <w:color w:val="000000"/>
          <w:sz w:val="28"/>
        </w:rPr>
        <w:t xml:space="preserve">
      1. Государственные должности государственных служащих учреждаются в соответствии с </w:t>
      </w:r>
      <w:r>
        <w:rPr>
          <w:rFonts w:ascii="Times New Roman"/>
          <w:b w:val="false"/>
          <w:i w:val="false"/>
          <w:color w:val="000000"/>
          <w:sz w:val="28"/>
        </w:rPr>
        <w:t>Конституцией</w:t>
      </w:r>
      <w:r>
        <w:rPr>
          <w:rFonts w:ascii="Times New Roman"/>
          <w:b w:val="false"/>
          <w:i w:val="false"/>
          <w:color w:val="000000"/>
          <w:sz w:val="28"/>
        </w:rPr>
        <w:t>, законами Республики Казахстан и актами Президента Республики Казахстан, иными нормативными правовыми актами Республики Казахстан.</w:t>
      </w:r>
    </w:p>
    <w:bookmarkEnd w:id="43"/>
    <w:bookmarkStart w:name="z85" w:id="44"/>
    <w:p>
      <w:pPr>
        <w:spacing w:after="0"/>
        <w:ind w:left="0"/>
        <w:jc w:val="both"/>
      </w:pPr>
      <w:r>
        <w:rPr>
          <w:rFonts w:ascii="Times New Roman"/>
          <w:b w:val="false"/>
          <w:i w:val="false"/>
          <w:color w:val="000000"/>
          <w:sz w:val="28"/>
        </w:rPr>
        <w:t>
      2. Для административных государственных служащих устанавливаются категории государственных должностей. Для политических государственных служащих категории государственных должностей не устанавливаются.</w:t>
      </w:r>
    </w:p>
    <w:bookmarkEnd w:id="44"/>
    <w:bookmarkStart w:name="z86" w:id="45"/>
    <w:p>
      <w:pPr>
        <w:spacing w:after="0"/>
        <w:ind w:left="0"/>
        <w:jc w:val="both"/>
      </w:pPr>
      <w:r>
        <w:rPr>
          <w:rFonts w:ascii="Times New Roman"/>
          <w:b w:val="false"/>
          <w:i w:val="false"/>
          <w:color w:val="000000"/>
          <w:sz w:val="28"/>
        </w:rPr>
        <w:t>
      3. Реестр должностей политических и административных государственных служащих утверждается Президентом Республики Казахстан по представлению уполномоченного органа.</w:t>
      </w:r>
    </w:p>
    <w:bookmarkEnd w:id="45"/>
    <w:bookmarkStart w:name="z105" w:id="46"/>
    <w:p>
      <w:pPr>
        <w:spacing w:after="0"/>
        <w:ind w:left="0"/>
        <w:jc w:val="left"/>
      </w:pPr>
      <w:r>
        <w:rPr>
          <w:rFonts w:ascii="Times New Roman"/>
          <w:b/>
          <w:i w:val="false"/>
          <w:color w:val="000000"/>
        </w:rPr>
        <w:t xml:space="preserve"> Глава 2. ПРАВОВОЕ ПОЛОЖЕНИЕ ГОСУДАРСТВЕННЫХ СЛУЖАЩИХ</w:t>
      </w:r>
    </w:p>
    <w:bookmarkEnd w:id="46"/>
    <w:p>
      <w:pPr>
        <w:spacing w:after="0"/>
        <w:ind w:left="0"/>
        <w:jc w:val="both"/>
      </w:pPr>
      <w:r>
        <w:rPr>
          <w:rFonts w:ascii="Times New Roman"/>
          <w:b/>
          <w:i w:val="false"/>
          <w:color w:val="000000"/>
          <w:sz w:val="28"/>
        </w:rPr>
        <w:t>Статья 8. Статус государственных служащих и их правовые гарантии</w:t>
      </w:r>
    </w:p>
    <w:p>
      <w:pPr>
        <w:spacing w:after="0"/>
        <w:ind w:left="0"/>
        <w:jc w:val="both"/>
      </w:pPr>
      <w:r>
        <w:rPr>
          <w:rFonts w:ascii="Times New Roman"/>
          <w:b w:val="false"/>
          <w:i w:val="false"/>
          <w:color w:val="000000"/>
          <w:sz w:val="28"/>
        </w:rPr>
        <w:t>
      Статус государственного служащего включает общие права, свободы и обязанности государственного служащего как гражданина Республики Казахстан с ограничениями, установленными законами Республики Казахстан, связанными с пребыванием на государственной службе, а также права, обязанности и ответственность, обусловленные особенностями государственной службы.</w:t>
      </w:r>
    </w:p>
    <w:p>
      <w:pPr>
        <w:spacing w:after="0"/>
        <w:ind w:left="0"/>
        <w:jc w:val="both"/>
      </w:pPr>
      <w:r>
        <w:rPr>
          <w:rFonts w:ascii="Times New Roman"/>
          <w:b w:val="false"/>
          <w:i w:val="false"/>
          <w:color w:val="000000"/>
          <w:sz w:val="28"/>
        </w:rPr>
        <w:t xml:space="preserve">
      Граждане Республики Казахстан приобретают статус государственного служащего с момента назначения или избрания на государственную должность и утрачивают с момента прекращения государственной службы в порядке, установленном законодательством Республики Казахстан в сфере государственной службы. </w:t>
      </w:r>
    </w:p>
    <w:p>
      <w:pPr>
        <w:spacing w:after="0"/>
        <w:ind w:left="0"/>
        <w:jc w:val="both"/>
      </w:pPr>
      <w:r>
        <w:rPr>
          <w:rFonts w:ascii="Times New Roman"/>
          <w:b/>
          <w:i w:val="false"/>
          <w:color w:val="000000"/>
          <w:sz w:val="28"/>
        </w:rPr>
        <w:t>Статья 9. Основные права государственных служащих</w:t>
      </w:r>
    </w:p>
    <w:p>
      <w:pPr>
        <w:spacing w:after="0"/>
        <w:ind w:left="0"/>
        <w:jc w:val="both"/>
      </w:pPr>
      <w:r>
        <w:rPr>
          <w:rFonts w:ascii="Times New Roman"/>
          <w:b w:val="false"/>
          <w:i w:val="false"/>
          <w:color w:val="000000"/>
          <w:sz w:val="28"/>
        </w:rPr>
        <w:t>
      Государственный служащий имеет право:</w:t>
      </w:r>
    </w:p>
    <w:p>
      <w:pPr>
        <w:spacing w:after="0"/>
        <w:ind w:left="0"/>
        <w:jc w:val="both"/>
      </w:pPr>
      <w:r>
        <w:rPr>
          <w:rFonts w:ascii="Times New Roman"/>
          <w:b w:val="false"/>
          <w:i w:val="false"/>
          <w:color w:val="000000"/>
          <w:sz w:val="28"/>
        </w:rPr>
        <w:t xml:space="preserve">
      1) пользоваться правами и свободами, гарантируемыми гражданам Республики Казахстан </w:t>
      </w:r>
      <w:r>
        <w:rPr>
          <w:rFonts w:ascii="Times New Roman"/>
          <w:b w:val="false"/>
          <w:i w:val="false"/>
          <w:color w:val="000000"/>
          <w:sz w:val="28"/>
        </w:rPr>
        <w:t>Конституцией</w:t>
      </w:r>
      <w:r>
        <w:rPr>
          <w:rFonts w:ascii="Times New Roman"/>
          <w:b w:val="false"/>
          <w:i w:val="false"/>
          <w:color w:val="000000"/>
          <w:sz w:val="28"/>
        </w:rPr>
        <w:t xml:space="preserve"> и законами Республики Казахстан;</w:t>
      </w:r>
    </w:p>
    <w:p>
      <w:pPr>
        <w:spacing w:after="0"/>
        <w:ind w:left="0"/>
        <w:jc w:val="both"/>
      </w:pPr>
      <w:r>
        <w:rPr>
          <w:rFonts w:ascii="Times New Roman"/>
          <w:b w:val="false"/>
          <w:i w:val="false"/>
          <w:color w:val="000000"/>
          <w:sz w:val="28"/>
        </w:rPr>
        <w:t>
      2) на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 в котором он работает, и (или) до правоохранительных органов о ставших ему известными достоверных случаях коррупционных правонарушений;</w:t>
      </w:r>
    </w:p>
    <w:p>
      <w:pPr>
        <w:spacing w:after="0"/>
        <w:ind w:left="0"/>
        <w:jc w:val="both"/>
      </w:pPr>
      <w:r>
        <w:rPr>
          <w:rFonts w:ascii="Times New Roman"/>
          <w:b w:val="false"/>
          <w:i w:val="false"/>
          <w:color w:val="000000"/>
          <w:sz w:val="28"/>
        </w:rPr>
        <w:t>
      3) на охрану труда, здоровья, безопасные и необходимые для эффективной работы условия труда;</w:t>
      </w:r>
    </w:p>
    <w:p>
      <w:pPr>
        <w:spacing w:after="0"/>
        <w:ind w:left="0"/>
        <w:jc w:val="both"/>
      </w:pPr>
      <w:r>
        <w:rPr>
          <w:rFonts w:ascii="Times New Roman"/>
          <w:b w:val="false"/>
          <w:i w:val="false"/>
          <w:color w:val="000000"/>
          <w:sz w:val="28"/>
        </w:rPr>
        <w:t>
      4) на социальную и правовую защиту;</w:t>
      </w:r>
    </w:p>
    <w:p>
      <w:pPr>
        <w:spacing w:after="0"/>
        <w:ind w:left="0"/>
        <w:jc w:val="both"/>
      </w:pPr>
      <w:r>
        <w:rPr>
          <w:rFonts w:ascii="Times New Roman"/>
          <w:b w:val="false"/>
          <w:i w:val="false"/>
          <w:color w:val="000000"/>
          <w:sz w:val="28"/>
        </w:rPr>
        <w:t>
      5) участвовать в пределах своих должностных полномочий в рассмотрении вопросов и принятии по ним решений, требовать их исполнения соответствующими органами и должностными лицами;</w:t>
      </w:r>
    </w:p>
    <w:p>
      <w:pPr>
        <w:spacing w:after="0"/>
        <w:ind w:left="0"/>
        <w:jc w:val="both"/>
      </w:pPr>
      <w:r>
        <w:rPr>
          <w:rFonts w:ascii="Times New Roman"/>
          <w:b w:val="false"/>
          <w:i w:val="false"/>
          <w:color w:val="000000"/>
          <w:sz w:val="28"/>
        </w:rPr>
        <w:t>
      6) посещать в установленном порядке для исполнения должностных полномочий организации;</w:t>
      </w:r>
    </w:p>
    <w:p>
      <w:pPr>
        <w:spacing w:after="0"/>
        <w:ind w:left="0"/>
        <w:jc w:val="both"/>
      </w:pPr>
      <w:r>
        <w:rPr>
          <w:rFonts w:ascii="Times New Roman"/>
          <w:b w:val="false"/>
          <w:i w:val="false"/>
          <w:color w:val="000000"/>
          <w:sz w:val="28"/>
        </w:rPr>
        <w:t>
      7) требовать от руководителя точного определения задач и объема должностных полномочий в соответствии с государственной должностью, занимаемой государственным служащим;</w:t>
      </w:r>
    </w:p>
    <w:p>
      <w:pPr>
        <w:spacing w:after="0"/>
        <w:ind w:left="0"/>
        <w:jc w:val="both"/>
      </w:pPr>
      <w:r>
        <w:rPr>
          <w:rFonts w:ascii="Times New Roman"/>
          <w:b w:val="false"/>
          <w:i w:val="false"/>
          <w:color w:val="000000"/>
          <w:sz w:val="28"/>
        </w:rPr>
        <w:t>
      8) на уважение личного достоинства, справедливое и уважительное отношение к себе со стороны руководителей, иных должностных лиц и граждан;</w:t>
      </w:r>
    </w:p>
    <w:p>
      <w:pPr>
        <w:spacing w:after="0"/>
        <w:ind w:left="0"/>
        <w:jc w:val="both"/>
      </w:pPr>
      <w:r>
        <w:rPr>
          <w:rFonts w:ascii="Times New Roman"/>
          <w:b w:val="false"/>
          <w:i w:val="false"/>
          <w:color w:val="000000"/>
          <w:sz w:val="28"/>
        </w:rPr>
        <w:t>
      9) на стимулирование и оплату труда в зависимости от государственной должности, которую он занимает, качества работы, опыта и иных оснований, установленных настоящим Законом;</w:t>
      </w:r>
    </w:p>
    <w:p>
      <w:pPr>
        <w:spacing w:after="0"/>
        <w:ind w:left="0"/>
        <w:jc w:val="both"/>
      </w:pPr>
      <w:r>
        <w:rPr>
          <w:rFonts w:ascii="Times New Roman"/>
          <w:b w:val="false"/>
          <w:i w:val="false"/>
          <w:color w:val="000000"/>
          <w:sz w:val="28"/>
        </w:rPr>
        <w:t>
      10) на подготовку, переподготовку и повышение квалификации за счет средств соответствующего бюджета и средств Национального Банка Республики Казахстан;</w:t>
      </w:r>
    </w:p>
    <w:p>
      <w:pPr>
        <w:spacing w:after="0"/>
        <w:ind w:left="0"/>
        <w:jc w:val="both"/>
      </w:pPr>
      <w:r>
        <w:rPr>
          <w:rFonts w:ascii="Times New Roman"/>
          <w:b w:val="false"/>
          <w:i w:val="false"/>
          <w:color w:val="000000"/>
          <w:sz w:val="28"/>
        </w:rPr>
        <w:t>
      11) на сохранение места работы (государственной должности) в случаях направления его государственным органом на обучение в рамках государственного заказа по программам послевузовского образования в соответствии с законодательством Республики Казахстан или стажировку, а также в иных случаях, предусмотренных законами Республики Казахстан;</w:t>
      </w:r>
    </w:p>
    <w:p>
      <w:pPr>
        <w:spacing w:after="0"/>
        <w:ind w:left="0"/>
        <w:jc w:val="both"/>
      </w:pPr>
      <w:r>
        <w:rPr>
          <w:rFonts w:ascii="Times New Roman"/>
          <w:b w:val="false"/>
          <w:i w:val="false"/>
          <w:color w:val="000000"/>
          <w:sz w:val="28"/>
        </w:rPr>
        <w:t>
      12) беспрепятственно знакомиться с материалами, которые касаются прохождения им государственной службы, в необходимых случаях давать личные объяснения;</w:t>
      </w:r>
    </w:p>
    <w:p>
      <w:pPr>
        <w:spacing w:after="0"/>
        <w:ind w:left="0"/>
        <w:jc w:val="both"/>
      </w:pPr>
      <w:r>
        <w:rPr>
          <w:rFonts w:ascii="Times New Roman"/>
          <w:b w:val="false"/>
          <w:i w:val="false"/>
          <w:color w:val="000000"/>
          <w:sz w:val="28"/>
        </w:rPr>
        <w:t>
      13) на продвижение по государственной службе с учетом квалификации, компетенций, способностей, заслуг и добросовестного исполнения своих должностных обязанностей;</w:t>
      </w:r>
    </w:p>
    <w:p>
      <w:pPr>
        <w:spacing w:after="0"/>
        <w:ind w:left="0"/>
        <w:jc w:val="both"/>
      </w:pPr>
      <w:r>
        <w:rPr>
          <w:rFonts w:ascii="Times New Roman"/>
          <w:b w:val="false"/>
          <w:i w:val="false"/>
          <w:color w:val="000000"/>
          <w:sz w:val="28"/>
        </w:rPr>
        <w:t>
      14) требовать служебного расследования при наличии безосновательных, по мнению государственного служащего, обвинений;</w:t>
      </w:r>
    </w:p>
    <w:p>
      <w:pPr>
        <w:spacing w:after="0"/>
        <w:ind w:left="0"/>
        <w:jc w:val="both"/>
      </w:pPr>
      <w:r>
        <w:rPr>
          <w:rFonts w:ascii="Times New Roman"/>
          <w:b w:val="false"/>
          <w:i w:val="false"/>
          <w:color w:val="000000"/>
          <w:sz w:val="28"/>
        </w:rPr>
        <w:t>
      15) на увольнение с государственной службы по собственному желанию, за исключением случаев рассмотрения его ответственности за коррупционное правонарушение либо за дисциплинарный проступок, дискредитирующий государственную службу;</w:t>
      </w:r>
    </w:p>
    <w:p>
      <w:pPr>
        <w:spacing w:after="0"/>
        <w:ind w:left="0"/>
        <w:jc w:val="both"/>
      </w:pPr>
      <w:r>
        <w:rPr>
          <w:rFonts w:ascii="Times New Roman"/>
          <w:b w:val="false"/>
          <w:i w:val="false"/>
          <w:color w:val="000000"/>
          <w:sz w:val="28"/>
        </w:rPr>
        <w:t>
      16) на пенсионное и социальное обеспечение;</w:t>
      </w:r>
    </w:p>
    <w:p>
      <w:pPr>
        <w:spacing w:after="0"/>
        <w:ind w:left="0"/>
        <w:jc w:val="both"/>
      </w:pPr>
      <w:r>
        <w:rPr>
          <w:rFonts w:ascii="Times New Roman"/>
          <w:b w:val="false"/>
          <w:i w:val="false"/>
          <w:color w:val="000000"/>
          <w:sz w:val="28"/>
        </w:rPr>
        <w:t>
      17) получать в установленном порядке информацию и материалы, необходимые для исполнения должностных полномочий;</w:t>
      </w:r>
    </w:p>
    <w:p>
      <w:pPr>
        <w:spacing w:after="0"/>
        <w:ind w:left="0"/>
        <w:jc w:val="both"/>
      </w:pPr>
      <w:r>
        <w:rPr>
          <w:rFonts w:ascii="Times New Roman"/>
          <w:b w:val="false"/>
          <w:i w:val="false"/>
          <w:color w:val="000000"/>
          <w:sz w:val="28"/>
        </w:rPr>
        <w:t>
      18) на внесение вышестоящим государственным органам и должностным лицам предложений по совершенствованию государственной службы.</w:t>
      </w:r>
    </w:p>
    <w:p>
      <w:pPr>
        <w:spacing w:after="0"/>
        <w:ind w:left="0"/>
        <w:jc w:val="both"/>
      </w:pPr>
      <w:r>
        <w:rPr>
          <w:rFonts w:ascii="Times New Roman"/>
          <w:b w:val="false"/>
          <w:i w:val="false"/>
          <w:color w:val="000000"/>
          <w:sz w:val="28"/>
        </w:rPr>
        <w:t>
      Иные права государственного служащего могут устанавливаться законами Республики Казахстан и актами Президента Республики Казахстан.</w:t>
      </w:r>
    </w:p>
    <w:p>
      <w:pPr>
        <w:spacing w:after="0"/>
        <w:ind w:left="0"/>
        <w:jc w:val="both"/>
      </w:pPr>
      <w:r>
        <w:rPr>
          <w:rFonts w:ascii="Times New Roman"/>
          <w:b/>
          <w:i w:val="false"/>
          <w:color w:val="000000"/>
          <w:sz w:val="28"/>
        </w:rPr>
        <w:t>Статья 10. Основные обязанности государственных служащих</w:t>
      </w:r>
    </w:p>
    <w:p>
      <w:pPr>
        <w:spacing w:after="0"/>
        <w:ind w:left="0"/>
        <w:jc w:val="both"/>
      </w:pPr>
      <w:r>
        <w:rPr>
          <w:rFonts w:ascii="Times New Roman"/>
          <w:b w:val="false"/>
          <w:i w:val="false"/>
          <w:color w:val="000000"/>
          <w:sz w:val="28"/>
        </w:rPr>
        <w:t>
      Государственные служащие обязаны:</w:t>
      </w:r>
    </w:p>
    <w:p>
      <w:pPr>
        <w:spacing w:after="0"/>
        <w:ind w:left="0"/>
        <w:jc w:val="both"/>
      </w:pPr>
      <w:r>
        <w:rPr>
          <w:rFonts w:ascii="Times New Roman"/>
          <w:b w:val="false"/>
          <w:i w:val="false"/>
          <w:color w:val="000000"/>
          <w:sz w:val="28"/>
        </w:rPr>
        <w:t xml:space="preserve">
      1) соблюдать </w:t>
      </w:r>
      <w:r>
        <w:rPr>
          <w:rFonts w:ascii="Times New Roman"/>
          <w:b w:val="false"/>
          <w:i w:val="false"/>
          <w:color w:val="000000"/>
          <w:sz w:val="28"/>
        </w:rPr>
        <w:t>Конституцию</w:t>
      </w:r>
      <w:r>
        <w:rPr>
          <w:rFonts w:ascii="Times New Roman"/>
          <w:b w:val="false"/>
          <w:i w:val="false"/>
          <w:color w:val="000000"/>
          <w:sz w:val="28"/>
        </w:rPr>
        <w:t xml:space="preserve"> и законодательство Республики Казахстан;</w:t>
      </w:r>
    </w:p>
    <w:p>
      <w:pPr>
        <w:spacing w:after="0"/>
        <w:ind w:left="0"/>
        <w:jc w:val="both"/>
      </w:pPr>
      <w:r>
        <w:rPr>
          <w:rFonts w:ascii="Times New Roman"/>
          <w:b w:val="false"/>
          <w:i w:val="false"/>
          <w:color w:val="000000"/>
          <w:sz w:val="28"/>
        </w:rPr>
        <w:t>
      2) приносить присягу государственного служащего в порядке, утвержденном Президентом Республики Казахстан;</w:t>
      </w:r>
    </w:p>
    <w:p>
      <w:pPr>
        <w:spacing w:after="0"/>
        <w:ind w:left="0"/>
        <w:jc w:val="both"/>
      </w:pPr>
      <w:r>
        <w:rPr>
          <w:rFonts w:ascii="Times New Roman"/>
          <w:b w:val="false"/>
          <w:i w:val="false"/>
          <w:color w:val="000000"/>
          <w:sz w:val="28"/>
        </w:rPr>
        <w:t>
      3) обеспечивать соблюдение и защиту прав, свобод и законных интересов граждан и юридических лиц, рассматривать в порядке и сроки, установленные законодательством Республики Казахстан, их обращения и принимать по ним необходимые меры;</w:t>
      </w:r>
    </w:p>
    <w:p>
      <w:pPr>
        <w:spacing w:after="0"/>
        <w:ind w:left="0"/>
        <w:jc w:val="both"/>
      </w:pPr>
      <w:r>
        <w:rPr>
          <w:rFonts w:ascii="Times New Roman"/>
          <w:b w:val="false"/>
          <w:i w:val="false"/>
          <w:color w:val="000000"/>
          <w:sz w:val="28"/>
        </w:rPr>
        <w:t>
      4) осуществлять функции в соответствии со своими должностными полномочиями;</w:t>
      </w:r>
    </w:p>
    <w:p>
      <w:pPr>
        <w:spacing w:after="0"/>
        <w:ind w:left="0"/>
        <w:jc w:val="both"/>
      </w:pPr>
      <w:r>
        <w:rPr>
          <w:rFonts w:ascii="Times New Roman"/>
          <w:b w:val="false"/>
          <w:i w:val="false"/>
          <w:color w:val="000000"/>
          <w:sz w:val="28"/>
        </w:rPr>
        <w:t>
      5) при осуществлении должностных полномочий быть беспристрастными и независимыми от деятельности политических партий, общественных и религиозных объединений;</w:t>
      </w:r>
    </w:p>
    <w:p>
      <w:pPr>
        <w:spacing w:after="0"/>
        <w:ind w:left="0"/>
        <w:jc w:val="both"/>
      </w:pPr>
      <w:r>
        <w:rPr>
          <w:rFonts w:ascii="Times New Roman"/>
          <w:b w:val="false"/>
          <w:i w:val="false"/>
          <w:color w:val="000000"/>
          <w:sz w:val="28"/>
        </w:rPr>
        <w:t>
      6) соблюдать служебную дисциплину;</w:t>
      </w:r>
    </w:p>
    <w:p>
      <w:pPr>
        <w:spacing w:after="0"/>
        <w:ind w:left="0"/>
        <w:jc w:val="both"/>
      </w:pPr>
      <w:r>
        <w:rPr>
          <w:rFonts w:ascii="Times New Roman"/>
          <w:b w:val="false"/>
          <w:i w:val="false"/>
          <w:color w:val="000000"/>
          <w:sz w:val="28"/>
        </w:rPr>
        <w:t>
      7) соблюдать ограничения, установленные законами Республики Казахстан;</w:t>
      </w:r>
    </w:p>
    <w:p>
      <w:pPr>
        <w:spacing w:after="0"/>
        <w:ind w:left="0"/>
        <w:jc w:val="both"/>
      </w:pPr>
      <w:r>
        <w:rPr>
          <w:rFonts w:ascii="Times New Roman"/>
          <w:b w:val="false"/>
          <w:i w:val="false"/>
          <w:color w:val="000000"/>
          <w:sz w:val="28"/>
        </w:rPr>
        <w:t>
      8) соблюдать служебную этику;</w:t>
      </w:r>
    </w:p>
    <w:p>
      <w:pPr>
        <w:spacing w:after="0"/>
        <w:ind w:left="0"/>
        <w:jc w:val="both"/>
      </w:pPr>
      <w:r>
        <w:rPr>
          <w:rFonts w:ascii="Times New Roman"/>
          <w:b w:val="false"/>
          <w:i w:val="false"/>
          <w:color w:val="000000"/>
          <w:sz w:val="28"/>
        </w:rPr>
        <w:t>
      9) выполнять приказы и распоряжения руководителей, решения и указания вышестоящих органов и должностных лиц, изданные в пределах их должностных полномочий;</w:t>
      </w:r>
    </w:p>
    <w:p>
      <w:pPr>
        <w:spacing w:after="0"/>
        <w:ind w:left="0"/>
        <w:jc w:val="both"/>
      </w:pPr>
      <w:r>
        <w:rPr>
          <w:rFonts w:ascii="Times New Roman"/>
          <w:b w:val="false"/>
          <w:i w:val="false"/>
          <w:color w:val="000000"/>
          <w:sz w:val="28"/>
        </w:rPr>
        <w:t>
      10) хранить государственные секреты и иную охраняемую законом тайну, в том числе после прекращения государственной службы, в течение времени, установленного законом, о чем дают подписку;</w:t>
      </w:r>
    </w:p>
    <w:p>
      <w:pPr>
        <w:spacing w:after="0"/>
        <w:ind w:left="0"/>
        <w:jc w:val="both"/>
      </w:pPr>
      <w:r>
        <w:rPr>
          <w:rFonts w:ascii="Times New Roman"/>
          <w:b w:val="false"/>
          <w:i w:val="false"/>
          <w:color w:val="000000"/>
          <w:sz w:val="28"/>
        </w:rPr>
        <w:t>
      11) не разглашать получаемые при исполнении должностных полномочий сведения, затрагивающие личную жизнь, честь и достоинство граждан, и не требовать от них предоставления такой информации, за исключением случаев, предусмотренных законами Республики Казахстан;</w:t>
      </w:r>
    </w:p>
    <w:p>
      <w:pPr>
        <w:spacing w:after="0"/>
        <w:ind w:left="0"/>
        <w:jc w:val="both"/>
      </w:pPr>
      <w:r>
        <w:rPr>
          <w:rFonts w:ascii="Times New Roman"/>
          <w:b w:val="false"/>
          <w:i w:val="false"/>
          <w:color w:val="000000"/>
          <w:sz w:val="28"/>
        </w:rPr>
        <w:t>
      12) обеспечивать сохранность государственной собственности, использовать вверенную государственную собственность только в служебных целях;</w:t>
      </w:r>
    </w:p>
    <w:p>
      <w:pPr>
        <w:spacing w:after="0"/>
        <w:ind w:left="0"/>
        <w:jc w:val="both"/>
      </w:pPr>
      <w:r>
        <w:rPr>
          <w:rFonts w:ascii="Times New Roman"/>
          <w:b w:val="false"/>
          <w:i w:val="false"/>
          <w:color w:val="000000"/>
          <w:sz w:val="28"/>
        </w:rPr>
        <w:t>
      13) незамедлительно доводить до сведения руководства государственного органа, в котором они работают, и (или) правоохранительных органов о ставших им известными случаях коррупционных правонарушений;</w:t>
      </w:r>
    </w:p>
    <w:bookmarkStart w:name="z326" w:id="47"/>
    <w:p>
      <w:pPr>
        <w:spacing w:after="0"/>
        <w:ind w:left="0"/>
        <w:jc w:val="both"/>
      </w:pPr>
      <w:r>
        <w:rPr>
          <w:rFonts w:ascii="Times New Roman"/>
          <w:b w:val="false"/>
          <w:i w:val="false"/>
          <w:color w:val="000000"/>
          <w:sz w:val="28"/>
        </w:rPr>
        <w:t>
      13-1) предупреждать коррупционные правонарушения со стороны подчиненных государственных служащих;</w:t>
      </w:r>
    </w:p>
    <w:bookmarkEnd w:id="47"/>
    <w:p>
      <w:pPr>
        <w:spacing w:after="0"/>
        <w:ind w:left="0"/>
        <w:jc w:val="both"/>
      </w:pPr>
      <w:r>
        <w:rPr>
          <w:rFonts w:ascii="Times New Roman"/>
          <w:b w:val="false"/>
          <w:i w:val="false"/>
          <w:color w:val="000000"/>
          <w:sz w:val="28"/>
        </w:rPr>
        <w:t>
      14) повышать свой профессиональный уровень и квалификацию для эффективного исполнения должностных обязанностей;</w:t>
      </w:r>
    </w:p>
    <w:bookmarkStart w:name="z314" w:id="48"/>
    <w:p>
      <w:pPr>
        <w:spacing w:after="0"/>
        <w:ind w:left="0"/>
        <w:jc w:val="both"/>
      </w:pPr>
      <w:r>
        <w:rPr>
          <w:rFonts w:ascii="Times New Roman"/>
          <w:b w:val="false"/>
          <w:i w:val="false"/>
          <w:color w:val="000000"/>
          <w:sz w:val="28"/>
        </w:rPr>
        <w:t>
      15) завершить обучение в рамках государственного заказа по программам послевузовского образования по направлению государственного органа, в том числе получить степень по соответствующей программе послевузовского образования, отработать в государственном органе, направившем их на обучение в рамках государственного заказа по программам послевузовского образования, непосредственно после завершения обучения, а также на государственной службе в порядке и сроки, определенные Правительством Республики Казахстан по согласованию с Администрацией Президента Республики Казахстан. Неисполнение данных обязательств влечет возмещение государственным служащим государству бюджетных средств, выделенных на его обучение, и связанных с обучением затрат.</w:t>
      </w:r>
    </w:p>
    <w:bookmarkEnd w:id="48"/>
    <w:p>
      <w:pPr>
        <w:spacing w:after="0"/>
        <w:ind w:left="0"/>
        <w:jc w:val="both"/>
      </w:pPr>
      <w:r>
        <w:rPr>
          <w:rFonts w:ascii="Times New Roman"/>
          <w:b w:val="false"/>
          <w:i w:val="false"/>
          <w:color w:val="000000"/>
          <w:sz w:val="28"/>
        </w:rPr>
        <w:t>
      Обязательства государственных служащих, предусмотренные настоящим подпунктом, прекращаются досрочно без возмещения бюджетных средств в случаях, определяемых Правительством Республики Казахстан по согласованию с Администрацией Президента Республики Казахстан;</w:t>
      </w:r>
    </w:p>
    <w:p>
      <w:pPr>
        <w:spacing w:after="0"/>
        <w:ind w:left="0"/>
        <w:jc w:val="both"/>
      </w:pPr>
      <w:r>
        <w:rPr>
          <w:rFonts w:ascii="Times New Roman"/>
          <w:b w:val="false"/>
          <w:i w:val="false"/>
          <w:color w:val="000000"/>
          <w:sz w:val="28"/>
        </w:rPr>
        <w:t>
      16) обеспечивать информационную безопасность в процессе работы с информационными ресурсами государственного органа в соответствии с законодательством Республики Казахстан.</w:t>
      </w:r>
    </w:p>
    <w:p>
      <w:pPr>
        <w:spacing w:after="0"/>
        <w:ind w:left="0"/>
        <w:jc w:val="both"/>
      </w:pPr>
      <w:r>
        <w:rPr>
          <w:rFonts w:ascii="Times New Roman"/>
          <w:b w:val="false"/>
          <w:i w:val="false"/>
          <w:color w:val="000000"/>
          <w:sz w:val="28"/>
        </w:rPr>
        <w:t xml:space="preserve">
      Иные обязанности государственных служащих могут устанавливаться законами Республики Казахстан и актами Президента Республики Казахстан.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10 с изменениями, внесенными законами РК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11. Основные функции политических государственных служащих, являющихся руководителями государственных органов, и акимов областей, городов республиканского значения и столицы</w:t>
      </w:r>
    </w:p>
    <w:bookmarkStart w:name="z87" w:id="49"/>
    <w:p>
      <w:pPr>
        <w:spacing w:after="0"/>
        <w:ind w:left="0"/>
        <w:jc w:val="both"/>
      </w:pPr>
      <w:r>
        <w:rPr>
          <w:rFonts w:ascii="Times New Roman"/>
          <w:b w:val="false"/>
          <w:i w:val="false"/>
          <w:color w:val="000000"/>
          <w:sz w:val="28"/>
        </w:rPr>
        <w:t>
      1. Функциональные обязанности политических государственных служащих определяются законами Республики Казахстан и актами Президента Республики Казахстан, положением о соответствующем государственном органе и распределением обязанностей.</w:t>
      </w:r>
    </w:p>
    <w:bookmarkEnd w:id="49"/>
    <w:bookmarkStart w:name="z88" w:id="50"/>
    <w:p>
      <w:pPr>
        <w:spacing w:after="0"/>
        <w:ind w:left="0"/>
        <w:jc w:val="both"/>
      </w:pPr>
      <w:r>
        <w:rPr>
          <w:rFonts w:ascii="Times New Roman"/>
          <w:b w:val="false"/>
          <w:i w:val="false"/>
          <w:color w:val="000000"/>
          <w:sz w:val="28"/>
        </w:rPr>
        <w:t>
      2. Основными функциями политических государственных служащих, являющихся первыми руководителями государственных органов, и акимов областей, городов республиканского значения и столицы являются:</w:t>
      </w:r>
    </w:p>
    <w:bookmarkEnd w:id="50"/>
    <w:p>
      <w:pPr>
        <w:spacing w:after="0"/>
        <w:ind w:left="0"/>
        <w:jc w:val="both"/>
      </w:pPr>
      <w:r>
        <w:rPr>
          <w:rFonts w:ascii="Times New Roman"/>
          <w:b w:val="false"/>
          <w:i w:val="false"/>
          <w:color w:val="000000"/>
          <w:sz w:val="28"/>
        </w:rPr>
        <w:t>
      1) определение целей государственного органа, развития соответствующей территории;</w:t>
      </w:r>
    </w:p>
    <w:p>
      <w:pPr>
        <w:spacing w:after="0"/>
        <w:ind w:left="0"/>
        <w:jc w:val="both"/>
      </w:pPr>
      <w:r>
        <w:rPr>
          <w:rFonts w:ascii="Times New Roman"/>
          <w:b w:val="false"/>
          <w:i w:val="false"/>
          <w:color w:val="000000"/>
          <w:sz w:val="28"/>
        </w:rPr>
        <w:t>
      2) принятие решений, способствующих выработке, определению и реализации государственной политики;</w:t>
      </w:r>
    </w:p>
    <w:p>
      <w:pPr>
        <w:spacing w:after="0"/>
        <w:ind w:left="0"/>
        <w:jc w:val="both"/>
      </w:pPr>
      <w:r>
        <w:rPr>
          <w:rFonts w:ascii="Times New Roman"/>
          <w:b w:val="false"/>
          <w:i w:val="false"/>
          <w:color w:val="000000"/>
          <w:sz w:val="28"/>
        </w:rPr>
        <w:t>
      3) взаимодействие с главами иностранных дипломатических представительств по согласованию с уполномоченным органом в сфере внешнеполитической деятельности;</w:t>
      </w:r>
    </w:p>
    <w:p>
      <w:pPr>
        <w:spacing w:after="0"/>
        <w:ind w:left="0"/>
        <w:jc w:val="both"/>
      </w:pPr>
      <w:r>
        <w:rPr>
          <w:rFonts w:ascii="Times New Roman"/>
          <w:b w:val="false"/>
          <w:i w:val="false"/>
          <w:color w:val="000000"/>
          <w:sz w:val="28"/>
        </w:rPr>
        <w:t>
      4) представление государственного органа в Парламенте Республики Казахстан и других государственных органах и организациях;</w:t>
      </w:r>
    </w:p>
    <w:p>
      <w:pPr>
        <w:spacing w:after="0"/>
        <w:ind w:left="0"/>
        <w:jc w:val="both"/>
      </w:pPr>
      <w:r>
        <w:rPr>
          <w:rFonts w:ascii="Times New Roman"/>
          <w:b w:val="false"/>
          <w:i w:val="false"/>
          <w:color w:val="000000"/>
          <w:sz w:val="28"/>
        </w:rPr>
        <w:t>
      5) регулирование и оценка хода исполнения государственных, правительственных программ и иных проектов;</w:t>
      </w:r>
    </w:p>
    <w:p>
      <w:pPr>
        <w:spacing w:after="0"/>
        <w:ind w:left="0"/>
        <w:jc w:val="both"/>
      </w:pPr>
      <w:r>
        <w:rPr>
          <w:rFonts w:ascii="Times New Roman"/>
          <w:b w:val="false"/>
          <w:i w:val="false"/>
          <w:color w:val="000000"/>
          <w:sz w:val="28"/>
        </w:rPr>
        <w:t xml:space="preserve">
      6) иные функции, предусмотренные </w:t>
      </w:r>
      <w:r>
        <w:rPr>
          <w:rFonts w:ascii="Times New Roman"/>
          <w:b w:val="false"/>
          <w:i w:val="false"/>
          <w:color w:val="000000"/>
          <w:sz w:val="28"/>
        </w:rPr>
        <w:t>Конституцией</w:t>
      </w:r>
      <w:r>
        <w:rPr>
          <w:rFonts w:ascii="Times New Roman"/>
          <w:b w:val="false"/>
          <w:i w:val="false"/>
          <w:color w:val="000000"/>
          <w:sz w:val="28"/>
        </w:rPr>
        <w:t xml:space="preserve">, законами Республики Казахстан и актами Президента Республики Казахстан. </w:t>
      </w:r>
    </w:p>
    <w:p>
      <w:pPr>
        <w:spacing w:after="0"/>
        <w:ind w:left="0"/>
        <w:jc w:val="both"/>
      </w:pPr>
      <w:r>
        <w:rPr>
          <w:rFonts w:ascii="Times New Roman"/>
          <w:b/>
          <w:i w:val="false"/>
          <w:color w:val="000000"/>
          <w:sz w:val="28"/>
        </w:rPr>
        <w:t>Статья 12. Полномочия ответственных секретарей, руководителей аппаратов центральных государственных органов и аппаратов акимов областей, городов республиканского значения и столицы</w:t>
      </w:r>
    </w:p>
    <w:bookmarkStart w:name="z89" w:id="51"/>
    <w:p>
      <w:pPr>
        <w:spacing w:after="0"/>
        <w:ind w:left="0"/>
        <w:jc w:val="both"/>
      </w:pPr>
      <w:r>
        <w:rPr>
          <w:rFonts w:ascii="Times New Roman"/>
          <w:b w:val="false"/>
          <w:i w:val="false"/>
          <w:color w:val="000000"/>
          <w:sz w:val="28"/>
        </w:rPr>
        <w:t>
      1. Статус и полномочия ответственных секретарей министерств устанавливаются Президентом Республики Казахстан.</w:t>
      </w:r>
    </w:p>
    <w:bookmarkEnd w:id="51"/>
    <w:bookmarkStart w:name="z90" w:id="52"/>
    <w:p>
      <w:pPr>
        <w:spacing w:after="0"/>
        <w:ind w:left="0"/>
        <w:jc w:val="both"/>
      </w:pPr>
      <w:r>
        <w:rPr>
          <w:rFonts w:ascii="Times New Roman"/>
          <w:b w:val="false"/>
          <w:i w:val="false"/>
          <w:color w:val="000000"/>
          <w:sz w:val="28"/>
        </w:rPr>
        <w:t>
      2. К полномочиям руководителей аппаратов центральных государственных органов относятся:</w:t>
      </w:r>
    </w:p>
    <w:bookmarkEnd w:id="52"/>
    <w:p>
      <w:pPr>
        <w:spacing w:after="0"/>
        <w:ind w:left="0"/>
        <w:jc w:val="both"/>
      </w:pPr>
      <w:r>
        <w:rPr>
          <w:rFonts w:ascii="Times New Roman"/>
          <w:b w:val="false"/>
          <w:i w:val="false"/>
          <w:color w:val="000000"/>
          <w:sz w:val="28"/>
        </w:rPr>
        <w:t>
      1) организация реализации целей, возложенных на государственный орган;</w:t>
      </w:r>
    </w:p>
    <w:p>
      <w:pPr>
        <w:spacing w:after="0"/>
        <w:ind w:left="0"/>
        <w:jc w:val="both"/>
      </w:pPr>
      <w:r>
        <w:rPr>
          <w:rFonts w:ascii="Times New Roman"/>
          <w:b w:val="false"/>
          <w:i w:val="false"/>
          <w:color w:val="000000"/>
          <w:sz w:val="28"/>
        </w:rPr>
        <w:t>
      2) организация, координация и контроль за деятельностью структурных подразделений государственных органов в пределах своей компетенции;</w:t>
      </w:r>
    </w:p>
    <w:p>
      <w:pPr>
        <w:spacing w:after="0"/>
        <w:ind w:left="0"/>
        <w:jc w:val="both"/>
      </w:pPr>
      <w:r>
        <w:rPr>
          <w:rFonts w:ascii="Times New Roman"/>
          <w:b w:val="false"/>
          <w:i w:val="false"/>
          <w:color w:val="000000"/>
          <w:sz w:val="28"/>
        </w:rPr>
        <w:t>
      3) утверждение положений о структурных подразделениях государственного органа;</w:t>
      </w:r>
    </w:p>
    <w:p>
      <w:pPr>
        <w:spacing w:after="0"/>
        <w:ind w:left="0"/>
        <w:jc w:val="both"/>
      </w:pPr>
      <w:r>
        <w:rPr>
          <w:rFonts w:ascii="Times New Roman"/>
          <w:b w:val="false"/>
          <w:i w:val="false"/>
          <w:color w:val="000000"/>
          <w:sz w:val="28"/>
        </w:rPr>
        <w:t>
      4) назначение на государственные должности и освобождение от государственных должностей административных государственных служащих корпуса "Б" государственного органа, если иное не установлено законами Республики Казахстан;</w:t>
      </w:r>
    </w:p>
    <w:p>
      <w:pPr>
        <w:spacing w:after="0"/>
        <w:ind w:left="0"/>
        <w:jc w:val="both"/>
      </w:pPr>
      <w:r>
        <w:rPr>
          <w:rFonts w:ascii="Times New Roman"/>
          <w:b w:val="false"/>
          <w:i w:val="false"/>
          <w:color w:val="000000"/>
          <w:sz w:val="28"/>
        </w:rPr>
        <w:t>
      5) осуществление общего руководства деятельностью дисциплинарной и конкурсной комиссий государственного органа;</w:t>
      </w:r>
    </w:p>
    <w:p>
      <w:pPr>
        <w:spacing w:after="0"/>
        <w:ind w:left="0"/>
        <w:jc w:val="both"/>
      </w:pPr>
      <w:r>
        <w:rPr>
          <w:rFonts w:ascii="Times New Roman"/>
          <w:b w:val="false"/>
          <w:i w:val="false"/>
          <w:color w:val="000000"/>
          <w:sz w:val="28"/>
        </w:rPr>
        <w:t>
      6) осуществление контроля за соблюдением служебной дисциплины;</w:t>
      </w:r>
    </w:p>
    <w:p>
      <w:pPr>
        <w:spacing w:after="0"/>
        <w:ind w:left="0"/>
        <w:jc w:val="both"/>
      </w:pPr>
      <w:r>
        <w:rPr>
          <w:rFonts w:ascii="Times New Roman"/>
          <w:b w:val="false"/>
          <w:i w:val="false"/>
          <w:color w:val="000000"/>
          <w:sz w:val="28"/>
        </w:rPr>
        <w:t>
      7) решение вопросов командирования, предоставления отпусков, оказания материальной помощи, подготовки, переподготовки и повышения квалификации, поощрения, выплаты надбавок государственным служащим государственного органа, за исключением работников, вопросы трудовых отношений которых отнесены к компетенции вышестоящих должностных лиц;</w:t>
      </w:r>
    </w:p>
    <w:p>
      <w:pPr>
        <w:spacing w:after="0"/>
        <w:ind w:left="0"/>
        <w:jc w:val="both"/>
      </w:pPr>
      <w:r>
        <w:rPr>
          <w:rFonts w:ascii="Times New Roman"/>
          <w:b w:val="false"/>
          <w:i w:val="false"/>
          <w:color w:val="000000"/>
          <w:sz w:val="28"/>
        </w:rPr>
        <w:t>
      8) решение вопросов дисциплинарной ответственности государственных служащих государственного органа, за исключением работников, вопросы трудовых отношений которых отнесены к компетенции вышестоящих должностных лиц;</w:t>
      </w:r>
    </w:p>
    <w:p>
      <w:pPr>
        <w:spacing w:after="0"/>
        <w:ind w:left="0"/>
        <w:jc w:val="both"/>
      </w:pPr>
      <w:r>
        <w:rPr>
          <w:rFonts w:ascii="Times New Roman"/>
          <w:b w:val="false"/>
          <w:i w:val="false"/>
          <w:color w:val="000000"/>
          <w:sz w:val="28"/>
        </w:rPr>
        <w:t>
      9) обеспечение исполнения требований законодательства Республики Казахстан о противодействии коррупции в пределах своей компетенции;</w:t>
      </w:r>
    </w:p>
    <w:p>
      <w:pPr>
        <w:spacing w:after="0"/>
        <w:ind w:left="0"/>
        <w:jc w:val="both"/>
      </w:pPr>
      <w:r>
        <w:rPr>
          <w:rFonts w:ascii="Times New Roman"/>
          <w:b w:val="false"/>
          <w:i w:val="false"/>
          <w:color w:val="000000"/>
          <w:sz w:val="28"/>
        </w:rPr>
        <w:t>
      10) контроль за ходом исполнения решений, принятых политическими государственными служащими государственного органа;</w:t>
      </w:r>
    </w:p>
    <w:p>
      <w:pPr>
        <w:spacing w:after="0"/>
        <w:ind w:left="0"/>
        <w:jc w:val="both"/>
      </w:pPr>
      <w:r>
        <w:rPr>
          <w:rFonts w:ascii="Times New Roman"/>
          <w:b w:val="false"/>
          <w:i w:val="false"/>
          <w:color w:val="000000"/>
          <w:sz w:val="28"/>
        </w:rPr>
        <w:t>
      11) осуществление иных полномочий, возложенных законами и иными нормативными правовыми актами Республики Казахстан.</w:t>
      </w:r>
    </w:p>
    <w:bookmarkStart w:name="z91" w:id="53"/>
    <w:p>
      <w:pPr>
        <w:spacing w:after="0"/>
        <w:ind w:left="0"/>
        <w:jc w:val="both"/>
      </w:pPr>
      <w:r>
        <w:rPr>
          <w:rFonts w:ascii="Times New Roman"/>
          <w:b w:val="false"/>
          <w:i w:val="false"/>
          <w:color w:val="000000"/>
          <w:sz w:val="28"/>
        </w:rPr>
        <w:t xml:space="preserve">
      3. Полномочия руководителей аппаратов акимов областей, городов республиканского значения и столицы устанавливаются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местном государственном управлении и самоуправлении в Республике Казахстан".</w:t>
      </w:r>
    </w:p>
    <w:bookmarkEnd w:id="53"/>
    <w:bookmarkStart w:name="z92" w:id="54"/>
    <w:p>
      <w:pPr>
        <w:spacing w:after="0"/>
        <w:ind w:left="0"/>
        <w:jc w:val="both"/>
      </w:pPr>
      <w:r>
        <w:rPr>
          <w:rFonts w:ascii="Times New Roman"/>
          <w:b w:val="false"/>
          <w:i w:val="false"/>
          <w:color w:val="000000"/>
          <w:sz w:val="28"/>
        </w:rPr>
        <w:t>
      4. Не допускается возложение на ответственных секретарей, руководителей аппаратов центральных государственных органов, руководителей аппаратов акимов областей, городов республиканского значения и столицы обязанностей первых руководителей центральных государственных органов (местных исполнительных органов областей, городов республиканского значения и столицы), а также обязанностей ответственных секретарей, руководителей аппаратов государственных органов, руководителей аппаратов акимов областей, городов республиканского значения и столицы на первых руководителей центральных государственных органов (местных исполнительных органов областей, городов республиканского значения и столицы) и их заместителей.</w:t>
      </w:r>
    </w:p>
    <w:bookmarkEnd w:id="54"/>
    <w:bookmarkStart w:name="z93" w:id="55"/>
    <w:p>
      <w:pPr>
        <w:spacing w:after="0"/>
        <w:ind w:left="0"/>
        <w:jc w:val="both"/>
      </w:pPr>
      <w:r>
        <w:rPr>
          <w:rFonts w:ascii="Times New Roman"/>
          <w:b w:val="false"/>
          <w:i w:val="false"/>
          <w:color w:val="000000"/>
          <w:sz w:val="28"/>
        </w:rPr>
        <w:t>
      5. Полномочия руководителей аппаратов правоохранительных органов определяются их первыми руководителями.</w:t>
      </w:r>
    </w:p>
    <w:bookmarkEnd w:id="55"/>
    <w:bookmarkStart w:name="z94" w:id="56"/>
    <w:p>
      <w:pPr>
        <w:spacing w:after="0"/>
        <w:ind w:left="0"/>
        <w:jc w:val="both"/>
      </w:pPr>
      <w:r>
        <w:rPr>
          <w:rFonts w:ascii="Times New Roman"/>
          <w:b w:val="false"/>
          <w:i w:val="false"/>
          <w:color w:val="000000"/>
          <w:sz w:val="28"/>
        </w:rPr>
        <w:t>
      6. Ответственные секретари, руководители аппаратов центральных государственных органов и аппаратов акимов областей, городов республиканского значения и столицы несут персональную ответственность за выполнение должностных полномочий, предусмотренных настоящей статьей.</w:t>
      </w:r>
    </w:p>
    <w:bookmarkEnd w:id="56"/>
    <w:bookmarkStart w:name="z95" w:id="57"/>
    <w:p>
      <w:pPr>
        <w:spacing w:after="0"/>
        <w:ind w:left="0"/>
        <w:jc w:val="both"/>
      </w:pPr>
      <w:r>
        <w:rPr>
          <w:rFonts w:ascii="Times New Roman"/>
          <w:b w:val="false"/>
          <w:i w:val="false"/>
          <w:color w:val="000000"/>
          <w:sz w:val="28"/>
        </w:rPr>
        <w:t>
      7. В случае неисполнения или ненадлежащего исполнения функций и полномочий ответственными секретарями, руководителями аппаратов центральных государственных органов и аппаратов акимов областей, городов республиканского значения и столицы руководители центральных государственных органов Республики Казахстан, акимы областей, городов республиканского значения и столицы вправе инициировать вопрос о дальнейшем занятии государственной должности указанными лицами в порядке, установленном Президентом Республики Казахстан.</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12 с изменением, внесенным Законом РК от 11.07.2017 </w:t>
      </w:r>
      <w:r>
        <w:rPr>
          <w:rFonts w:ascii="Times New Roman"/>
          <w:b w:val="false"/>
          <w:i w:val="false"/>
          <w:color w:val="000000"/>
          <w:sz w:val="28"/>
        </w:rPr>
        <w:t>№ 91-VI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13. Ограничения, связанные с пребыванием на государственной службе</w:t>
      </w:r>
    </w:p>
    <w:bookmarkStart w:name="z96" w:id="58"/>
    <w:p>
      <w:pPr>
        <w:spacing w:after="0"/>
        <w:ind w:left="0"/>
        <w:jc w:val="both"/>
      </w:pPr>
      <w:r>
        <w:rPr>
          <w:rFonts w:ascii="Times New Roman"/>
          <w:b w:val="false"/>
          <w:i w:val="false"/>
          <w:color w:val="000000"/>
          <w:sz w:val="28"/>
        </w:rPr>
        <w:t>
      1. Государственный служащий не вправе:</w:t>
      </w:r>
    </w:p>
    <w:bookmarkEnd w:id="58"/>
    <w:p>
      <w:pPr>
        <w:spacing w:after="0"/>
        <w:ind w:left="0"/>
        <w:jc w:val="both"/>
      </w:pPr>
      <w:r>
        <w:rPr>
          <w:rFonts w:ascii="Times New Roman"/>
          <w:b w:val="false"/>
          <w:i w:val="false"/>
          <w:color w:val="000000"/>
          <w:sz w:val="28"/>
        </w:rPr>
        <w:t>
      1) быть депутатом представительного органа;</w:t>
      </w:r>
    </w:p>
    <w:p>
      <w:pPr>
        <w:spacing w:after="0"/>
        <w:ind w:left="0"/>
        <w:jc w:val="both"/>
      </w:pPr>
      <w:r>
        <w:rPr>
          <w:rFonts w:ascii="Times New Roman"/>
          <w:b w:val="false"/>
          <w:i w:val="false"/>
          <w:color w:val="000000"/>
          <w:sz w:val="28"/>
        </w:rPr>
        <w:t>
      2) заниматься другой оплачиваемой деятельностью, кроме педагогической, научной и иной творческой деятельности;</w:t>
      </w:r>
    </w:p>
    <w:p>
      <w:pPr>
        <w:spacing w:after="0"/>
        <w:ind w:left="0"/>
        <w:jc w:val="both"/>
      </w:pPr>
      <w:r>
        <w:rPr>
          <w:rFonts w:ascii="Times New Roman"/>
          <w:b w:val="false"/>
          <w:i w:val="false"/>
          <w:color w:val="000000"/>
          <w:sz w:val="28"/>
        </w:rPr>
        <w:t>
      3) заниматься предпринимательской деятельностью, в том числе участвовать в управлении коммерческой организацией независимо от ее организационно-правовой формы, если непосредственное участие в управлении коммерческой организацией не входит в его должностные полномочия в соответствии с законодательством Республики Казахстан.</w:t>
      </w:r>
    </w:p>
    <w:bookmarkStart w:name="z327" w:id="59"/>
    <w:p>
      <w:pPr>
        <w:spacing w:after="0"/>
        <w:ind w:left="0"/>
        <w:jc w:val="both"/>
      </w:pPr>
      <w:r>
        <w:rPr>
          <w:rFonts w:ascii="Times New Roman"/>
          <w:b w:val="false"/>
          <w:i w:val="false"/>
          <w:color w:val="000000"/>
          <w:sz w:val="28"/>
        </w:rPr>
        <w:t>
      При этом государственные служащие, за исключением Председателя Национального Банка Республики Казахстан и его заместителей, Председателя уполномоченного органа по регулированию, контролю и надзору финансового рынка и финансовых организаций и его заместителей, вправе приобретать и (или) реализовывать паи открытых и интервальных паевых инвестиционных фондов, облигации на организованном рынке ценных бумаг, акции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bookmarkEnd w:id="59"/>
    <w:p>
      <w:pPr>
        <w:spacing w:after="0"/>
        <w:ind w:left="0"/>
        <w:jc w:val="both"/>
      </w:pPr>
      <w:r>
        <w:rPr>
          <w:rFonts w:ascii="Times New Roman"/>
          <w:b w:val="false"/>
          <w:i w:val="false"/>
          <w:color w:val="000000"/>
          <w:sz w:val="28"/>
        </w:rPr>
        <w:t>
      4) быть представителем по делам третьих лиц в государственном органе, в котором он состоит на службе, либо непосредственно ему подчиненном или подконтрольном;</w:t>
      </w:r>
    </w:p>
    <w:p>
      <w:pPr>
        <w:spacing w:after="0"/>
        <w:ind w:left="0"/>
        <w:jc w:val="both"/>
      </w:pPr>
      <w:r>
        <w:rPr>
          <w:rFonts w:ascii="Times New Roman"/>
          <w:b w:val="false"/>
          <w:i w:val="false"/>
          <w:color w:val="000000"/>
          <w:sz w:val="28"/>
        </w:rPr>
        <w:t>
      5) использовать в неслужебных целях средства материально-технического, финансового и информационного обеспечения его служебной деятельности, другое государственное имущество и служебную информацию;</w:t>
      </w:r>
    </w:p>
    <w:p>
      <w:pPr>
        <w:spacing w:after="0"/>
        <w:ind w:left="0"/>
        <w:jc w:val="both"/>
      </w:pPr>
      <w:r>
        <w:rPr>
          <w:rFonts w:ascii="Times New Roman"/>
          <w:b w:val="false"/>
          <w:i w:val="false"/>
          <w:color w:val="000000"/>
          <w:sz w:val="28"/>
        </w:rPr>
        <w:t>
      6) участвовать в действиях, препятствующих нормальному функционированию государственных органов и выполнению должностных обязанностей, включая забастовки;</w:t>
      </w:r>
    </w:p>
    <w:p>
      <w:pPr>
        <w:spacing w:after="0"/>
        <w:ind w:left="0"/>
        <w:jc w:val="both"/>
      </w:pPr>
      <w:r>
        <w:rPr>
          <w:rFonts w:ascii="Times New Roman"/>
          <w:b w:val="false"/>
          <w:i w:val="false"/>
          <w:color w:val="000000"/>
          <w:sz w:val="28"/>
        </w:rPr>
        <w:t>
      7) в связи с исполнением должностных полномочий пользоваться в личных целях услугами граждан и юридических лиц.</w:t>
      </w:r>
    </w:p>
    <w:bookmarkStart w:name="z97" w:id="60"/>
    <w:p>
      <w:pPr>
        <w:spacing w:after="0"/>
        <w:ind w:left="0"/>
        <w:jc w:val="both"/>
      </w:pPr>
      <w:r>
        <w:rPr>
          <w:rFonts w:ascii="Times New Roman"/>
          <w:b w:val="false"/>
          <w:i w:val="false"/>
          <w:color w:val="000000"/>
          <w:sz w:val="28"/>
        </w:rPr>
        <w:t>
      2. Государственный служащий в порядке, установленном законодательством Республики Казахстан, в течение тридцати календарных дней со дня вступления в государственную должность обязан на время прохождения государственной службы передать в доверительное управление находящиеся в его собственности доли, акции (акцию) в уставном капитале коммерческих организаций и иное имущество, использование которого влечет получение доходов, за исключением денег, законно принадлежащих этому лицу, а также имущества, переданного в имущественный наем. Договор на доверительное управление имуществом подлежит нотариальному удостоверению. Копия нотариально засвидетельствованного договора на доверительное управление имуществом представляется государственным служащим в десятидневный срок со дня нотариального засвидетельствования в службу управления персоналом (кадровую службу) по месту работы.</w:t>
      </w:r>
    </w:p>
    <w:bookmarkEnd w:id="60"/>
    <w:bookmarkStart w:name="z98" w:id="61"/>
    <w:p>
      <w:pPr>
        <w:spacing w:after="0"/>
        <w:ind w:left="0"/>
        <w:jc w:val="both"/>
      </w:pPr>
      <w:r>
        <w:rPr>
          <w:rFonts w:ascii="Times New Roman"/>
          <w:b w:val="false"/>
          <w:i w:val="false"/>
          <w:color w:val="000000"/>
          <w:sz w:val="28"/>
        </w:rPr>
        <w:t>
      3. Государственные служащие, за исключением членов Правительства Республики Казахстан, Председателя и членов Конституционного Совета Республики Казахстан, лиц, указанных в пункте 6 настоящей статьи, могут не передавать в доверительное управление принадлежащие им облигации, паи открытых и интервальных паевых инвестиционных фондов.</w:t>
      </w:r>
    </w:p>
    <w:bookmarkEnd w:id="61"/>
    <w:bookmarkStart w:name="z99" w:id="62"/>
    <w:p>
      <w:pPr>
        <w:spacing w:after="0"/>
        <w:ind w:left="0"/>
        <w:jc w:val="both"/>
      </w:pPr>
      <w:r>
        <w:rPr>
          <w:rFonts w:ascii="Times New Roman"/>
          <w:b w:val="false"/>
          <w:i w:val="false"/>
          <w:color w:val="000000"/>
          <w:sz w:val="28"/>
        </w:rPr>
        <w:t>
      4. Государственный служащий имеет право получать доход от имущества, переданного в доверительное управление.</w:t>
      </w:r>
    </w:p>
    <w:bookmarkEnd w:id="62"/>
    <w:p>
      <w:pPr>
        <w:spacing w:after="0"/>
        <w:ind w:left="0"/>
        <w:jc w:val="both"/>
      </w:pPr>
      <w:r>
        <w:rPr>
          <w:rFonts w:ascii="Times New Roman"/>
          <w:b w:val="false"/>
          <w:i w:val="false"/>
          <w:color w:val="000000"/>
          <w:sz w:val="28"/>
        </w:rPr>
        <w:t>
      Государственные служащие, за исключением членов Правительства Республики Казахстан, Председателя и членов Конституционного Совета Республики Казахстан, вправе передавать в имущественный наем жилища.</w:t>
      </w:r>
    </w:p>
    <w:bookmarkStart w:name="z100" w:id="63"/>
    <w:p>
      <w:pPr>
        <w:spacing w:after="0"/>
        <w:ind w:left="0"/>
        <w:jc w:val="both"/>
      </w:pPr>
      <w:r>
        <w:rPr>
          <w:rFonts w:ascii="Times New Roman"/>
          <w:b w:val="false"/>
          <w:i w:val="false"/>
          <w:color w:val="000000"/>
          <w:sz w:val="28"/>
        </w:rPr>
        <w:t>
      5. Правила передачи имущества государственных служащих в доверительное управление утверждаются Правительством Республики Казахстан.</w:t>
      </w:r>
    </w:p>
    <w:bookmarkEnd w:id="63"/>
    <w:bookmarkStart w:name="z101" w:id="64"/>
    <w:p>
      <w:pPr>
        <w:spacing w:after="0"/>
        <w:ind w:left="0"/>
        <w:jc w:val="both"/>
      </w:pPr>
      <w:r>
        <w:rPr>
          <w:rFonts w:ascii="Times New Roman"/>
          <w:b w:val="false"/>
          <w:i w:val="false"/>
          <w:color w:val="000000"/>
          <w:sz w:val="28"/>
        </w:rPr>
        <w:t>
      6. 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в месячный срок с даты назначения на указанные государственные должности обязаны передать в доверительное управление и представить в кадровую службу Национального Банка Республики Казахстан, уполномоченного органа по регулированию, контролю и надзору финансового рынка и финансовых организаций копию нотариально удостоверенного договора доверительного управления принадлежащими паями инвестиционных фондов, облигациями и акциями коммерческих организаций.</w:t>
      </w:r>
    </w:p>
    <w:bookmarkEnd w:id="64"/>
    <w:p>
      <w:pPr>
        <w:spacing w:after="0"/>
        <w:ind w:left="0"/>
        <w:jc w:val="both"/>
      </w:pPr>
      <w:r>
        <w:rPr>
          <w:rFonts w:ascii="Times New Roman"/>
          <w:b w:val="false"/>
          <w:i w:val="false"/>
          <w:color w:val="000000"/>
          <w:sz w:val="28"/>
        </w:rPr>
        <w:t>
      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не вправе приобретать паи инвестиционных фондов, облигации, акции коммерческих организаций.</w:t>
      </w:r>
    </w:p>
    <w:bookmarkStart w:name="z102" w:id="65"/>
    <w:p>
      <w:pPr>
        <w:spacing w:after="0"/>
        <w:ind w:left="0"/>
        <w:jc w:val="both"/>
      </w:pPr>
      <w:r>
        <w:rPr>
          <w:rFonts w:ascii="Times New Roman"/>
          <w:b w:val="false"/>
          <w:i w:val="false"/>
          <w:color w:val="000000"/>
          <w:sz w:val="28"/>
        </w:rPr>
        <w:t>
      7. Государственный служащий не может занимать государственную должность, находящуюся в непосредственной подчиненности должности, занимаемой его близкими родственниками (родителями (родителем), детьми, усыновителями (удочерителями), усыновленными (удочеренными), полнородными и неполнородными братьями и сестрами, дедушками, бабушками, внуками) или супругом (супругой), а также свойственниками (братьями, сестрами, родителями и детьми супруга (супруги), за исключением случаев, предусмотренных законодательством Республики Казахстан.</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13 с изменениями, внесенными законами РК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с 01.01.2020); от 26.11.2019 </w:t>
      </w:r>
      <w:r>
        <w:rPr>
          <w:rFonts w:ascii="Times New Roman"/>
          <w:b w:val="false"/>
          <w:i w:val="false"/>
          <w:color w:val="000000"/>
          <w:sz w:val="28"/>
        </w:rPr>
        <w:t>№ 273-VI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2</w:t>
      </w:r>
      <w:r>
        <w:rPr>
          <w:rFonts w:ascii="Times New Roman"/>
          <w:b w:val="false"/>
          <w:i w:val="false"/>
          <w:color w:val="ff0000"/>
          <w:sz w:val="28"/>
        </w:rPr>
        <w:t>).</w:t>
      </w:r>
      <w:r>
        <w:br/>
      </w:r>
      <w:r>
        <w:rPr>
          <w:rFonts w:ascii="Times New Roman"/>
          <w:b w:val="false"/>
          <w:i w:val="false"/>
          <w:color w:val="000000"/>
          <w:sz w:val="28"/>
        </w:rPr>
        <w:t>
</w:t>
      </w:r>
    </w:p>
    <w:bookmarkStart w:name="z103" w:id="66"/>
    <w:p>
      <w:pPr>
        <w:spacing w:after="0"/>
        <w:ind w:left="0"/>
        <w:jc w:val="left"/>
      </w:pPr>
      <w:r>
        <w:rPr>
          <w:rFonts w:ascii="Times New Roman"/>
          <w:b/>
          <w:i w:val="false"/>
          <w:color w:val="000000"/>
        </w:rPr>
        <w:t xml:space="preserve"> Глава 3. ПОСТУПЛЕНИЕ НА ГОСУДАРСТВЕННУЮ СЛУЖБУ</w:t>
      </w:r>
    </w:p>
    <w:bookmarkEnd w:id="66"/>
    <w:p>
      <w:pPr>
        <w:spacing w:after="0"/>
        <w:ind w:left="0"/>
        <w:jc w:val="both"/>
      </w:pPr>
      <w:r>
        <w:rPr>
          <w:rFonts w:ascii="Times New Roman"/>
          <w:b/>
          <w:i w:val="false"/>
          <w:color w:val="000000"/>
          <w:sz w:val="28"/>
        </w:rPr>
        <w:t>Статья 14. Поступление на политическую государственную службу</w:t>
      </w:r>
    </w:p>
    <w:bookmarkStart w:name="z106" w:id="67"/>
    <w:p>
      <w:pPr>
        <w:spacing w:after="0"/>
        <w:ind w:left="0"/>
        <w:jc w:val="both"/>
      </w:pPr>
      <w:r>
        <w:rPr>
          <w:rFonts w:ascii="Times New Roman"/>
          <w:b w:val="false"/>
          <w:i w:val="false"/>
          <w:color w:val="000000"/>
          <w:sz w:val="28"/>
        </w:rPr>
        <w:t>
      1. Поступление граждан на политическую государственную службу осуществляется на основании назначения либо избрания, а также в других случаях в порядке и на условиях, установленных законодательством Республики Казахстан.</w:t>
      </w:r>
    </w:p>
    <w:bookmarkEnd w:id="67"/>
    <w:bookmarkStart w:name="z107" w:id="68"/>
    <w:p>
      <w:pPr>
        <w:spacing w:after="0"/>
        <w:ind w:left="0"/>
        <w:jc w:val="both"/>
      </w:pPr>
      <w:r>
        <w:rPr>
          <w:rFonts w:ascii="Times New Roman"/>
          <w:b w:val="false"/>
          <w:i w:val="false"/>
          <w:color w:val="000000"/>
          <w:sz w:val="28"/>
        </w:rPr>
        <w:t>
      2. Занятие политической государственной должности осуществляется при условии прохождения необходимого для занятия данной должности согласования в случаях, предусмотренных законами и иными нормативными правовыми актами Республики Казахстан, и получения положительных результатов специальной проверки.</w:t>
      </w:r>
    </w:p>
    <w:bookmarkEnd w:id="68"/>
    <w:bookmarkStart w:name="z108" w:id="69"/>
    <w:p>
      <w:pPr>
        <w:spacing w:after="0"/>
        <w:ind w:left="0"/>
        <w:jc w:val="both"/>
      </w:pPr>
      <w:r>
        <w:rPr>
          <w:rFonts w:ascii="Times New Roman"/>
          <w:b w:val="false"/>
          <w:i w:val="false"/>
          <w:color w:val="000000"/>
          <w:sz w:val="28"/>
        </w:rPr>
        <w:t>
      3. Дополнительные требования, предъявляемые для поступления на политическую государственную службу, могут определяться Президентом Республики Казахстан.</w:t>
      </w:r>
    </w:p>
    <w:bookmarkEnd w:id="69"/>
    <w:bookmarkStart w:name="z109" w:id="70"/>
    <w:p>
      <w:pPr>
        <w:spacing w:after="0"/>
        <w:ind w:left="0"/>
        <w:jc w:val="both"/>
      </w:pPr>
      <w:r>
        <w:rPr>
          <w:rFonts w:ascii="Times New Roman"/>
          <w:b w:val="false"/>
          <w:i w:val="false"/>
          <w:color w:val="000000"/>
          <w:sz w:val="28"/>
        </w:rPr>
        <w:t xml:space="preserve">
      4. Не допускается совмещение политическими государственными служащими административных государственных должностей. </w:t>
      </w:r>
    </w:p>
    <w:bookmarkEnd w:id="70"/>
    <w:p>
      <w:pPr>
        <w:spacing w:after="0"/>
        <w:ind w:left="0"/>
        <w:jc w:val="both"/>
      </w:pPr>
      <w:r>
        <w:rPr>
          <w:rFonts w:ascii="Times New Roman"/>
          <w:b/>
          <w:i w:val="false"/>
          <w:color w:val="000000"/>
          <w:sz w:val="28"/>
        </w:rPr>
        <w:t>Статья 15. Поступление на административную государственную службу</w:t>
      </w:r>
    </w:p>
    <w:bookmarkStart w:name="z110" w:id="71"/>
    <w:p>
      <w:pPr>
        <w:spacing w:after="0"/>
        <w:ind w:left="0"/>
        <w:jc w:val="both"/>
      </w:pPr>
      <w:r>
        <w:rPr>
          <w:rFonts w:ascii="Times New Roman"/>
          <w:b w:val="false"/>
          <w:i w:val="false"/>
          <w:color w:val="000000"/>
          <w:sz w:val="28"/>
        </w:rPr>
        <w:t>
      1. Занятие административной государственной должности осуществляется на конкурсной основе, за исключением случаев, предусмотренных настоящим Законом, а также назначения местными представительными органами или избрания в соответствии с законами Республики Казахстан.</w:t>
      </w:r>
    </w:p>
    <w:bookmarkEnd w:id="71"/>
    <w:bookmarkStart w:name="z111" w:id="72"/>
    <w:p>
      <w:pPr>
        <w:spacing w:after="0"/>
        <w:ind w:left="0"/>
        <w:jc w:val="both"/>
      </w:pPr>
      <w:r>
        <w:rPr>
          <w:rFonts w:ascii="Times New Roman"/>
          <w:b w:val="false"/>
          <w:i w:val="false"/>
          <w:color w:val="000000"/>
          <w:sz w:val="28"/>
        </w:rPr>
        <w:t>
      2. Назначение на административную государственную должность граждан, впервые поступающих на государственную службу или вновь поступающих после ее прекращения, осуществляется после получения положительных результатов специальной проверки.</w:t>
      </w:r>
    </w:p>
    <w:bookmarkEnd w:id="72"/>
    <w:bookmarkStart w:name="z328" w:id="73"/>
    <w:p>
      <w:pPr>
        <w:spacing w:after="0"/>
        <w:ind w:left="0"/>
        <w:jc w:val="both"/>
      </w:pPr>
      <w:r>
        <w:rPr>
          <w:rFonts w:ascii="Times New Roman"/>
          <w:b w:val="false"/>
          <w:i w:val="false"/>
          <w:color w:val="000000"/>
          <w:sz w:val="28"/>
        </w:rPr>
        <w:t>
      2-1. Государственный служащий не считается вновь поступившим на государственную службу после ее прекращения в случае занятия им государственной должности не позднее следующего рабочего дня после его увольнения с предыдущей должности.</w:t>
      </w:r>
    </w:p>
    <w:bookmarkEnd w:id="73"/>
    <w:bookmarkStart w:name="z329" w:id="74"/>
    <w:p>
      <w:pPr>
        <w:spacing w:after="0"/>
        <w:ind w:left="0"/>
        <w:jc w:val="both"/>
      </w:pPr>
      <w:r>
        <w:rPr>
          <w:rFonts w:ascii="Times New Roman"/>
          <w:b w:val="false"/>
          <w:i w:val="false"/>
          <w:color w:val="000000"/>
          <w:sz w:val="28"/>
        </w:rPr>
        <w:t>
      В этом случае на государственного служащего не распространяются требования об обязательном прохождении специальной проверки, установлении испытательного срока и о представлении декларации о доходах и имуществе, принадлежащем ему на праве собственности.</w:t>
      </w:r>
    </w:p>
    <w:bookmarkEnd w:id="74"/>
    <w:bookmarkStart w:name="z112" w:id="7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Действующие судьи, депутаты Парламента, депутаты маслихатов, работающие на постоянной основе, а также политические государственные служащие, международные служащие, судьи, прекратившие свои полномочия, за исключением прекративших их по отрицательным мотивам, выполнявшие свои полномочия не менее шести месяцев, лица, зачисленные в Президентский молодежный кадровый резерв, могут занять административные государственные должности корпуса "А" и "Б" в соответствии с законодательством Республики Казахстан в сфере государственной службы без проведения отбора в кадровый резерв и конкурса по решению уполномоченной комиссии.</w:t>
      </w:r>
    </w:p>
    <w:bookmarkEnd w:id="75"/>
    <w:p>
      <w:pPr>
        <w:spacing w:after="0"/>
        <w:ind w:left="0"/>
        <w:jc w:val="both"/>
      </w:pPr>
      <w:r>
        <w:rPr>
          <w:rFonts w:ascii="Times New Roman"/>
          <w:b w:val="false"/>
          <w:i w:val="false"/>
          <w:color w:val="000000"/>
          <w:sz w:val="28"/>
        </w:rPr>
        <w:t>
      Президент Республики Казахстан вправе назначить лиц, указанных в части первой пункта 3 настоящей статьи, на административные государственные должности корпуса "А", назначение на которые осуществляется им, без проведения отбора в кадровый резерв и решения уполномоченной комиссии.</w:t>
      </w:r>
    </w:p>
    <w:p>
      <w:pPr>
        <w:spacing w:after="0"/>
        <w:ind w:left="0"/>
        <w:jc w:val="both"/>
      </w:pPr>
      <w:r>
        <w:rPr>
          <w:rFonts w:ascii="Times New Roman"/>
          <w:b w:val="false"/>
          <w:i w:val="false"/>
          <w:color w:val="000000"/>
          <w:sz w:val="28"/>
        </w:rPr>
        <w:t>
      Административные государственные служащие корпуса "А", соответствующие установленным квалификационным требованиям, могут занять административные государственные должности корпуса "Б" без проведения конкурса по согласованию с уполномоченным органом.</w:t>
      </w:r>
    </w:p>
    <w:bookmarkStart w:name="z330" w:id="76"/>
    <w:p>
      <w:pPr>
        <w:spacing w:after="0"/>
        <w:ind w:left="0"/>
        <w:jc w:val="both"/>
      </w:pPr>
      <w:r>
        <w:rPr>
          <w:rFonts w:ascii="Times New Roman"/>
          <w:b w:val="false"/>
          <w:i w:val="false"/>
          <w:color w:val="000000"/>
          <w:sz w:val="28"/>
        </w:rPr>
        <w:t>
      3-1. Без проведения конкурса по решению уполномоченной комиссии административные государственные должности корпусов "А" и "Б" при соответствии установленным квалификационным требованиям могут занять следующие лица:</w:t>
      </w:r>
    </w:p>
    <w:bookmarkEnd w:id="76"/>
    <w:bookmarkStart w:name="z331" w:id="77"/>
    <w:p>
      <w:pPr>
        <w:spacing w:after="0"/>
        <w:ind w:left="0"/>
        <w:jc w:val="both"/>
      </w:pPr>
      <w:r>
        <w:rPr>
          <w:rFonts w:ascii="Times New Roman"/>
          <w:b w:val="false"/>
          <w:i w:val="false"/>
          <w:color w:val="000000"/>
          <w:sz w:val="28"/>
        </w:rPr>
        <w:t>
      1) лица, имеющие стаж работы не менее пяти последних лет в международных, зарубежных или транснациональных организациях, зарубежных государственных структурах, определяемых уполномоченной комиссией;</w:t>
      </w:r>
    </w:p>
    <w:bookmarkEnd w:id="77"/>
    <w:bookmarkStart w:name="z332" w:id="78"/>
    <w:p>
      <w:pPr>
        <w:spacing w:after="0"/>
        <w:ind w:left="0"/>
        <w:jc w:val="both"/>
      </w:pPr>
      <w:r>
        <w:rPr>
          <w:rFonts w:ascii="Times New Roman"/>
          <w:b w:val="false"/>
          <w:i w:val="false"/>
          <w:color w:val="000000"/>
          <w:sz w:val="28"/>
        </w:rPr>
        <w:t>
      2) лица, завершившие обучение по программам докторантуры (PhD, доктор по профилю) в ведущих зарубежных высших учебных заведениях, определяемых Республиканской комиссией по подготовке кадров за рубежом;</w:t>
      </w:r>
    </w:p>
    <w:bookmarkEnd w:id="78"/>
    <w:bookmarkStart w:name="z333" w:id="79"/>
    <w:p>
      <w:pPr>
        <w:spacing w:after="0"/>
        <w:ind w:left="0"/>
        <w:jc w:val="both"/>
      </w:pPr>
      <w:r>
        <w:rPr>
          <w:rFonts w:ascii="Times New Roman"/>
          <w:b w:val="false"/>
          <w:i w:val="false"/>
          <w:color w:val="000000"/>
          <w:sz w:val="28"/>
        </w:rPr>
        <w:t>
      3) лица, занимающие должность руководителя или заместителя руководителя в субъекте квазигосударственного сектора.</w:t>
      </w:r>
    </w:p>
    <w:bookmarkEnd w:id="79"/>
    <w:bookmarkStart w:name="z320" w:id="80"/>
    <w:p>
      <w:pPr>
        <w:spacing w:after="0"/>
        <w:ind w:left="0"/>
        <w:jc w:val="both"/>
      </w:pPr>
      <w:r>
        <w:rPr>
          <w:rFonts w:ascii="Times New Roman"/>
          <w:b w:val="false"/>
          <w:i w:val="false"/>
          <w:color w:val="000000"/>
          <w:sz w:val="28"/>
        </w:rPr>
        <w:t>
      4. Акимы города районного значения, села, поселка, сельского округа могут занять административные государственные должности корпуса "Б" в соответствии с законодательством Республики Казахстан о государственной службе в течение одного года после окончания срока полномочий по согласованию с уполномоченным органом без проведения конкурса.</w:t>
      </w:r>
    </w:p>
    <w:bookmarkEnd w:id="80"/>
    <w:p>
      <w:pPr>
        <w:spacing w:after="0"/>
        <w:ind w:left="0"/>
        <w:jc w:val="both"/>
      </w:pPr>
      <w:r>
        <w:rPr>
          <w:rFonts w:ascii="Times New Roman"/>
          <w:b w:val="false"/>
          <w:i w:val="false"/>
          <w:color w:val="000000"/>
          <w:sz w:val="28"/>
        </w:rPr>
        <w:t>
      Лица, окончившие обучение и сдавшие квалификационный экзамен в Академии правосудия при Верховном Суде Республики Казахстан, могут занять административные государственные должности корпуса "Б" в уполномоченном органе по организационному и материально-техническому обеспечению деятельности Верховного Суда, местных и других судов и в его территориальных подразделениях в соответствии с законодательством Республики Казахстан о государственной службе в течение одного года после окончания обучения по согласованию с уполномоченным органом без проведения конкурса.</w:t>
      </w:r>
    </w:p>
    <w:p>
      <w:pPr>
        <w:spacing w:after="0"/>
        <w:ind w:left="0"/>
        <w:jc w:val="both"/>
      </w:pPr>
      <w:r>
        <w:rPr>
          <w:rFonts w:ascii="Times New Roman"/>
          <w:b w:val="false"/>
          <w:i w:val="false"/>
          <w:color w:val="000000"/>
          <w:sz w:val="28"/>
        </w:rPr>
        <w:t>
      Примечание.</w:t>
      </w:r>
    </w:p>
    <w:bookmarkStart w:name="z310" w:id="81"/>
    <w:p>
      <w:pPr>
        <w:spacing w:after="0"/>
        <w:ind w:left="0"/>
        <w:jc w:val="both"/>
      </w:pPr>
      <w:r>
        <w:rPr>
          <w:rFonts w:ascii="Times New Roman"/>
          <w:b w:val="false"/>
          <w:i w:val="false"/>
          <w:color w:val="000000"/>
          <w:sz w:val="28"/>
        </w:rPr>
        <w:t>
      Международными служащими в настоящей статье признаются граждане Республики Казахстан, не являющиеся государственными служащими, осуществляющие деятельность в международных организациях и признаваемые международными служащими в соответствии с международными договорами, ратифицированными Республикой Казахстан.</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15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с 01.01.2016); от 20.12.2016 </w:t>
      </w:r>
      <w:r>
        <w:rPr>
          <w:rFonts w:ascii="Times New Roman"/>
          <w:b w:val="false"/>
          <w:i w:val="false"/>
          <w:color w:val="000000"/>
          <w:sz w:val="28"/>
        </w:rPr>
        <w:t>№ 33-VІ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29.06.2018 </w:t>
      </w:r>
      <w:r>
        <w:rPr>
          <w:rFonts w:ascii="Times New Roman"/>
          <w:b w:val="false"/>
          <w:i w:val="false"/>
          <w:color w:val="000000"/>
          <w:sz w:val="28"/>
        </w:rPr>
        <w:t>№ 163-VI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rFonts w:ascii="Times New Roman"/>
          <w:b w:val="false"/>
          <w:i w:val="false"/>
          <w:color w:val="000000"/>
          <w:sz w:val="28"/>
        </w:rPr>
        <w:t>№ 227-VI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2</w:t>
      </w:r>
      <w:r>
        <w:rPr>
          <w:rFonts w:ascii="Times New Roman"/>
          <w:b w:val="false"/>
          <w:i w:val="false"/>
          <w:color w:val="ff0000"/>
          <w:sz w:val="28"/>
        </w:rPr>
        <w:t xml:space="preserve">);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rFonts w:ascii="Times New Roman"/>
          <w:b w:val="false"/>
          <w:i w:val="false"/>
          <w:color w:val="000000"/>
          <w:sz w:val="28"/>
        </w:rPr>
        <w:t>№ 291-VІ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16. Условия поступления на государственную службу</w:t>
      </w:r>
    </w:p>
    <w:bookmarkStart w:name="z113" w:id="82"/>
    <w:p>
      <w:pPr>
        <w:spacing w:after="0"/>
        <w:ind w:left="0"/>
        <w:jc w:val="both"/>
      </w:pPr>
      <w:r>
        <w:rPr>
          <w:rFonts w:ascii="Times New Roman"/>
          <w:b w:val="false"/>
          <w:i w:val="false"/>
          <w:color w:val="000000"/>
          <w:sz w:val="28"/>
        </w:rPr>
        <w:t>
      1. На государственную службу принимаются граждане Республики Казахстан, соответствующие квалификационным требованиям, способные по своим личным и профессиональным качествам, состоянию здоровья, уровню образования выполнять возложенные на них должностные обязанности и не достигшие установленного законом Республики Казахстан пенсионного возраста.</w:t>
      </w:r>
    </w:p>
    <w:bookmarkEnd w:id="82"/>
    <w:p>
      <w:pPr>
        <w:spacing w:after="0"/>
        <w:ind w:left="0"/>
        <w:jc w:val="both"/>
      </w:pPr>
      <w:r>
        <w:rPr>
          <w:rFonts w:ascii="Times New Roman"/>
          <w:b w:val="false"/>
          <w:i w:val="false"/>
          <w:color w:val="000000"/>
          <w:sz w:val="28"/>
        </w:rPr>
        <w:t xml:space="preserve">
      Ограничение по возрасту, предусмотренное частью первой настоящего пункта, не распространяется на политические государственные должности, для которых </w:t>
      </w:r>
      <w:r>
        <w:rPr>
          <w:rFonts w:ascii="Times New Roman"/>
          <w:b w:val="false"/>
          <w:i w:val="false"/>
          <w:color w:val="000000"/>
          <w:sz w:val="28"/>
        </w:rPr>
        <w:t>Конституцией</w:t>
      </w:r>
      <w:r>
        <w:rPr>
          <w:rFonts w:ascii="Times New Roman"/>
          <w:b w:val="false"/>
          <w:i w:val="false"/>
          <w:color w:val="000000"/>
          <w:sz w:val="28"/>
        </w:rPr>
        <w:t xml:space="preserve"> и законами Республики Казахстан определены сроки их полномочий.</w:t>
      </w:r>
    </w:p>
    <w:p>
      <w:pPr>
        <w:spacing w:after="0"/>
        <w:ind w:left="0"/>
        <w:jc w:val="both"/>
      </w:pPr>
      <w:r>
        <w:rPr>
          <w:rFonts w:ascii="Times New Roman"/>
          <w:b w:val="false"/>
          <w:i w:val="false"/>
          <w:color w:val="000000"/>
          <w:sz w:val="28"/>
        </w:rPr>
        <w:t>
      В иных не предусмотренных настоящей статьей случаях лицо, достигшее пенсионного возраста, может быть назначено на политическую государственную должность только Президентом Республики Казахстан, Первым Президентом Республики Казахстан – Елбасы.</w:t>
      </w:r>
    </w:p>
    <w:p>
      <w:pPr>
        <w:spacing w:after="0"/>
        <w:ind w:left="0"/>
        <w:jc w:val="both"/>
      </w:pPr>
      <w:r>
        <w:rPr>
          <w:rFonts w:ascii="Times New Roman"/>
          <w:b w:val="false"/>
          <w:i w:val="false"/>
          <w:color w:val="000000"/>
          <w:sz w:val="28"/>
        </w:rPr>
        <w:t>
      Ограничения по возрасту к гражданам, претендующим на занятие должностей правоохранительных органов, устанавливаются законами Республики Казахстан.</w:t>
      </w:r>
    </w:p>
    <w:bookmarkStart w:name="z114" w:id="83"/>
    <w:p>
      <w:pPr>
        <w:spacing w:after="0"/>
        <w:ind w:left="0"/>
        <w:jc w:val="both"/>
      </w:pPr>
      <w:r>
        <w:rPr>
          <w:rFonts w:ascii="Times New Roman"/>
          <w:b w:val="false"/>
          <w:i w:val="false"/>
          <w:color w:val="000000"/>
          <w:sz w:val="28"/>
        </w:rPr>
        <w:t>
      2. Граждане, впервые поступающие на правоохранительную службу, за исключением поступающих на обучение в организации образования правоохранительных органов, проходят тестирование в уполномоченном органе, включая оценку их личных качеств, в порядке и сроки, определяемые уполномоченным органом, по согласованию с правоохранительными органами.</w:t>
      </w:r>
    </w:p>
    <w:bookmarkEnd w:id="83"/>
    <w:bookmarkStart w:name="z115" w:id="84"/>
    <w:p>
      <w:pPr>
        <w:spacing w:after="0"/>
        <w:ind w:left="0"/>
        <w:jc w:val="both"/>
      </w:pPr>
      <w:r>
        <w:rPr>
          <w:rFonts w:ascii="Times New Roman"/>
          <w:b w:val="false"/>
          <w:i w:val="false"/>
          <w:color w:val="000000"/>
          <w:sz w:val="28"/>
        </w:rPr>
        <w:t>
      3. На государственную службу не может быть принят гражданин:</w:t>
      </w:r>
    </w:p>
    <w:bookmarkEnd w:id="84"/>
    <w:p>
      <w:pPr>
        <w:spacing w:after="0"/>
        <w:ind w:left="0"/>
        <w:jc w:val="both"/>
      </w:pPr>
      <w:r>
        <w:rPr>
          <w:rFonts w:ascii="Times New Roman"/>
          <w:b w:val="false"/>
          <w:i w:val="false"/>
          <w:color w:val="000000"/>
          <w:sz w:val="28"/>
        </w:rPr>
        <w:t>
      1) моложе восемнадцати лет, если законодательством Республики Казахстан в отношении соответствующих государственных должностей не установлены иные требования;</w:t>
      </w:r>
    </w:p>
    <w:p>
      <w:pPr>
        <w:spacing w:after="0"/>
        <w:ind w:left="0"/>
        <w:jc w:val="both"/>
      </w:pPr>
      <w:r>
        <w:rPr>
          <w:rFonts w:ascii="Times New Roman"/>
          <w:b w:val="false"/>
          <w:i w:val="false"/>
          <w:color w:val="000000"/>
          <w:sz w:val="28"/>
        </w:rPr>
        <w:t>
      2) признанный судом недееспособным или ограниченно дееспособным;</w:t>
      </w:r>
    </w:p>
    <w:p>
      <w:pPr>
        <w:spacing w:after="0"/>
        <w:ind w:left="0"/>
        <w:jc w:val="both"/>
      </w:pPr>
      <w:r>
        <w:rPr>
          <w:rFonts w:ascii="Times New Roman"/>
          <w:b w:val="false"/>
          <w:i w:val="false"/>
          <w:color w:val="000000"/>
          <w:sz w:val="28"/>
        </w:rPr>
        <w:t>
      3) лишенный судом права занимать государственные должности в течение определенного срока;</w:t>
      </w:r>
    </w:p>
    <w:p>
      <w:pPr>
        <w:spacing w:after="0"/>
        <w:ind w:left="0"/>
        <w:jc w:val="both"/>
      </w:pPr>
      <w:r>
        <w:rPr>
          <w:rFonts w:ascii="Times New Roman"/>
          <w:b w:val="false"/>
          <w:i w:val="false"/>
          <w:color w:val="000000"/>
          <w:sz w:val="28"/>
        </w:rPr>
        <w:t>
      4) имеющий заболевание, препятствующее выполнению должностных полномочий, на основании заключения медицинского учреждения, в случаях, когда специальные требования к состоянию здоровья для занятия соответствующих государственных должностей установлены в квалификационных требованиях;</w:t>
      </w:r>
    </w:p>
    <w:p>
      <w:pPr>
        <w:spacing w:after="0"/>
        <w:ind w:left="0"/>
        <w:jc w:val="both"/>
      </w:pPr>
      <w:r>
        <w:rPr>
          <w:rFonts w:ascii="Times New Roman"/>
          <w:b w:val="false"/>
          <w:i w:val="false"/>
          <w:color w:val="000000"/>
          <w:sz w:val="28"/>
        </w:rPr>
        <w:t>
      5) отказавшийся принять на себя ограничения, установленные настоящим Законом, в целях недопущения действий, которые могут привести к использованию его статуса и основанного на нем авторитета в личных, групповых и иных неслужебных интересах;</w:t>
      </w:r>
    </w:p>
    <w:p>
      <w:pPr>
        <w:spacing w:after="0"/>
        <w:ind w:left="0"/>
        <w:jc w:val="both"/>
      </w:pPr>
      <w:r>
        <w:rPr>
          <w:rFonts w:ascii="Times New Roman"/>
          <w:b w:val="false"/>
          <w:i w:val="false"/>
          <w:color w:val="000000"/>
          <w:sz w:val="28"/>
        </w:rPr>
        <w:t>
      6) который в течение трех лет перед поступлением на государственную службу привлекался к дисциплинарной ответственности за дисциплинарный проступок, дискредитирующий государственную службу. При этом на государственную службу не допускается гражданин, уволенный за дисциплинарный проступок, дискредитирующий государственную службу;</w:t>
      </w:r>
    </w:p>
    <w:p>
      <w:pPr>
        <w:spacing w:after="0"/>
        <w:ind w:left="0"/>
        <w:jc w:val="both"/>
      </w:pPr>
      <w:r>
        <w:rPr>
          <w:rFonts w:ascii="Times New Roman"/>
          <w:b w:val="false"/>
          <w:i w:val="false"/>
          <w:color w:val="000000"/>
          <w:sz w:val="28"/>
        </w:rPr>
        <w:t>
      7) на которого в течение трех лет до поступления на государственную службу за совершение коррупционного правонарушения налагалось в судебном порядке административное взыскание;</w:t>
      </w:r>
    </w:p>
    <w:p>
      <w:pPr>
        <w:spacing w:after="0"/>
        <w:ind w:left="0"/>
        <w:jc w:val="both"/>
      </w:pPr>
      <w:r>
        <w:rPr>
          <w:rFonts w:ascii="Times New Roman"/>
          <w:b w:val="false"/>
          <w:i w:val="false"/>
          <w:color w:val="000000"/>
          <w:sz w:val="28"/>
        </w:rPr>
        <w:t>
      8) совершивший коррупционное преступление;</w:t>
      </w:r>
    </w:p>
    <w:p>
      <w:pPr>
        <w:spacing w:after="0"/>
        <w:ind w:left="0"/>
        <w:jc w:val="both"/>
      </w:pPr>
      <w:r>
        <w:rPr>
          <w:rFonts w:ascii="Times New Roman"/>
          <w:b w:val="false"/>
          <w:i w:val="false"/>
          <w:color w:val="000000"/>
          <w:sz w:val="28"/>
        </w:rPr>
        <w:t xml:space="preserve">
      9) в отношении которого в течение трех лет перед поступлением на государственную службу за совершение уголовного проступка или преступлений небольшой и средней тяжести вынесен обвинительный приговор суда или который освобожден от уголовной ответственности за совершение уголовного проступка или преступлений небольшой и средней тяжести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w:t>
      </w:r>
    </w:p>
    <w:p>
      <w:pPr>
        <w:spacing w:after="0"/>
        <w:ind w:left="0"/>
        <w:jc w:val="both"/>
      </w:pPr>
      <w:r>
        <w:rPr>
          <w:rFonts w:ascii="Times New Roman"/>
          <w:b w:val="false"/>
          <w:i w:val="false"/>
          <w:color w:val="000000"/>
          <w:sz w:val="28"/>
        </w:rPr>
        <w:t>
      10) имеющий судимость, которая ко времени поступления на государственную службу не погашена или не снята в установленном законом порядке;</w:t>
      </w:r>
    </w:p>
    <w:p>
      <w:pPr>
        <w:spacing w:after="0"/>
        <w:ind w:left="0"/>
        <w:jc w:val="both"/>
      </w:pPr>
      <w:r>
        <w:rPr>
          <w:rFonts w:ascii="Times New Roman"/>
          <w:b w:val="false"/>
          <w:i w:val="false"/>
          <w:color w:val="000000"/>
          <w:sz w:val="28"/>
        </w:rPr>
        <w:t xml:space="preserve">
      11) ранее судимый или освобожденный от уголовной ответственности за совершение преступления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за совершение тяжких или особо тяжких преступлений;</w:t>
      </w:r>
    </w:p>
    <w:p>
      <w:pPr>
        <w:spacing w:after="0"/>
        <w:ind w:left="0"/>
        <w:jc w:val="both"/>
      </w:pPr>
      <w:r>
        <w:rPr>
          <w:rFonts w:ascii="Times New Roman"/>
          <w:b w:val="false"/>
          <w:i w:val="false"/>
          <w:color w:val="000000"/>
          <w:sz w:val="28"/>
        </w:rPr>
        <w:t>
      12) совершивший преступление в составе преступной группы;</w:t>
      </w:r>
    </w:p>
    <w:p>
      <w:pPr>
        <w:spacing w:after="0"/>
        <w:ind w:left="0"/>
        <w:jc w:val="both"/>
      </w:pPr>
      <w:r>
        <w:rPr>
          <w:rFonts w:ascii="Times New Roman"/>
          <w:b w:val="false"/>
          <w:i w:val="false"/>
          <w:color w:val="000000"/>
          <w:sz w:val="28"/>
        </w:rPr>
        <w:t xml:space="preserve">
      13) в отношении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w:t>
      </w:r>
      <w:r>
        <w:rPr>
          <w:rFonts w:ascii="Times New Roman"/>
          <w:b w:val="false"/>
          <w:i w:val="false"/>
          <w:color w:val="000000"/>
          <w:sz w:val="28"/>
        </w:rPr>
        <w:t>Особенной части</w:t>
      </w:r>
      <w:r>
        <w:rPr>
          <w:rFonts w:ascii="Times New Roman"/>
          <w:b w:val="false"/>
          <w:i w:val="false"/>
          <w:color w:val="000000"/>
          <w:sz w:val="28"/>
        </w:rPr>
        <w:t xml:space="preserve"> Уголовного кодекса Республики Казахстан;</w:t>
      </w:r>
    </w:p>
    <w:p>
      <w:pPr>
        <w:spacing w:after="0"/>
        <w:ind w:left="0"/>
        <w:jc w:val="both"/>
      </w:pPr>
      <w:r>
        <w:rPr>
          <w:rFonts w:ascii="Times New Roman"/>
          <w:b w:val="false"/>
          <w:i w:val="false"/>
          <w:color w:val="000000"/>
          <w:sz w:val="28"/>
        </w:rPr>
        <w:t>
      14) уволенный по отрицательным мотивам из правоохранительных органов, специальных государственных органов и судов, воинской службы, за исключением случаев увольнения гражданина на основании отсутствия на работе (службе) без уважительной причины в течение трех и более часов подряд, который вправе поступить на государственную службу по истечении трех лет после такого увольнения;</w:t>
      </w:r>
    </w:p>
    <w:p>
      <w:pPr>
        <w:spacing w:after="0"/>
        <w:ind w:left="0"/>
        <w:jc w:val="both"/>
      </w:pPr>
      <w:r>
        <w:rPr>
          <w:rFonts w:ascii="Times New Roman"/>
          <w:b w:val="false"/>
          <w:i w:val="false"/>
          <w:color w:val="000000"/>
          <w:sz w:val="28"/>
        </w:rPr>
        <w:t>
      15) в иных случаях, предусмотренных законами Республики Казахстан.</w:t>
      </w:r>
    </w:p>
    <w:bookmarkStart w:name="z116" w:id="85"/>
    <w:p>
      <w:pPr>
        <w:spacing w:after="0"/>
        <w:ind w:left="0"/>
        <w:jc w:val="both"/>
      </w:pPr>
      <w:r>
        <w:rPr>
          <w:rFonts w:ascii="Times New Roman"/>
          <w:b w:val="false"/>
          <w:i w:val="false"/>
          <w:color w:val="000000"/>
          <w:sz w:val="28"/>
        </w:rPr>
        <w:t xml:space="preserve">
      4. Непредставление или умышленное искажение сведений, указанных в </w:t>
      </w:r>
      <w:r>
        <w:rPr>
          <w:rFonts w:ascii="Times New Roman"/>
          <w:b w:val="false"/>
          <w:i w:val="false"/>
          <w:color w:val="000000"/>
          <w:sz w:val="28"/>
        </w:rPr>
        <w:t>пункте 3</w:t>
      </w:r>
      <w:r>
        <w:rPr>
          <w:rFonts w:ascii="Times New Roman"/>
          <w:b w:val="false"/>
          <w:i w:val="false"/>
          <w:color w:val="000000"/>
          <w:sz w:val="28"/>
        </w:rPr>
        <w:t xml:space="preserve"> настоящей статьи, является основанием для отказа в приеме на государственную службу.</w:t>
      </w:r>
    </w:p>
    <w:bookmarkEnd w:id="85"/>
    <w:bookmarkStart w:name="z117" w:id="86"/>
    <w:p>
      <w:pPr>
        <w:spacing w:after="0"/>
        <w:ind w:left="0"/>
        <w:jc w:val="both"/>
      </w:pPr>
      <w:r>
        <w:rPr>
          <w:rFonts w:ascii="Times New Roman"/>
          <w:b w:val="false"/>
          <w:i w:val="false"/>
          <w:color w:val="000000"/>
          <w:sz w:val="28"/>
        </w:rPr>
        <w:t>
      5. Не допускается установление при поступлении на государственную службу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p>
    <w:bookmarkEnd w:id="86"/>
    <w:bookmarkStart w:name="z118" w:id="87"/>
    <w:p>
      <w:pPr>
        <w:spacing w:after="0"/>
        <w:ind w:left="0"/>
        <w:jc w:val="both"/>
      </w:pPr>
      <w:r>
        <w:rPr>
          <w:rFonts w:ascii="Times New Roman"/>
          <w:b w:val="false"/>
          <w:i w:val="false"/>
          <w:color w:val="000000"/>
          <w:sz w:val="28"/>
        </w:rPr>
        <w:t>
      6. Ограничения в приеме лиц на службу в правоохранительные органы устанавливаются законами Республики Казахстан.</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Примечание РЦПИ!</w:t>
      </w:r>
      <w:r>
        <w:br/>
      </w:r>
      <w:r>
        <w:rPr>
          <w:rFonts w:ascii="Times New Roman"/>
          <w:b w:val="false"/>
          <w:i w:val="false"/>
          <w:color w:val="000000"/>
          <w:sz w:val="28"/>
        </w:rPr>
        <w:t>
</w:t>
      </w:r>
      <w:r>
        <w:rPr>
          <w:rFonts w:ascii="Times New Roman"/>
          <w:b w:val="false"/>
          <w:i w:val="false"/>
          <w:color w:val="ff0000"/>
          <w:sz w:val="28"/>
        </w:rPr>
        <w:t>      Пункт 7 предусмотрен в редакции Закона РК от 30.11.2016</w:t>
      </w:r>
      <w:r>
        <w:rPr>
          <w:rFonts w:ascii="Times New Roman"/>
          <w:b w:val="false"/>
          <w:i w:val="false"/>
          <w:color w:val="ff0000"/>
          <w:sz w:val="28"/>
        </w:rPr>
        <w:t xml:space="preserve"> № 26-VI</w:t>
      </w:r>
      <w:r>
        <w:rPr>
          <w:rFonts w:ascii="Times New Roman"/>
          <w:b w:val="false"/>
          <w:i w:val="false"/>
          <w:color w:val="ff0000"/>
          <w:sz w:val="28"/>
        </w:rPr>
        <w:t xml:space="preserve"> (вводится в действие с 01.01.2021).</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Обязательным условием приема на государственную службу является представление гражданином и его (ее) супругом (супругой) в органы государственных доходов декларации о доходах и имуществе, принадлежащем им на праве собственности, в порядке, установленном налоговым законодательством Республики Казахстан.</w:t>
      </w:r>
    </w:p>
    <w:p>
      <w:pPr>
        <w:spacing w:after="0"/>
        <w:ind w:left="0"/>
        <w:jc w:val="both"/>
      </w:pPr>
      <w:r>
        <w:rPr>
          <w:rFonts w:ascii="Times New Roman"/>
          <w:b w:val="false"/>
          <w:i w:val="false"/>
          <w:color w:val="000000"/>
          <w:sz w:val="28"/>
        </w:rPr>
        <w:t xml:space="preserve">
      Гражданин до вынесения акта должностного лица (органа), имеющего право назначения на государственную должность, о приеме на работу, предусмотренного </w:t>
      </w:r>
      <w:r>
        <w:rPr>
          <w:rFonts w:ascii="Times New Roman"/>
          <w:b w:val="false"/>
          <w:i w:val="false"/>
          <w:color w:val="000000"/>
          <w:sz w:val="28"/>
        </w:rPr>
        <w:t>пунктом 2</w:t>
      </w:r>
      <w:r>
        <w:rPr>
          <w:rFonts w:ascii="Times New Roman"/>
          <w:b w:val="false"/>
          <w:i w:val="false"/>
          <w:color w:val="000000"/>
          <w:sz w:val="28"/>
        </w:rPr>
        <w:t xml:space="preserve"> статьи 19 настоящего Закона, обязан представить в службу управления персоналом (кадровую службу) справку о сдаче декларации о доходах и имуществе, принадлежащем ему на праве собственности.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16 с изменениями, внесенными законами РК от 02.04.2019 </w:t>
      </w:r>
      <w:r>
        <w:rPr>
          <w:rFonts w:ascii="Times New Roman"/>
          <w:b w:val="false"/>
          <w:i w:val="false"/>
          <w:color w:val="000000"/>
          <w:sz w:val="28"/>
        </w:rPr>
        <w:t>№ 241-VІ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19.04.2019 </w:t>
      </w:r>
      <w:r>
        <w:rPr>
          <w:rFonts w:ascii="Times New Roman"/>
          <w:b w:val="false"/>
          <w:i w:val="false"/>
          <w:color w:val="000000"/>
          <w:sz w:val="28"/>
        </w:rPr>
        <w:t>№ 249-VI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17. Квалификационные требования</w:t>
      </w:r>
    </w:p>
    <w:bookmarkStart w:name="z120" w:id="88"/>
    <w:p>
      <w:pPr>
        <w:spacing w:after="0"/>
        <w:ind w:left="0"/>
        <w:jc w:val="both"/>
      </w:pPr>
      <w:r>
        <w:rPr>
          <w:rFonts w:ascii="Times New Roman"/>
          <w:b w:val="false"/>
          <w:i w:val="false"/>
          <w:color w:val="000000"/>
          <w:sz w:val="28"/>
        </w:rPr>
        <w:t>
      1. Граждане, претендующие на занятие административных государственных должностей, должны соответствовать установленным квалификационным требованиям.</w:t>
      </w:r>
    </w:p>
    <w:bookmarkEnd w:id="88"/>
    <w:bookmarkStart w:name="z121" w:id="89"/>
    <w:p>
      <w:pPr>
        <w:spacing w:after="0"/>
        <w:ind w:left="0"/>
        <w:jc w:val="both"/>
      </w:pPr>
      <w:r>
        <w:rPr>
          <w:rFonts w:ascii="Times New Roman"/>
          <w:b w:val="false"/>
          <w:i w:val="false"/>
          <w:color w:val="000000"/>
          <w:sz w:val="28"/>
        </w:rPr>
        <w:t>
      2. К политическим государственным должностям квалификационные требования не устанавливаются.</w:t>
      </w:r>
    </w:p>
    <w:bookmarkEnd w:id="89"/>
    <w:bookmarkStart w:name="z122" w:id="90"/>
    <w:p>
      <w:pPr>
        <w:spacing w:after="0"/>
        <w:ind w:left="0"/>
        <w:jc w:val="both"/>
      </w:pPr>
      <w:r>
        <w:rPr>
          <w:rFonts w:ascii="Times New Roman"/>
          <w:b w:val="false"/>
          <w:i w:val="false"/>
          <w:color w:val="000000"/>
          <w:sz w:val="28"/>
        </w:rPr>
        <w:t>
      3. Специальные квалификационные требования к административным государственным должностям корпуса "А" утверждаются Президентом Республики Казахстан.</w:t>
      </w:r>
    </w:p>
    <w:bookmarkEnd w:id="90"/>
    <w:bookmarkStart w:name="z123" w:id="91"/>
    <w:p>
      <w:pPr>
        <w:spacing w:after="0"/>
        <w:ind w:left="0"/>
        <w:jc w:val="both"/>
      </w:pPr>
      <w:r>
        <w:rPr>
          <w:rFonts w:ascii="Times New Roman"/>
          <w:b w:val="false"/>
          <w:i w:val="false"/>
          <w:color w:val="000000"/>
          <w:sz w:val="28"/>
        </w:rPr>
        <w:t>
      4. Квалификационные требования к административным государственным должностям корпуса "Б" разрабатываются с учетом основных направлений деятельности государственного органа и его структурных подразделений, должностных полномочий административных государственных служащих.</w:t>
      </w:r>
    </w:p>
    <w:bookmarkEnd w:id="91"/>
    <w:p>
      <w:pPr>
        <w:spacing w:after="0"/>
        <w:ind w:left="0"/>
        <w:jc w:val="both"/>
      </w:pPr>
      <w:r>
        <w:rPr>
          <w:rFonts w:ascii="Times New Roman"/>
          <w:b w:val="false"/>
          <w:i w:val="false"/>
          <w:color w:val="000000"/>
          <w:sz w:val="28"/>
        </w:rPr>
        <w:t>
      Квалификационные требования к административным государственным должностям корпуса "Б" утверждаются должностным лицом (органом), имеющим право назначения на государственные должности, на основе типовых квалификационных требований к административным государственным должностям.</w:t>
      </w:r>
    </w:p>
    <w:p>
      <w:pPr>
        <w:spacing w:after="0"/>
        <w:ind w:left="0"/>
        <w:jc w:val="both"/>
      </w:pPr>
      <w:r>
        <w:rPr>
          <w:rFonts w:ascii="Times New Roman"/>
          <w:b w:val="false"/>
          <w:i w:val="false"/>
          <w:color w:val="000000"/>
          <w:sz w:val="28"/>
        </w:rPr>
        <w:t>
      Типовые квалификационные требования к административным государственным должностям корпуса "Б" утверждаются уполномоченным органом.</w:t>
      </w:r>
    </w:p>
    <w:bookmarkStart w:name="z334" w:id="92"/>
    <w:p>
      <w:pPr>
        <w:spacing w:after="0"/>
        <w:ind w:left="0"/>
        <w:jc w:val="both"/>
      </w:pPr>
      <w:r>
        <w:rPr>
          <w:rFonts w:ascii="Times New Roman"/>
          <w:b w:val="false"/>
          <w:i w:val="false"/>
          <w:color w:val="000000"/>
          <w:sz w:val="28"/>
        </w:rPr>
        <w:t>
      В случае если к полномочиям центрального исполнительного органа или его ведомства относится координация местных исполнительных органов по направлениям деятельности данного центрального исполнительного органа или его ведомства, то квалификационные требования к административным государственным должностям руководителей исполнительных органов областей, городов республиканского значения, столицы, финансируемых из местных бюджетов, подлежат согласованию с соответствующим центральным исполнительным органом.</w:t>
      </w:r>
    </w:p>
    <w:bookmarkEnd w:id="92"/>
    <w:bookmarkStart w:name="z124" w:id="93"/>
    <w:p>
      <w:pPr>
        <w:spacing w:after="0"/>
        <w:ind w:left="0"/>
        <w:jc w:val="both"/>
      </w:pPr>
      <w:r>
        <w:rPr>
          <w:rFonts w:ascii="Times New Roman"/>
          <w:b w:val="false"/>
          <w:i w:val="false"/>
          <w:color w:val="000000"/>
          <w:sz w:val="28"/>
        </w:rPr>
        <w:t>
      5. Квалификационные требования к государственным должностям в правоохранительных органах устанавливаются в соответствии с законодательством Республики Казахстан.</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17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18. Ограничения, принимаемые при поступлении на государственную службу</w:t>
      </w:r>
    </w:p>
    <w:p>
      <w:pPr>
        <w:spacing w:after="0"/>
        <w:ind w:left="0"/>
        <w:jc w:val="both"/>
      </w:pPr>
      <w:r>
        <w:rPr>
          <w:rFonts w:ascii="Times New Roman"/>
          <w:b w:val="false"/>
          <w:i w:val="false"/>
          <w:color w:val="000000"/>
          <w:sz w:val="28"/>
        </w:rPr>
        <w:t>
      При приеме на государственную службу граждане принимают на себя установленные настоящим Законом, иными законами Республики Казахстан ограничения в целях недопущения действий, которые могут привести к использованию их должностных полномочий и основанного на них авторитета в личных, групповых и иных неслужебных интересах.</w:t>
      </w:r>
    </w:p>
    <w:p>
      <w:pPr>
        <w:spacing w:after="0"/>
        <w:ind w:left="0"/>
        <w:jc w:val="both"/>
      </w:pPr>
      <w:r>
        <w:rPr>
          <w:rFonts w:ascii="Times New Roman"/>
          <w:b w:val="false"/>
          <w:i w:val="false"/>
          <w:color w:val="000000"/>
          <w:sz w:val="28"/>
        </w:rPr>
        <w:t>
      Данные ограничения фиксируются в письменной форме службой управления персоналом (кадровой службой) в течение тридцати календарных дней со дня приема на государственную службу.</w:t>
      </w:r>
    </w:p>
    <w:p>
      <w:pPr>
        <w:spacing w:after="0"/>
        <w:ind w:left="0"/>
        <w:jc w:val="both"/>
      </w:pPr>
      <w:r>
        <w:rPr>
          <w:rFonts w:ascii="Times New Roman"/>
          <w:b w:val="false"/>
          <w:i w:val="false"/>
          <w:color w:val="000000"/>
          <w:sz w:val="28"/>
        </w:rPr>
        <w:t>
      Непринятие ограничений, установленных законами Республики Казахстан, влечет отказ в приеме на государственную службу либо увольнение.</w:t>
      </w:r>
    </w:p>
    <w:p>
      <w:pPr>
        <w:spacing w:after="0"/>
        <w:ind w:left="0"/>
        <w:jc w:val="both"/>
      </w:pPr>
      <w:r>
        <w:rPr>
          <w:rFonts w:ascii="Times New Roman"/>
          <w:b/>
          <w:i w:val="false"/>
          <w:color w:val="000000"/>
          <w:sz w:val="28"/>
        </w:rPr>
        <w:t>Статья 19. Специальная проверка</w:t>
      </w:r>
    </w:p>
    <w:bookmarkStart w:name="z125" w:id="94"/>
    <w:p>
      <w:pPr>
        <w:spacing w:after="0"/>
        <w:ind w:left="0"/>
        <w:jc w:val="both"/>
      </w:pPr>
      <w:r>
        <w:rPr>
          <w:rFonts w:ascii="Times New Roman"/>
          <w:b w:val="false"/>
          <w:i w:val="false"/>
          <w:color w:val="000000"/>
          <w:sz w:val="28"/>
        </w:rPr>
        <w:t>
      1. Гражданам, впервые поступающим на государственную службу или вновь поступающим на государственную службу после ее прекращения, необходимо получение положительных результатов специальной проверки, проводимой органами национальной безопасности, на предмет соответствия условиям поступления на государственную службу в соответствии с настоящим Законом и законодательством Республики Казахстан о противодействии коррупции.</w:t>
      </w:r>
    </w:p>
    <w:bookmarkEnd w:id="94"/>
    <w:p>
      <w:pPr>
        <w:spacing w:after="0"/>
        <w:ind w:left="0"/>
        <w:jc w:val="both"/>
      </w:pPr>
      <w:r>
        <w:rPr>
          <w:rFonts w:ascii="Times New Roman"/>
          <w:b w:val="false"/>
          <w:i w:val="false"/>
          <w:color w:val="000000"/>
          <w:sz w:val="28"/>
        </w:rPr>
        <w:t>
      Срок проведения специальной проверки составляет до трех месяцев.</w:t>
      </w:r>
    </w:p>
    <w:bookmarkStart w:name="z126" w:id="95"/>
    <w:p>
      <w:pPr>
        <w:spacing w:after="0"/>
        <w:ind w:left="0"/>
        <w:jc w:val="both"/>
      </w:pPr>
      <w:r>
        <w:rPr>
          <w:rFonts w:ascii="Times New Roman"/>
          <w:b w:val="false"/>
          <w:i w:val="false"/>
          <w:color w:val="000000"/>
          <w:sz w:val="28"/>
        </w:rPr>
        <w:t>
      2. Граждане, поступающие в соответствии с настоящим Законом на административную государственную службу, временно исполняют обязанности, предусмотренные административной государственной должностью, до дня получения результатов специальной проверки.</w:t>
      </w:r>
    </w:p>
    <w:bookmarkEnd w:id="95"/>
    <w:p>
      <w:pPr>
        <w:spacing w:after="0"/>
        <w:ind w:left="0"/>
        <w:jc w:val="both"/>
      </w:pPr>
      <w:r>
        <w:rPr>
          <w:rFonts w:ascii="Times New Roman"/>
          <w:b w:val="false"/>
          <w:i w:val="false"/>
          <w:color w:val="000000"/>
          <w:sz w:val="28"/>
        </w:rPr>
        <w:t>
      Трудовые отношения с ними регулируются в соответствии с трудовым законодательством Республики Казахстан.</w:t>
      </w:r>
    </w:p>
    <w:p>
      <w:pPr>
        <w:spacing w:after="0"/>
        <w:ind w:left="0"/>
        <w:jc w:val="both"/>
      </w:pPr>
      <w:r>
        <w:rPr>
          <w:rFonts w:ascii="Times New Roman"/>
          <w:b w:val="false"/>
          <w:i w:val="false"/>
          <w:color w:val="000000"/>
          <w:sz w:val="28"/>
        </w:rPr>
        <w:t>
      В период проведения специальной проверки на этих граждан распространяются положения настоящего Закона в части обязанностей и ответственности государственных служащих, ограничений, связанных с пребыванием на государственной службе. Права этих граждан определяются трудовым договором.</w:t>
      </w:r>
    </w:p>
    <w:p>
      <w:pPr>
        <w:spacing w:after="0"/>
        <w:ind w:left="0"/>
        <w:jc w:val="both"/>
      </w:pPr>
      <w:r>
        <w:rPr>
          <w:rFonts w:ascii="Times New Roman"/>
          <w:b w:val="false"/>
          <w:i w:val="false"/>
          <w:color w:val="000000"/>
          <w:sz w:val="28"/>
        </w:rPr>
        <w:t>
      Прием на работу оформляется актом государственного органа.</w:t>
      </w:r>
    </w:p>
    <w:p>
      <w:pPr>
        <w:spacing w:after="0"/>
        <w:ind w:left="0"/>
        <w:jc w:val="both"/>
      </w:pPr>
      <w:r>
        <w:rPr>
          <w:rFonts w:ascii="Times New Roman"/>
          <w:b/>
          <w:i w:val="false"/>
          <w:color w:val="000000"/>
          <w:sz w:val="28"/>
        </w:rPr>
        <w:t>Статья 20. Испытательный срок при поступлении на государственную службу</w:t>
      </w:r>
    </w:p>
    <w:bookmarkStart w:name="z127" w:id="96"/>
    <w:p>
      <w:pPr>
        <w:spacing w:after="0"/>
        <w:ind w:left="0"/>
        <w:jc w:val="both"/>
      </w:pPr>
      <w:r>
        <w:rPr>
          <w:rFonts w:ascii="Times New Roman"/>
          <w:b w:val="false"/>
          <w:i w:val="false"/>
          <w:color w:val="000000"/>
          <w:sz w:val="28"/>
        </w:rPr>
        <w:t>
      1. Для граждан, впервые поступающих на административную государственную службу, устанавливается испытательный срок в целях проверки их соответствия занимаемым государственным должностям. Условия о прохождении испытательного срока предусматриваются в акте государственного органа о принятии на работу.</w:t>
      </w:r>
    </w:p>
    <w:bookmarkEnd w:id="96"/>
    <w:bookmarkStart w:name="z335" w:id="97"/>
    <w:p>
      <w:pPr>
        <w:spacing w:after="0"/>
        <w:ind w:left="0"/>
        <w:jc w:val="both"/>
      </w:pPr>
      <w:r>
        <w:rPr>
          <w:rFonts w:ascii="Times New Roman"/>
          <w:b w:val="false"/>
          <w:i w:val="false"/>
          <w:color w:val="000000"/>
          <w:sz w:val="28"/>
        </w:rPr>
        <w:t>
      Гражданам, ранее уволенным с государственной должности по результатам оценки их деятельности, испытательного срока, итогов аттестации либо по отрицательным мотивам и вновь поступающим на административную государственную службу, испытательный срок устанавливается в обязательном порядке.</w:t>
      </w:r>
    </w:p>
    <w:bookmarkEnd w:id="97"/>
    <w:bookmarkStart w:name="z336" w:id="98"/>
    <w:p>
      <w:pPr>
        <w:spacing w:after="0"/>
        <w:ind w:left="0"/>
        <w:jc w:val="both"/>
      </w:pPr>
      <w:r>
        <w:rPr>
          <w:rFonts w:ascii="Times New Roman"/>
          <w:b w:val="false"/>
          <w:i w:val="false"/>
          <w:color w:val="000000"/>
          <w:sz w:val="28"/>
        </w:rPr>
        <w:t>
      Для государственных служащих, поступивших на политическую государственную службу, административную государственную службу корпуса "А", акимов города районного значения, села, поселка, сельского округа, назначенных по итогам выборов, испытательный срок не устанавливается.</w:t>
      </w:r>
    </w:p>
    <w:bookmarkEnd w:id="98"/>
    <w:bookmarkStart w:name="z337" w:id="99"/>
    <w:p>
      <w:pPr>
        <w:spacing w:after="0"/>
        <w:ind w:left="0"/>
        <w:jc w:val="both"/>
      </w:pPr>
      <w:r>
        <w:rPr>
          <w:rFonts w:ascii="Times New Roman"/>
          <w:b w:val="false"/>
          <w:i w:val="false"/>
          <w:color w:val="000000"/>
          <w:sz w:val="28"/>
        </w:rPr>
        <w:t>
      Для государственных служащих, поступивших на службу в правоохранительные органы, испытательный срок устанавливается в соответствии с законами Республики Казахстан.</w:t>
      </w:r>
    </w:p>
    <w:bookmarkEnd w:id="99"/>
    <w:bookmarkStart w:name="z128" w:id="100"/>
    <w:p>
      <w:pPr>
        <w:spacing w:after="0"/>
        <w:ind w:left="0"/>
        <w:jc w:val="both"/>
      </w:pPr>
      <w:r>
        <w:rPr>
          <w:rFonts w:ascii="Times New Roman"/>
          <w:b w:val="false"/>
          <w:i w:val="false"/>
          <w:color w:val="000000"/>
          <w:sz w:val="28"/>
        </w:rPr>
        <w:t>
      2. В испытательный срок не засчитываются периоды отсутствия испытуемых государственных служащих на работе по уважительным причинам.</w:t>
      </w:r>
    </w:p>
    <w:bookmarkEnd w:id="100"/>
    <w:bookmarkStart w:name="z129" w:id="101"/>
    <w:p>
      <w:pPr>
        <w:spacing w:after="0"/>
        <w:ind w:left="0"/>
        <w:jc w:val="both"/>
      </w:pPr>
      <w:r>
        <w:rPr>
          <w:rFonts w:ascii="Times New Roman"/>
          <w:b w:val="false"/>
          <w:i w:val="false"/>
          <w:color w:val="000000"/>
          <w:sz w:val="28"/>
        </w:rPr>
        <w:t>
      3. Для граждан, впервые поступивших на административную государственную службу корпуса "Б", а также вновь поступивших на административную государственную службу корпуса "Б" после ее прекращения, испытательный срок составляет три месяца.</w:t>
      </w:r>
    </w:p>
    <w:bookmarkEnd w:id="101"/>
    <w:p>
      <w:pPr>
        <w:spacing w:after="0"/>
        <w:ind w:left="0"/>
        <w:jc w:val="both"/>
      </w:pPr>
      <w:r>
        <w:rPr>
          <w:rFonts w:ascii="Times New Roman"/>
          <w:b w:val="false"/>
          <w:i w:val="false"/>
          <w:color w:val="000000"/>
          <w:sz w:val="28"/>
        </w:rPr>
        <w:t>
      При неудовлетворительном результате испытательного срока испытательный срок продлевается на три месяца без повторного последующего продления по решению должностного лица (органа), имеющего право назначения на государственную должность, либо уполномоченного им должностного лица.</w:t>
      </w:r>
    </w:p>
    <w:p>
      <w:pPr>
        <w:spacing w:after="0"/>
        <w:ind w:left="0"/>
        <w:jc w:val="both"/>
      </w:pPr>
      <w:r>
        <w:rPr>
          <w:rFonts w:ascii="Times New Roman"/>
          <w:b w:val="false"/>
          <w:i w:val="false"/>
          <w:color w:val="000000"/>
          <w:sz w:val="28"/>
        </w:rPr>
        <w:t>
      Увольнение административного государственного служащего корпуса "Б" по результатам испытательного срока осуществляется по согласованию с уполномоченным органом или его территориальным подразделением.</w:t>
      </w:r>
    </w:p>
    <w:bookmarkStart w:name="z338" w:id="102"/>
    <w:p>
      <w:pPr>
        <w:spacing w:after="0"/>
        <w:ind w:left="0"/>
        <w:jc w:val="both"/>
      </w:pPr>
      <w:r>
        <w:rPr>
          <w:rFonts w:ascii="Times New Roman"/>
          <w:b w:val="false"/>
          <w:i w:val="false"/>
          <w:color w:val="000000"/>
          <w:sz w:val="28"/>
        </w:rPr>
        <w:t>
      3-1. При назначении государственного служащего, проходящего испытательный срок, на другую должность без изменения функциональных обязанностей его испытательный срок продолжается.</w:t>
      </w:r>
    </w:p>
    <w:bookmarkEnd w:id="102"/>
    <w:bookmarkStart w:name="z339" w:id="103"/>
    <w:p>
      <w:pPr>
        <w:spacing w:after="0"/>
        <w:ind w:left="0"/>
        <w:jc w:val="both"/>
      </w:pPr>
      <w:r>
        <w:rPr>
          <w:rFonts w:ascii="Times New Roman"/>
          <w:b w:val="false"/>
          <w:i w:val="false"/>
          <w:color w:val="000000"/>
          <w:sz w:val="28"/>
        </w:rPr>
        <w:t>
      В случае назначения на должность с иными функциональными обязанностями устанавливается новый испытательный срок.</w:t>
      </w:r>
    </w:p>
    <w:bookmarkEnd w:id="103"/>
    <w:bookmarkStart w:name="z130" w:id="104"/>
    <w:p>
      <w:pPr>
        <w:spacing w:after="0"/>
        <w:ind w:left="0"/>
        <w:jc w:val="both"/>
      </w:pPr>
      <w:r>
        <w:rPr>
          <w:rFonts w:ascii="Times New Roman"/>
          <w:b w:val="false"/>
          <w:i w:val="false"/>
          <w:color w:val="000000"/>
          <w:sz w:val="28"/>
        </w:rPr>
        <w:t>
      4. На период испытательного срока, в том числе при его продлении, за гражданами, впервые поступившими на административную государственную службу, закрепляются наставники.</w:t>
      </w:r>
    </w:p>
    <w:bookmarkEnd w:id="104"/>
    <w:p>
      <w:pPr>
        <w:spacing w:after="0"/>
        <w:ind w:left="0"/>
        <w:jc w:val="both"/>
      </w:pPr>
      <w:r>
        <w:rPr>
          <w:rFonts w:ascii="Times New Roman"/>
          <w:b w:val="false"/>
          <w:i w:val="false"/>
          <w:color w:val="000000"/>
          <w:sz w:val="28"/>
        </w:rPr>
        <w:t>
      Данное положение не распространяется на граждан, поступающих на административные государственные должности руководителей территориальных подразделений центральных государственных органов и их ведомств, областных исполнительных органов, исполнительных органов городов республиканского значения, столицы, финансируемых из местного бюджета, районных, городских исполнительных органов, финансируемых из местного бюджета.</w:t>
      </w:r>
    </w:p>
    <w:bookmarkStart w:name="z131" w:id="105"/>
    <w:p>
      <w:pPr>
        <w:spacing w:after="0"/>
        <w:ind w:left="0"/>
        <w:jc w:val="both"/>
      </w:pPr>
      <w:r>
        <w:rPr>
          <w:rFonts w:ascii="Times New Roman"/>
          <w:b w:val="false"/>
          <w:i w:val="false"/>
          <w:color w:val="000000"/>
          <w:sz w:val="28"/>
        </w:rPr>
        <w:t>
      5. Порядок и условия прохождения испытательного срока и порядок закрепления наставников определяются уполномоченным органом.</w:t>
      </w:r>
    </w:p>
    <w:bookmarkEnd w:id="1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20 с изменениями, внесенными законами РК от 29.06.2018 </w:t>
      </w:r>
      <w:r>
        <w:rPr>
          <w:rFonts w:ascii="Times New Roman"/>
          <w:b w:val="false"/>
          <w:i w:val="false"/>
          <w:color w:val="000000"/>
          <w:sz w:val="28"/>
        </w:rPr>
        <w:t>№ 163-VI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21. Принятие присяги государственными служащими</w:t>
      </w:r>
    </w:p>
    <w:p>
      <w:pPr>
        <w:spacing w:after="0"/>
        <w:ind w:left="0"/>
        <w:jc w:val="both"/>
      </w:pPr>
      <w:r>
        <w:rPr>
          <w:rFonts w:ascii="Times New Roman"/>
          <w:b w:val="false"/>
          <w:i w:val="false"/>
          <w:color w:val="000000"/>
          <w:sz w:val="28"/>
        </w:rPr>
        <w:t>
      Государственные служащие принимают присягу в порядке, определяемом Президентом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21 в редакции Закона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35" w:id="106"/>
    <w:p>
      <w:pPr>
        <w:spacing w:after="0"/>
        <w:ind w:left="0"/>
        <w:jc w:val="left"/>
      </w:pPr>
      <w:r>
        <w:rPr>
          <w:rFonts w:ascii="Times New Roman"/>
          <w:b/>
          <w:i w:val="false"/>
          <w:color w:val="000000"/>
        </w:rPr>
        <w:t xml:space="preserve"> Глава 4. ОСОБЕННОСТИ ПОСТУПЛЕНИЯ НА АДМИНИСТРАТИВНУЮ ГОСУДАРСТВЕННУЮ СЛУЖБУ КОРПУСА "А" И ЕЕ ПРОХОЖДЕНИЯ</w:t>
      </w:r>
    </w:p>
    <w:bookmarkEnd w:id="106"/>
    <w:p>
      <w:pPr>
        <w:spacing w:after="0"/>
        <w:ind w:left="0"/>
        <w:jc w:val="both"/>
      </w:pPr>
      <w:r>
        <w:rPr>
          <w:rFonts w:ascii="Times New Roman"/>
          <w:b/>
          <w:i w:val="false"/>
          <w:color w:val="000000"/>
          <w:sz w:val="28"/>
        </w:rPr>
        <w:t>Статья 22. Отбор в кадровый резерв административной государственной службы корпуса "А"</w:t>
      </w:r>
    </w:p>
    <w:bookmarkStart w:name="z136" w:id="107"/>
    <w:p>
      <w:pPr>
        <w:spacing w:after="0"/>
        <w:ind w:left="0"/>
        <w:jc w:val="both"/>
      </w:pPr>
      <w:r>
        <w:rPr>
          <w:rFonts w:ascii="Times New Roman"/>
          <w:b w:val="false"/>
          <w:i w:val="false"/>
          <w:color w:val="000000"/>
          <w:sz w:val="28"/>
        </w:rPr>
        <w:t>
      1. Отбор в кадровый резерв административной государственной службы корпуса "А" осуществляется из числа граждан, соответствующих установленным специальным квалификационным требованиям к административным государственным должностям корпуса "А" и иным требованиям, установленным настоящим Законом.</w:t>
      </w:r>
    </w:p>
    <w:bookmarkEnd w:id="107"/>
    <w:p>
      <w:pPr>
        <w:spacing w:after="0"/>
        <w:ind w:left="0"/>
        <w:jc w:val="both"/>
      </w:pPr>
      <w:r>
        <w:rPr>
          <w:rFonts w:ascii="Times New Roman"/>
          <w:b w:val="false"/>
          <w:i w:val="false"/>
          <w:color w:val="000000"/>
          <w:sz w:val="28"/>
        </w:rPr>
        <w:t>
      Отбор в кадровый резерв административной государственной службы корпуса "А" осуществляется уполномоченной комиссией в порядке, определяемом Президентом Республики Казахстан.</w:t>
      </w:r>
    </w:p>
    <w:bookmarkStart w:name="z137" w:id="108"/>
    <w:p>
      <w:pPr>
        <w:spacing w:after="0"/>
        <w:ind w:left="0"/>
        <w:jc w:val="both"/>
      </w:pPr>
      <w:r>
        <w:rPr>
          <w:rFonts w:ascii="Times New Roman"/>
          <w:b w:val="false"/>
          <w:i w:val="false"/>
          <w:color w:val="000000"/>
          <w:sz w:val="28"/>
        </w:rPr>
        <w:t>
      2. Уполномоченный орган формирует кадровый резерв административной государственной службы корпуса "А" из числа граждан, рекомендованных уполномоченной комиссией в порядке, определяемом Президентом Республики Казахстан.</w:t>
      </w:r>
    </w:p>
    <w:bookmarkEnd w:id="108"/>
    <w:p>
      <w:pPr>
        <w:spacing w:after="0"/>
        <w:ind w:left="0"/>
        <w:jc w:val="both"/>
      </w:pPr>
      <w:r>
        <w:rPr>
          <w:rFonts w:ascii="Times New Roman"/>
          <w:b w:val="false"/>
          <w:i w:val="false"/>
          <w:color w:val="000000"/>
          <w:sz w:val="28"/>
        </w:rPr>
        <w:t>
      Граждане, зачисленные в кадровый резерв административной государственной службы корпуса "А", могут быть назначены должностным лицом (органом), имеющим право назначения на административные государственные должности корпуса "А", либо уполномоченным им должностным лицом на административные государственные должности корпуса "А" без проведения конкурса.</w:t>
      </w:r>
    </w:p>
    <w:p>
      <w:pPr>
        <w:spacing w:after="0"/>
        <w:ind w:left="0"/>
        <w:jc w:val="both"/>
      </w:pPr>
      <w:r>
        <w:rPr>
          <w:rFonts w:ascii="Times New Roman"/>
          <w:b/>
          <w:i w:val="false"/>
          <w:color w:val="000000"/>
          <w:sz w:val="28"/>
        </w:rPr>
        <w:t>Статья 23. Конкурс на занятие административных государственных должностей корпуса "А"</w:t>
      </w:r>
    </w:p>
    <w:bookmarkStart w:name="z138" w:id="109"/>
    <w:p>
      <w:pPr>
        <w:spacing w:after="0"/>
        <w:ind w:left="0"/>
        <w:jc w:val="both"/>
      </w:pPr>
      <w:r>
        <w:rPr>
          <w:rFonts w:ascii="Times New Roman"/>
          <w:b w:val="false"/>
          <w:i w:val="false"/>
          <w:color w:val="000000"/>
          <w:sz w:val="28"/>
        </w:rPr>
        <w:t>
      1. Для занятия административных государственных должностей корпуса "А" может быть проведен конкурс.</w:t>
      </w:r>
    </w:p>
    <w:bookmarkEnd w:id="109"/>
    <w:bookmarkStart w:name="z139" w:id="110"/>
    <w:p>
      <w:pPr>
        <w:spacing w:after="0"/>
        <w:ind w:left="0"/>
        <w:jc w:val="both"/>
      </w:pPr>
      <w:r>
        <w:rPr>
          <w:rFonts w:ascii="Times New Roman"/>
          <w:b w:val="false"/>
          <w:i w:val="false"/>
          <w:color w:val="000000"/>
          <w:sz w:val="28"/>
        </w:rPr>
        <w:t>
      2. Конкурс на занятие вакантной или временно вакантной административной государственной должности корпуса "А" осуществляется из числа граждан, зачисленных в кадровый резерв административной государственной службы корпуса "А".</w:t>
      </w:r>
    </w:p>
    <w:bookmarkEnd w:id="110"/>
    <w:p>
      <w:pPr>
        <w:spacing w:after="0"/>
        <w:ind w:left="0"/>
        <w:jc w:val="both"/>
      </w:pPr>
      <w:r>
        <w:rPr>
          <w:rFonts w:ascii="Times New Roman"/>
          <w:b w:val="false"/>
          <w:i w:val="false"/>
          <w:color w:val="000000"/>
          <w:sz w:val="28"/>
        </w:rPr>
        <w:t>
      Конкурс осуществляется должностным лицом (органом), имеющим право назначения на данную государственную должность, либо уполномоченным им должностным лицом.</w:t>
      </w:r>
    </w:p>
    <w:p>
      <w:pPr>
        <w:spacing w:after="0"/>
        <w:ind w:left="0"/>
        <w:jc w:val="both"/>
      </w:pPr>
      <w:r>
        <w:rPr>
          <w:rFonts w:ascii="Times New Roman"/>
          <w:b w:val="false"/>
          <w:i w:val="false"/>
          <w:color w:val="000000"/>
          <w:sz w:val="28"/>
        </w:rPr>
        <w:t xml:space="preserve">
      Конкурс на занятие административных государственных должностей корпуса "А" проводится в порядке, определяемом Президентом Республики Казахстан по представлению уполномоченного органа. </w:t>
      </w:r>
    </w:p>
    <w:p>
      <w:pPr>
        <w:spacing w:after="0"/>
        <w:ind w:left="0"/>
        <w:jc w:val="both"/>
      </w:pPr>
      <w:r>
        <w:rPr>
          <w:rFonts w:ascii="Times New Roman"/>
          <w:b/>
          <w:i w:val="false"/>
          <w:color w:val="000000"/>
          <w:sz w:val="28"/>
        </w:rPr>
        <w:t>Статья 24. Трудовые договоры с административными государственными служащими корпуса "А"</w:t>
      </w:r>
    </w:p>
    <w:p>
      <w:pPr>
        <w:spacing w:after="0"/>
        <w:ind w:left="0"/>
        <w:jc w:val="both"/>
      </w:pPr>
      <w:r>
        <w:rPr>
          <w:rFonts w:ascii="Times New Roman"/>
          <w:b w:val="false"/>
          <w:i w:val="false"/>
          <w:color w:val="000000"/>
          <w:sz w:val="28"/>
        </w:rPr>
        <w:t>
      При назначении лица на административную государственную должность корпуса "А" с ним заключается трудовой договор.</w:t>
      </w:r>
    </w:p>
    <w:p>
      <w:pPr>
        <w:spacing w:after="0"/>
        <w:ind w:left="0"/>
        <w:jc w:val="both"/>
      </w:pPr>
      <w:r>
        <w:rPr>
          <w:rFonts w:ascii="Times New Roman"/>
          <w:b w:val="false"/>
          <w:i w:val="false"/>
          <w:color w:val="000000"/>
          <w:sz w:val="28"/>
        </w:rPr>
        <w:t>
      Трудовой договор с административным государственным служащим корпуса "А" заключается должностным лицом (органом), имеющим право назначения на государственную должность и освобождения от государственной должности, либо уполномоченным им должностным лицом (органом).</w:t>
      </w:r>
    </w:p>
    <w:p>
      <w:pPr>
        <w:spacing w:after="0"/>
        <w:ind w:left="0"/>
        <w:jc w:val="both"/>
      </w:pPr>
      <w:r>
        <w:rPr>
          <w:rFonts w:ascii="Times New Roman"/>
          <w:b w:val="false"/>
          <w:i w:val="false"/>
          <w:color w:val="000000"/>
          <w:sz w:val="28"/>
        </w:rPr>
        <w:t>
      Порядок заключения, продления и расторжения трудового договора с административным государственным служащим корпуса "А" определяется уполномоченным органом.</w:t>
      </w:r>
    </w:p>
    <w:p>
      <w:pPr>
        <w:spacing w:after="0"/>
        <w:ind w:left="0"/>
        <w:jc w:val="both"/>
      </w:pPr>
      <w:r>
        <w:rPr>
          <w:rFonts w:ascii="Times New Roman"/>
          <w:b/>
          <w:i w:val="false"/>
          <w:color w:val="000000"/>
          <w:sz w:val="28"/>
        </w:rPr>
        <w:t>Статья 24-1. Карьерное планирование административных государственных служащих корпуса "А"</w:t>
      </w:r>
    </w:p>
    <w:p>
      <w:pPr>
        <w:spacing w:after="0"/>
        <w:ind w:left="0"/>
        <w:jc w:val="both"/>
      </w:pPr>
      <w:r>
        <w:rPr>
          <w:rFonts w:ascii="Times New Roman"/>
          <w:b w:val="false"/>
          <w:i w:val="false"/>
          <w:color w:val="ff0000"/>
          <w:sz w:val="28"/>
        </w:rPr>
        <w:t xml:space="preserve">
      Сноска. Глава 4 дополнена статьей 24-1 в соответствии с Законом РК от 06.04.2016 </w:t>
      </w:r>
      <w:r>
        <w:rPr>
          <w:rFonts w:ascii="Times New Roman"/>
          <w:b w:val="false"/>
          <w:i w:val="false"/>
          <w:color w:val="ff0000"/>
          <w:sz w:val="28"/>
        </w:rPr>
        <w:t>№ 484-V</w:t>
      </w:r>
      <w:r>
        <w:rPr>
          <w:rFonts w:ascii="Times New Roman"/>
          <w:b w:val="false"/>
          <w:i w:val="false"/>
          <w:color w:val="ff0000"/>
          <w:sz w:val="28"/>
        </w:rPr>
        <w:t xml:space="preserve"> (</w:t>
      </w:r>
      <w:r>
        <w:rPr>
          <w:rFonts w:ascii="Times New Roman"/>
          <w:b w:val="false"/>
          <w:i w:val="false"/>
          <w:color w:val="ff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исключена Законом РК от 26.11.2019 </w:t>
      </w:r>
      <w:r>
        <w:rPr>
          <w:rFonts w:ascii="Times New Roman"/>
          <w:b w:val="false"/>
          <w:i w:val="false"/>
          <w:color w:val="ff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i w:val="false"/>
          <w:color w:val="000000"/>
          <w:sz w:val="28"/>
        </w:rPr>
        <w:t>Статья 25. Преобразование государственной должности в административную государственную должность корпуса "А"</w:t>
      </w:r>
    </w:p>
    <w:bookmarkStart w:name="z140" w:id="111"/>
    <w:p>
      <w:pPr>
        <w:spacing w:after="0"/>
        <w:ind w:left="0"/>
        <w:jc w:val="both"/>
      </w:pPr>
      <w:r>
        <w:rPr>
          <w:rFonts w:ascii="Times New Roman"/>
          <w:b w:val="false"/>
          <w:i w:val="false"/>
          <w:color w:val="000000"/>
          <w:sz w:val="28"/>
        </w:rPr>
        <w:t>
      1. В случае преобразования государственной должности в административную государственную должность корпуса "А":</w:t>
      </w:r>
    </w:p>
    <w:bookmarkEnd w:id="111"/>
    <w:p>
      <w:pPr>
        <w:spacing w:after="0"/>
        <w:ind w:left="0"/>
        <w:jc w:val="both"/>
      </w:pPr>
      <w:r>
        <w:rPr>
          <w:rFonts w:ascii="Times New Roman"/>
          <w:b w:val="false"/>
          <w:i w:val="false"/>
          <w:color w:val="000000"/>
          <w:sz w:val="28"/>
        </w:rPr>
        <w:t>
      1) государственная должность замещается лицом, состоящим в кадровом резерве административной государственной службы корпуса "А", на основании конкурсного отбора;</w:t>
      </w:r>
    </w:p>
    <w:p>
      <w:pPr>
        <w:spacing w:after="0"/>
        <w:ind w:left="0"/>
        <w:jc w:val="both"/>
      </w:pPr>
      <w:r>
        <w:rPr>
          <w:rFonts w:ascii="Times New Roman"/>
          <w:b w:val="false"/>
          <w:i w:val="false"/>
          <w:color w:val="000000"/>
          <w:sz w:val="28"/>
        </w:rPr>
        <w:t>
      2) срок замещения государственной должности устанавливается уполномоченной комиссией;</w:t>
      </w:r>
    </w:p>
    <w:p>
      <w:pPr>
        <w:spacing w:after="0"/>
        <w:ind w:left="0"/>
        <w:jc w:val="both"/>
      </w:pPr>
      <w:r>
        <w:rPr>
          <w:rFonts w:ascii="Times New Roman"/>
          <w:b w:val="false"/>
          <w:i w:val="false"/>
          <w:color w:val="000000"/>
          <w:sz w:val="28"/>
        </w:rPr>
        <w:t>
      3) государственный служащий, занимающий данную государственную должность, вправе продолжить работу до замещения государственной должности в соответствии с подпунктом 1) настоящего пункта до истечения срока, указанного в подпункте 2) настоящего пункта.</w:t>
      </w:r>
    </w:p>
    <w:bookmarkStart w:name="z141" w:id="112"/>
    <w:p>
      <w:pPr>
        <w:spacing w:after="0"/>
        <w:ind w:left="0"/>
        <w:jc w:val="both"/>
      </w:pPr>
      <w:r>
        <w:rPr>
          <w:rFonts w:ascii="Times New Roman"/>
          <w:b w:val="false"/>
          <w:i w:val="false"/>
          <w:color w:val="000000"/>
          <w:sz w:val="28"/>
        </w:rPr>
        <w:t>
      2. Государственному служащему, государственная должность которого преобразована в административную государственную должность корпуса "А", государственным органом предлагается государственная должность в соответствии с его квалификацией и при наличии вакансии.</w:t>
      </w:r>
    </w:p>
    <w:bookmarkEnd w:id="112"/>
    <w:p>
      <w:pPr>
        <w:spacing w:after="0"/>
        <w:ind w:left="0"/>
        <w:jc w:val="both"/>
      </w:pPr>
      <w:r>
        <w:rPr>
          <w:rFonts w:ascii="Times New Roman"/>
          <w:b w:val="false"/>
          <w:i w:val="false"/>
          <w:color w:val="000000"/>
          <w:sz w:val="28"/>
        </w:rPr>
        <w:t>
      В случае отказа государственного служащего от трудоустройства он подлежит увольнению. При этом государственному служащему, имеющему стаж государственной службы не менее трех лет, государственным органом выплачивается выходное пособие в размере четырех среднемесячных заработных плат.</w:t>
      </w:r>
    </w:p>
    <w:p>
      <w:pPr>
        <w:spacing w:after="0"/>
        <w:ind w:left="0"/>
        <w:jc w:val="both"/>
      </w:pPr>
      <w:r>
        <w:rPr>
          <w:rFonts w:ascii="Times New Roman"/>
          <w:b/>
          <w:i w:val="false"/>
          <w:color w:val="000000"/>
          <w:sz w:val="28"/>
        </w:rPr>
        <w:t>Статья 25-1. Преобразование административных государственных должностей корпуса "А"</w:t>
      </w:r>
    </w:p>
    <w:bookmarkStart w:name="z341" w:id="113"/>
    <w:p>
      <w:pPr>
        <w:spacing w:after="0"/>
        <w:ind w:left="0"/>
        <w:jc w:val="both"/>
      </w:pPr>
      <w:r>
        <w:rPr>
          <w:rFonts w:ascii="Times New Roman"/>
          <w:b w:val="false"/>
          <w:i w:val="false"/>
          <w:color w:val="000000"/>
          <w:sz w:val="28"/>
        </w:rPr>
        <w:t>
      1. В случае преобразования административной государственной должности корпуса "А" в административную государственную должность корпуса "Б" государственному служащему, занимающему данную должность, предлагается преобразованная государственная должность при условии его соответствия установленным квалификационным требованиям.</w:t>
      </w:r>
    </w:p>
    <w:bookmarkEnd w:id="113"/>
    <w:bookmarkStart w:name="z342" w:id="114"/>
    <w:p>
      <w:pPr>
        <w:spacing w:after="0"/>
        <w:ind w:left="0"/>
        <w:jc w:val="both"/>
      </w:pPr>
      <w:r>
        <w:rPr>
          <w:rFonts w:ascii="Times New Roman"/>
          <w:b w:val="false"/>
          <w:i w:val="false"/>
          <w:color w:val="000000"/>
          <w:sz w:val="28"/>
        </w:rPr>
        <w:t>
      2. При преобразовании двух и более административных государственных должностей корпуса "А" в одну должность корпуса "А" государственному служащему, которому не предложена преобразованная государственная должность корпуса "А", предлагается следующая нижестоящая государственная должность, предусмотренная штатным расписанием государственного органа, при условии его соответствия установленным квалификационным требованиям.</w:t>
      </w:r>
    </w:p>
    <w:bookmarkEnd w:id="114"/>
    <w:bookmarkStart w:name="z343" w:id="115"/>
    <w:p>
      <w:pPr>
        <w:spacing w:after="0"/>
        <w:ind w:left="0"/>
        <w:jc w:val="both"/>
      </w:pPr>
      <w:r>
        <w:rPr>
          <w:rFonts w:ascii="Times New Roman"/>
          <w:b w:val="false"/>
          <w:i w:val="false"/>
          <w:color w:val="000000"/>
          <w:sz w:val="28"/>
        </w:rPr>
        <w:t>
      В случае отсутствия вакантной следующей нижестоящей должности с согласия государственного служащего ему может быть предложена иная государственная должность, предусмотренная штатным расписанием государственного органа.</w:t>
      </w:r>
    </w:p>
    <w:bookmarkEnd w:id="115"/>
    <w:bookmarkStart w:name="z344" w:id="116"/>
    <w:p>
      <w:pPr>
        <w:spacing w:after="0"/>
        <w:ind w:left="0"/>
        <w:jc w:val="both"/>
      </w:pPr>
      <w:r>
        <w:rPr>
          <w:rFonts w:ascii="Times New Roman"/>
          <w:b w:val="false"/>
          <w:i w:val="false"/>
          <w:color w:val="000000"/>
          <w:sz w:val="28"/>
        </w:rPr>
        <w:t>
      3. В случае отказа государственного служащего от предложенной государственной должности он подлежит увольнению. При этом государственному служащему, имеющему стаж государственной службы не менее трех лет, государственным органом выплачивается выходное пособие в размере четырех среднемесячных заработных плат.</w:t>
      </w:r>
    </w:p>
    <w:bookmarkEnd w:id="1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25-1 в соответствии с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42" w:id="117"/>
    <w:p>
      <w:pPr>
        <w:spacing w:after="0"/>
        <w:ind w:left="0"/>
        <w:jc w:val="left"/>
      </w:pPr>
      <w:r>
        <w:rPr>
          <w:rFonts w:ascii="Times New Roman"/>
          <w:b/>
          <w:i w:val="false"/>
          <w:color w:val="000000"/>
        </w:rPr>
        <w:t xml:space="preserve"> Глава 5. ОСОБЕННОСТИ ЗАНЯТИЯ АДМИНИСТРАТИВНОЙ ГОСУДАРСТВЕННОЙ ДОЛЖНОСТИ КОРПУСА "Б"</w:t>
      </w:r>
    </w:p>
    <w:bookmarkEnd w:id="117"/>
    <w:p>
      <w:pPr>
        <w:spacing w:after="0"/>
        <w:ind w:left="0"/>
        <w:jc w:val="both"/>
      </w:pPr>
      <w:r>
        <w:rPr>
          <w:rFonts w:ascii="Times New Roman"/>
          <w:b/>
          <w:i w:val="false"/>
          <w:color w:val="000000"/>
          <w:sz w:val="28"/>
        </w:rPr>
        <w:t>Статья 26. Отбор на государственные должности корпуса "Б" граждан, впервые поступающих или вновь поступающих на государственную службу</w:t>
      </w:r>
    </w:p>
    <w:p>
      <w:pPr>
        <w:spacing w:after="0"/>
        <w:ind w:left="0"/>
        <w:jc w:val="both"/>
      </w:pPr>
      <w:r>
        <w:rPr>
          <w:rFonts w:ascii="Times New Roman"/>
          <w:b w:val="false"/>
          <w:i w:val="false"/>
          <w:color w:val="000000"/>
          <w:sz w:val="28"/>
        </w:rPr>
        <w:t>
      Граждане, впервые поступающие или вновь поступающие на государственные должности корпуса "Б" после прекращения государственной службы, проходят следующие этапы отбора:</w:t>
      </w:r>
    </w:p>
    <w:p>
      <w:pPr>
        <w:spacing w:after="0"/>
        <w:ind w:left="0"/>
        <w:jc w:val="both"/>
      </w:pPr>
      <w:r>
        <w:rPr>
          <w:rFonts w:ascii="Times New Roman"/>
          <w:b w:val="false"/>
          <w:i w:val="false"/>
          <w:color w:val="000000"/>
          <w:sz w:val="28"/>
        </w:rPr>
        <w:t>
      1) тестирование в порядке, определенном уполномоченным органом;</w:t>
      </w:r>
    </w:p>
    <w:p>
      <w:pPr>
        <w:spacing w:after="0"/>
        <w:ind w:left="0"/>
        <w:jc w:val="both"/>
      </w:pPr>
      <w:r>
        <w:rPr>
          <w:rFonts w:ascii="Times New Roman"/>
          <w:b w:val="false"/>
          <w:i w:val="false"/>
          <w:color w:val="000000"/>
          <w:sz w:val="28"/>
        </w:rPr>
        <w:t>
      2) оценку личных качеств с получением заключения в уполномоченном органе;</w:t>
      </w:r>
    </w:p>
    <w:p>
      <w:pPr>
        <w:spacing w:after="0"/>
        <w:ind w:left="0"/>
        <w:jc w:val="both"/>
      </w:pPr>
      <w:r>
        <w:rPr>
          <w:rFonts w:ascii="Times New Roman"/>
          <w:b w:val="false"/>
          <w:i w:val="false"/>
          <w:color w:val="000000"/>
          <w:sz w:val="28"/>
        </w:rPr>
        <w:t>
      3) общий конкурс на занятие административной государственной должности корпуса "Б".</w:t>
      </w:r>
    </w:p>
    <w:p>
      <w:pPr>
        <w:spacing w:after="0"/>
        <w:ind w:left="0"/>
        <w:jc w:val="both"/>
      </w:pPr>
      <w:r>
        <w:rPr>
          <w:rFonts w:ascii="Times New Roman"/>
          <w:b w:val="false"/>
          <w:i w:val="false"/>
          <w:color w:val="000000"/>
          <w:sz w:val="28"/>
        </w:rPr>
        <w:t xml:space="preserve">
      На граждан, впервые поступающих или вновь поступающих на государственные должности корпуса "Б" во внеконкурсном порядке в случаях, предусмотренных </w:t>
      </w:r>
      <w:r>
        <w:rPr>
          <w:rFonts w:ascii="Times New Roman"/>
          <w:b w:val="false"/>
          <w:i w:val="false"/>
          <w:color w:val="000000"/>
          <w:sz w:val="28"/>
        </w:rPr>
        <w:t>статьей 15</w:t>
      </w:r>
      <w:r>
        <w:rPr>
          <w:rFonts w:ascii="Times New Roman"/>
          <w:b w:val="false"/>
          <w:i w:val="false"/>
          <w:color w:val="000000"/>
          <w:sz w:val="28"/>
        </w:rPr>
        <w:t xml:space="preserve"> настоящего Закона, а также в порядке назначения местными представительными органами или избрания в соответствии с законами Республики Казахстан, указанные этапы отбора не распространяются.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26 с изменениями, внесенными законами РК от 29.06.2018 </w:t>
      </w:r>
      <w:r>
        <w:rPr>
          <w:rFonts w:ascii="Times New Roman"/>
          <w:b w:val="false"/>
          <w:i w:val="false"/>
          <w:color w:val="000000"/>
          <w:sz w:val="28"/>
        </w:rPr>
        <w:t>№ 163-VI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27. Конкурс на занятие административной государственной должности корпуса "Б"</w:t>
      </w:r>
    </w:p>
    <w:bookmarkStart w:name="z143" w:id="118"/>
    <w:p>
      <w:pPr>
        <w:spacing w:after="0"/>
        <w:ind w:left="0"/>
        <w:jc w:val="both"/>
      </w:pPr>
      <w:r>
        <w:rPr>
          <w:rFonts w:ascii="Times New Roman"/>
          <w:b w:val="false"/>
          <w:i w:val="false"/>
          <w:color w:val="000000"/>
          <w:sz w:val="28"/>
        </w:rPr>
        <w:t>
      1. Конкурс на занятие вакантной или временно вакантной административной государственной должности корпуса "Б" состоит из следующих видов:</w:t>
      </w:r>
    </w:p>
    <w:bookmarkEnd w:id="118"/>
    <w:p>
      <w:pPr>
        <w:spacing w:after="0"/>
        <w:ind w:left="0"/>
        <w:jc w:val="both"/>
      </w:pPr>
      <w:r>
        <w:rPr>
          <w:rFonts w:ascii="Times New Roman"/>
          <w:b w:val="false"/>
          <w:i w:val="false"/>
          <w:color w:val="000000"/>
          <w:sz w:val="28"/>
        </w:rPr>
        <w:t>
      1) общий конкурс среди граждан;</w:t>
      </w:r>
    </w:p>
    <w:p>
      <w:pPr>
        <w:spacing w:after="0"/>
        <w:ind w:left="0"/>
        <w:jc w:val="both"/>
      </w:pPr>
      <w:r>
        <w:rPr>
          <w:rFonts w:ascii="Times New Roman"/>
          <w:b w:val="false"/>
          <w:i w:val="false"/>
          <w:color w:val="000000"/>
          <w:sz w:val="28"/>
        </w:rPr>
        <w:t>
      2) внутренний конкурс среди государственных служащих.</w:t>
      </w:r>
    </w:p>
    <w:bookmarkStart w:name="z345" w:id="119"/>
    <w:p>
      <w:pPr>
        <w:spacing w:after="0"/>
        <w:ind w:left="0"/>
        <w:jc w:val="both"/>
      </w:pPr>
      <w:r>
        <w:rPr>
          <w:rFonts w:ascii="Times New Roman"/>
          <w:b w:val="false"/>
          <w:i w:val="false"/>
          <w:color w:val="000000"/>
          <w:sz w:val="28"/>
        </w:rPr>
        <w:t>
      1-1. Отбор кандидатов на занятие вакантной или временно вакантной должности осуществляется конкурсной комиссией государственного органа, создаваемой по решению должностного лица (органа), имеющего право назначения на государственные должности.</w:t>
      </w:r>
    </w:p>
    <w:bookmarkEnd w:id="119"/>
    <w:bookmarkStart w:name="z346" w:id="120"/>
    <w:p>
      <w:pPr>
        <w:spacing w:after="0"/>
        <w:ind w:left="0"/>
        <w:jc w:val="both"/>
      </w:pPr>
      <w:r>
        <w:rPr>
          <w:rFonts w:ascii="Times New Roman"/>
          <w:b w:val="false"/>
          <w:i w:val="false"/>
          <w:color w:val="000000"/>
          <w:sz w:val="28"/>
        </w:rPr>
        <w:t>
      По решению руководителя центрального государственного органа допускается создание единой конкурсной комиссии для центрального государственного органа, его ведомств и территориальных подразделений либо по решению руководителя ведомства центрального государственного органа допускается создание единой конкурсной комиссии для ведомства центрального государственного органа и его территориальных подразделений.</w:t>
      </w:r>
    </w:p>
    <w:bookmarkEnd w:id="120"/>
    <w:bookmarkStart w:name="z347" w:id="121"/>
    <w:p>
      <w:pPr>
        <w:spacing w:after="0"/>
        <w:ind w:left="0"/>
        <w:jc w:val="both"/>
      </w:pPr>
      <w:r>
        <w:rPr>
          <w:rFonts w:ascii="Times New Roman"/>
          <w:b w:val="false"/>
          <w:i w:val="false"/>
          <w:color w:val="000000"/>
          <w:sz w:val="28"/>
        </w:rPr>
        <w:t>
      В областях, городах республиканского значения, столице, районах, городах допускается создание единой конкурсной комиссии для исполнительных органов, финансируемых из бюджетов соответствующих административно-территориальных единиц. Единая конкурсная комиссия областных, городов республиканского значения, столицы, районных, городских исполнительных органов, финансируемых из местных бюджетов, создается по решению лица, имеющего право назначения руководителей данных исполнительных органов.</w:t>
      </w:r>
    </w:p>
    <w:bookmarkEnd w:id="121"/>
    <w:bookmarkStart w:name="z348" w:id="122"/>
    <w:p>
      <w:pPr>
        <w:spacing w:after="0"/>
        <w:ind w:left="0"/>
        <w:jc w:val="both"/>
      </w:pPr>
      <w:r>
        <w:rPr>
          <w:rFonts w:ascii="Times New Roman"/>
          <w:b w:val="false"/>
          <w:i w:val="false"/>
          <w:color w:val="000000"/>
          <w:sz w:val="28"/>
        </w:rPr>
        <w:t>
      Для районных, городских территориальных подразделений центрального государственного органа и его ведомства допускается создание единой конкурсной комиссии в межрегиональном или областном территориальном подразделении центрального государственного органа и его ведомства. Единая конкурсная комиссия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по решению вышестоящего органа.</w:t>
      </w:r>
    </w:p>
    <w:bookmarkEnd w:id="122"/>
    <w:bookmarkStart w:name="z144" w:id="123"/>
    <w:p>
      <w:pPr>
        <w:spacing w:after="0"/>
        <w:ind w:left="0"/>
        <w:jc w:val="both"/>
      </w:pPr>
      <w:r>
        <w:rPr>
          <w:rFonts w:ascii="Times New Roman"/>
          <w:b w:val="false"/>
          <w:i w:val="false"/>
          <w:color w:val="000000"/>
          <w:sz w:val="28"/>
        </w:rPr>
        <w:t>
      2. Конкурс включает в себя ряд последовательных этапов:</w:t>
      </w:r>
    </w:p>
    <w:bookmarkEnd w:id="123"/>
    <w:bookmarkStart w:name="z349" w:id="124"/>
    <w:p>
      <w:pPr>
        <w:spacing w:after="0"/>
        <w:ind w:left="0"/>
        <w:jc w:val="both"/>
      </w:pPr>
      <w:r>
        <w:rPr>
          <w:rFonts w:ascii="Times New Roman"/>
          <w:b w:val="false"/>
          <w:i w:val="false"/>
          <w:color w:val="000000"/>
          <w:sz w:val="28"/>
        </w:rPr>
        <w:t>
      1) публикация объявления о проведении конкурса;</w:t>
      </w:r>
    </w:p>
    <w:bookmarkEnd w:id="124"/>
    <w:bookmarkStart w:name="z350" w:id="125"/>
    <w:p>
      <w:pPr>
        <w:spacing w:after="0"/>
        <w:ind w:left="0"/>
        <w:jc w:val="both"/>
      </w:pPr>
      <w:r>
        <w:rPr>
          <w:rFonts w:ascii="Times New Roman"/>
          <w:b w:val="false"/>
          <w:i w:val="false"/>
          <w:color w:val="000000"/>
          <w:sz w:val="28"/>
        </w:rPr>
        <w:t>
      2) прием документов от лиц, изъявивших желание принять участие в конкурсе;</w:t>
      </w:r>
    </w:p>
    <w:bookmarkEnd w:id="125"/>
    <w:bookmarkStart w:name="z351" w:id="126"/>
    <w:p>
      <w:pPr>
        <w:spacing w:after="0"/>
        <w:ind w:left="0"/>
        <w:jc w:val="both"/>
      </w:pPr>
      <w:r>
        <w:rPr>
          <w:rFonts w:ascii="Times New Roman"/>
          <w:b w:val="false"/>
          <w:i w:val="false"/>
          <w:color w:val="000000"/>
          <w:sz w:val="28"/>
        </w:rPr>
        <w:t>
      3) рассмотрение документов участников конкурса на соответствие установленным квалификационным требованиям;</w:t>
      </w:r>
    </w:p>
    <w:bookmarkEnd w:id="126"/>
    <w:bookmarkStart w:name="z352" w:id="127"/>
    <w:p>
      <w:pPr>
        <w:spacing w:after="0"/>
        <w:ind w:left="0"/>
        <w:jc w:val="both"/>
      </w:pPr>
      <w:r>
        <w:rPr>
          <w:rFonts w:ascii="Times New Roman"/>
          <w:b w:val="false"/>
          <w:i w:val="false"/>
          <w:color w:val="000000"/>
          <w:sz w:val="28"/>
        </w:rPr>
        <w:t>
      4) собеседование с участниками конкурса, проводимое конкурсной комиссией государственного органа;</w:t>
      </w:r>
    </w:p>
    <w:bookmarkEnd w:id="127"/>
    <w:bookmarkStart w:name="z353" w:id="128"/>
    <w:p>
      <w:pPr>
        <w:spacing w:after="0"/>
        <w:ind w:left="0"/>
        <w:jc w:val="both"/>
      </w:pPr>
      <w:r>
        <w:rPr>
          <w:rFonts w:ascii="Times New Roman"/>
          <w:b w:val="false"/>
          <w:i w:val="false"/>
          <w:color w:val="000000"/>
          <w:sz w:val="28"/>
        </w:rPr>
        <w:t>
      5) заключение конкурсной комиссии государственного органа.</w:t>
      </w:r>
    </w:p>
    <w:bookmarkEnd w:id="128"/>
    <w:bookmarkStart w:name="z354" w:id="129"/>
    <w:p>
      <w:pPr>
        <w:spacing w:after="0"/>
        <w:ind w:left="0"/>
        <w:jc w:val="both"/>
      </w:pPr>
      <w:r>
        <w:rPr>
          <w:rFonts w:ascii="Times New Roman"/>
          <w:b w:val="false"/>
          <w:i w:val="false"/>
          <w:color w:val="000000"/>
          <w:sz w:val="28"/>
        </w:rPr>
        <w:t>
      Конкурс включает дополнительный этап согласования участников конкурса перед этапом собеседования в соответствии с законами Республики Казахстан в сфере культуры, физической культуры и спорта, образования и здравоохранения.</w:t>
      </w:r>
    </w:p>
    <w:bookmarkEnd w:id="129"/>
    <w:bookmarkStart w:name="z355" w:id="130"/>
    <w:p>
      <w:pPr>
        <w:spacing w:after="0"/>
        <w:ind w:left="0"/>
        <w:jc w:val="both"/>
      </w:pPr>
      <w:r>
        <w:rPr>
          <w:rFonts w:ascii="Times New Roman"/>
          <w:b w:val="false"/>
          <w:i w:val="false"/>
          <w:color w:val="000000"/>
          <w:sz w:val="28"/>
        </w:rPr>
        <w:t>
      Порядок проведения конкурса определяется уполномоченным органом.</w:t>
      </w:r>
    </w:p>
    <w:bookmarkEnd w:id="130"/>
    <w:bookmarkStart w:name="z145" w:id="131"/>
    <w:p>
      <w:pPr>
        <w:spacing w:after="0"/>
        <w:ind w:left="0"/>
        <w:jc w:val="both"/>
      </w:pPr>
      <w:r>
        <w:rPr>
          <w:rFonts w:ascii="Times New Roman"/>
          <w:b w:val="false"/>
          <w:i w:val="false"/>
          <w:color w:val="000000"/>
          <w:sz w:val="28"/>
        </w:rPr>
        <w:t>
      3. При проведении конкурса в центральных государственных органах, ведомствах и их территориальных подразделениях объявления размещаются на интернет-ресурсах центральных государственных органов и уполномоченного органа. Дополнительное опубликование объявлений допускается в периодических печатных изданиях, распространяемых на всей территории Республики Казахстан.</w:t>
      </w:r>
    </w:p>
    <w:bookmarkEnd w:id="131"/>
    <w:p>
      <w:pPr>
        <w:spacing w:after="0"/>
        <w:ind w:left="0"/>
        <w:jc w:val="both"/>
      </w:pPr>
      <w:r>
        <w:rPr>
          <w:rFonts w:ascii="Times New Roman"/>
          <w:b w:val="false"/>
          <w:i w:val="false"/>
          <w:color w:val="000000"/>
          <w:sz w:val="28"/>
        </w:rPr>
        <w:t>
      Объявления о проведении конкурса в исполнительных органах, финансируемых из местного бюджета, размещаются на интернет-ресурсах исполнительных органов, финансируемых из местного бюджета, и уполномоченного органа. Дополнительное опубликование объявлений допускается в периодических изданиях, распространяемых на территории соответствующей административно-территориальной единицы.</w:t>
      </w:r>
    </w:p>
    <w:p>
      <w:pPr>
        <w:spacing w:after="0"/>
        <w:ind w:left="0"/>
        <w:jc w:val="both"/>
      </w:pPr>
      <w:r>
        <w:rPr>
          <w:rFonts w:ascii="Times New Roman"/>
          <w:b w:val="false"/>
          <w:i w:val="false"/>
          <w:color w:val="000000"/>
          <w:sz w:val="28"/>
        </w:rPr>
        <w:t>
      В случае создания единой службы управления персоналом (кадровой службы) объявления также размещаются на интернет-ресурсе государственного органа, в структуре которого она состоит.</w:t>
      </w:r>
    </w:p>
    <w:bookmarkStart w:name="z356" w:id="132"/>
    <w:p>
      <w:pPr>
        <w:spacing w:after="0"/>
        <w:ind w:left="0"/>
        <w:jc w:val="both"/>
      </w:pPr>
      <w:r>
        <w:rPr>
          <w:rFonts w:ascii="Times New Roman"/>
          <w:b w:val="false"/>
          <w:i w:val="false"/>
          <w:color w:val="000000"/>
          <w:sz w:val="28"/>
        </w:rPr>
        <w:t>
      3-1. Если к полномочиям центрального исполнительного органа или его ведомства относится координация местных исполнительных органов по направлениям деятельности данного центрального исполнительного органа или его ведомства, то представители данного центрального исполнительного органа или его ведомства вправе участвовать в работе конкурсных комиссий, создаваемых для проведения конкурсов на занятие должностей руководителей соответствующих исполнительных органов областей, городов республиканского значения, столицы, финансируемых из местных бюджетов.</w:t>
      </w:r>
    </w:p>
    <w:bookmarkEnd w:id="132"/>
    <w:bookmarkStart w:name="z357" w:id="133"/>
    <w:p>
      <w:pPr>
        <w:spacing w:after="0"/>
        <w:ind w:left="0"/>
        <w:jc w:val="both"/>
      </w:pPr>
      <w:r>
        <w:rPr>
          <w:rFonts w:ascii="Times New Roman"/>
          <w:b w:val="false"/>
          <w:i w:val="false"/>
          <w:color w:val="000000"/>
          <w:sz w:val="28"/>
        </w:rPr>
        <w:t>
      Государственный орган, создающий конкурсную комиссию для проведения конкурсов на занятие должностей руководителей исполнительных органов областей, городов республиканского значения, столицы, финансируемых из местных бюджетов, обязан направить запрос в соответствующий центральный исполнительный орган о представлении кандидатуры в состав конкурсной комиссии.</w:t>
      </w:r>
    </w:p>
    <w:bookmarkEnd w:id="133"/>
    <w:bookmarkStart w:name="z146" w:id="134"/>
    <w:p>
      <w:pPr>
        <w:spacing w:after="0"/>
        <w:ind w:left="0"/>
        <w:jc w:val="both"/>
      </w:pPr>
      <w:r>
        <w:rPr>
          <w:rFonts w:ascii="Times New Roman"/>
          <w:b w:val="false"/>
          <w:i w:val="false"/>
          <w:color w:val="000000"/>
          <w:sz w:val="28"/>
        </w:rPr>
        <w:t>
      4. Если конкурс проводится на временно вакантную административную государственную должность корпуса "Б", данное условие должно быть указано в объявлении о проведении конкурса.</w:t>
      </w:r>
    </w:p>
    <w:bookmarkEnd w:id="134"/>
    <w:bookmarkStart w:name="z147" w:id="135"/>
    <w:p>
      <w:pPr>
        <w:spacing w:after="0"/>
        <w:ind w:left="0"/>
        <w:jc w:val="both"/>
      </w:pPr>
      <w:r>
        <w:rPr>
          <w:rFonts w:ascii="Times New Roman"/>
          <w:b w:val="false"/>
          <w:i w:val="false"/>
          <w:color w:val="000000"/>
          <w:sz w:val="28"/>
        </w:rPr>
        <w:t>
      5. Участник конкурса, получивший положительное заключение конкурсной комиссии, имеет право занятия вакантной или временно вакантной административной государственной должности корпуса "Б". Должностное лицо, имеющее право назначения, обязано принять его на объявленную государственную должность. При этом должны быть соблюдены требования, предусмотренные законодательством Республики Казахстан в сфере государственной службы.</w:t>
      </w:r>
    </w:p>
    <w:bookmarkEnd w:id="135"/>
    <w:bookmarkStart w:name="z148" w:id="136"/>
    <w:p>
      <w:pPr>
        <w:spacing w:after="0"/>
        <w:ind w:left="0"/>
        <w:jc w:val="both"/>
      </w:pPr>
      <w:r>
        <w:rPr>
          <w:rFonts w:ascii="Times New Roman"/>
          <w:b w:val="false"/>
          <w:i w:val="false"/>
          <w:color w:val="000000"/>
          <w:sz w:val="28"/>
        </w:rPr>
        <w:t>
      6. Решение конкурсной комиссии может быть обжаловано в уполномоченный орган либо суд.</w:t>
      </w:r>
    </w:p>
    <w:bookmarkEnd w:id="136"/>
    <w:bookmarkStart w:name="z358" w:id="137"/>
    <w:p>
      <w:pPr>
        <w:spacing w:after="0"/>
        <w:ind w:left="0"/>
        <w:jc w:val="both"/>
      </w:pPr>
      <w:r>
        <w:rPr>
          <w:rFonts w:ascii="Times New Roman"/>
          <w:b w:val="false"/>
          <w:i w:val="false"/>
          <w:color w:val="000000"/>
          <w:sz w:val="28"/>
        </w:rPr>
        <w:t>
      7. Занятие вакантных или временно вакантных административных государственных должностей помощников или советников первых руководителей государственных органов, пресс-секретарей допускается без проведения конкурса.</w:t>
      </w:r>
    </w:p>
    <w:bookmarkEnd w:id="137"/>
    <w:bookmarkStart w:name="z359" w:id="138"/>
    <w:p>
      <w:pPr>
        <w:spacing w:after="0"/>
        <w:ind w:left="0"/>
        <w:jc w:val="both"/>
      </w:pPr>
      <w:r>
        <w:rPr>
          <w:rFonts w:ascii="Times New Roman"/>
          <w:b w:val="false"/>
          <w:i w:val="false"/>
          <w:color w:val="000000"/>
          <w:sz w:val="28"/>
        </w:rPr>
        <w:t>
      Последующий перевод указанных лиц внутри государственного органа не допускается.</w:t>
      </w:r>
    </w:p>
    <w:bookmarkEnd w:id="138"/>
    <w:bookmarkStart w:name="z360" w:id="139"/>
    <w:p>
      <w:pPr>
        <w:spacing w:after="0"/>
        <w:ind w:left="0"/>
        <w:jc w:val="both"/>
      </w:pPr>
      <w:r>
        <w:rPr>
          <w:rFonts w:ascii="Times New Roman"/>
          <w:b w:val="false"/>
          <w:i w:val="false"/>
          <w:color w:val="000000"/>
          <w:sz w:val="28"/>
        </w:rPr>
        <w:t>
      При этом лица, указанные в части первой настоящего пункта, допускаются к участию во внутреннем конкурсе при условии прохождения тестирования и оценки личных качеств.</w:t>
      </w:r>
    </w:p>
    <w:bookmarkEnd w:id="139"/>
    <w:bookmarkStart w:name="z361" w:id="140"/>
    <w:p>
      <w:pPr>
        <w:spacing w:after="0"/>
        <w:ind w:left="0"/>
        <w:jc w:val="both"/>
      </w:pPr>
      <w:r>
        <w:rPr>
          <w:rFonts w:ascii="Times New Roman"/>
          <w:b w:val="false"/>
          <w:i w:val="false"/>
          <w:color w:val="000000"/>
          <w:sz w:val="28"/>
        </w:rPr>
        <w:t>
      8. Лицо в течение тридцати календарных дней со дня увольнения с государственной службы, за исключением уволенных по отрицательным мотивам или по результатам оценки их деятельности, испытательного срока либо итогов аттестации, вправе принять участие в конкурсе и выборах на занятие административной государственной должности корпуса "Б" без прохождения тестирования при условии, если оно не состояло в трудовых отношениях с иными физическими и юридическими лицами, не являющимися государственными органами, а также не выезжало за пределы Республики Казахстан.</w:t>
      </w:r>
    </w:p>
    <w:bookmarkEnd w:id="140"/>
    <w:bookmarkStart w:name="z362" w:id="141"/>
    <w:p>
      <w:pPr>
        <w:spacing w:after="0"/>
        <w:ind w:left="0"/>
        <w:jc w:val="both"/>
      </w:pPr>
      <w:r>
        <w:rPr>
          <w:rFonts w:ascii="Times New Roman"/>
          <w:b w:val="false"/>
          <w:i w:val="false"/>
          <w:color w:val="000000"/>
          <w:sz w:val="28"/>
        </w:rPr>
        <w:t>
      В этих случаях на данное лицо не распространяются требования о прохождении обязательной специальной проверки и представлении декларации о доходах и имуществе, принадлежащем ему на праве собственности, при условии ее сдачи им по прежнему месту работы.</w:t>
      </w:r>
    </w:p>
    <w:bookmarkEnd w:id="141"/>
    <w:bookmarkStart w:name="z363" w:id="142"/>
    <w:p>
      <w:pPr>
        <w:spacing w:after="0"/>
        <w:ind w:left="0"/>
        <w:jc w:val="both"/>
      </w:pPr>
      <w:r>
        <w:rPr>
          <w:rFonts w:ascii="Times New Roman"/>
          <w:b w:val="false"/>
          <w:i w:val="false"/>
          <w:color w:val="000000"/>
          <w:sz w:val="28"/>
        </w:rPr>
        <w:t>
      При этом во внутреннем конкурсе среди государственных служащих данного государственного органа вправе участвовать только то лицо, которое было уволено из этого государственного органа.</w:t>
      </w:r>
    </w:p>
    <w:bookmarkEnd w:id="142"/>
    <w:bookmarkStart w:name="z364" w:id="143"/>
    <w:p>
      <w:pPr>
        <w:spacing w:after="0"/>
        <w:ind w:left="0"/>
        <w:jc w:val="both"/>
      </w:pPr>
      <w:r>
        <w:rPr>
          <w:rFonts w:ascii="Times New Roman"/>
          <w:b w:val="false"/>
          <w:i w:val="false"/>
          <w:color w:val="000000"/>
          <w:sz w:val="28"/>
        </w:rPr>
        <w:t>
      9. Государственные служащие, участвующие в конкурсе, тестирование не проходят.</w:t>
      </w:r>
    </w:p>
    <w:bookmarkEnd w:id="143"/>
    <w:bookmarkStart w:name="z365" w:id="144"/>
    <w:p>
      <w:pPr>
        <w:spacing w:after="0"/>
        <w:ind w:left="0"/>
        <w:jc w:val="both"/>
      </w:pPr>
      <w:r>
        <w:rPr>
          <w:rFonts w:ascii="Times New Roman"/>
          <w:b w:val="false"/>
          <w:i w:val="false"/>
          <w:color w:val="000000"/>
          <w:sz w:val="28"/>
        </w:rPr>
        <w:t>
      Государственные служащие и лица, указанные в части первой пункта 8 настоящей статьи, участвующие в конкурсе, проходят оценку личных качеств в случаях, определяемых уполномоченным органом.</w:t>
      </w:r>
    </w:p>
    <w:bookmarkEnd w:id="144"/>
    <w:bookmarkStart w:name="z366" w:id="145"/>
    <w:p>
      <w:pPr>
        <w:spacing w:after="0"/>
        <w:ind w:left="0"/>
        <w:jc w:val="both"/>
      </w:pPr>
      <w:r>
        <w:rPr>
          <w:rFonts w:ascii="Times New Roman"/>
          <w:b w:val="false"/>
          <w:i w:val="false"/>
          <w:color w:val="000000"/>
          <w:sz w:val="28"/>
        </w:rPr>
        <w:t>
      10. Занятие вакантных или временно вакантных административных государственных должностей корпуса "Б" в порядке перевода без проведения конкурса может осуществляться в случаях и порядке, определяемых Президентом Республики Казахстан.</w:t>
      </w:r>
    </w:p>
    <w:bookmarkEnd w:id="1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27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28. Общий конкурс</w:t>
      </w:r>
    </w:p>
    <w:bookmarkStart w:name="z149" w:id="146"/>
    <w:p>
      <w:pPr>
        <w:spacing w:after="0"/>
        <w:ind w:left="0"/>
        <w:jc w:val="both"/>
      </w:pPr>
      <w:r>
        <w:rPr>
          <w:rFonts w:ascii="Times New Roman"/>
          <w:b w:val="false"/>
          <w:i w:val="false"/>
          <w:color w:val="000000"/>
          <w:sz w:val="28"/>
        </w:rPr>
        <w:t xml:space="preserve">
      1. Общий конкурс проводится для занятия административной государственной низовой должности корпуса "Б", являющейся вакантной или временно вакантной, а также иной вакантной или временно вакантной административной государственной должности, не являющейся низовой должностью, в случаях, предусмотренных пунктами </w:t>
      </w:r>
      <w:r>
        <w:rPr>
          <w:rFonts w:ascii="Times New Roman"/>
          <w:b w:val="false"/>
          <w:i w:val="false"/>
          <w:color w:val="000000"/>
          <w:sz w:val="28"/>
        </w:rPr>
        <w:t>2-1</w:t>
      </w:r>
      <w:r>
        <w:rPr>
          <w:rFonts w:ascii="Times New Roman"/>
          <w:b w:val="false"/>
          <w:i w:val="false"/>
          <w:color w:val="000000"/>
          <w:sz w:val="28"/>
        </w:rPr>
        <w:t xml:space="preserve"> и </w:t>
      </w:r>
      <w:r>
        <w:rPr>
          <w:rFonts w:ascii="Times New Roman"/>
          <w:b w:val="false"/>
          <w:i w:val="false"/>
          <w:color w:val="000000"/>
          <w:sz w:val="28"/>
        </w:rPr>
        <w:t>3</w:t>
      </w:r>
      <w:r>
        <w:rPr>
          <w:rFonts w:ascii="Times New Roman"/>
          <w:b w:val="false"/>
          <w:i w:val="false"/>
          <w:color w:val="000000"/>
          <w:sz w:val="28"/>
        </w:rPr>
        <w:t xml:space="preserve"> статьи 29 настоящего Закона.</w:t>
      </w:r>
    </w:p>
    <w:bookmarkEnd w:id="146"/>
    <w:bookmarkStart w:name="z150" w:id="147"/>
    <w:p>
      <w:pPr>
        <w:spacing w:after="0"/>
        <w:ind w:left="0"/>
        <w:jc w:val="both"/>
      </w:pPr>
      <w:r>
        <w:rPr>
          <w:rFonts w:ascii="Times New Roman"/>
          <w:b w:val="false"/>
          <w:i w:val="false"/>
          <w:color w:val="000000"/>
          <w:sz w:val="28"/>
        </w:rPr>
        <w:t>
      2. Общий конкурс для занятия иной вакантной и (или) временно вакантной административной государственной должности корпуса "Б", не являющейся низовой, в центральном государственном органе либо его ведомстве проводится по согласованию с уполномоченным органом, а в территориальном подразделении центрального государственного органа или его ведомства либо в исполнительном органе, финансируемом из местного бюджета, по согласованию с территориальным подразделением уполномоченного органа.</w:t>
      </w:r>
    </w:p>
    <w:bookmarkEnd w:id="147"/>
    <w:p>
      <w:pPr>
        <w:spacing w:after="0"/>
        <w:ind w:left="0"/>
        <w:jc w:val="both"/>
      </w:pPr>
      <w:r>
        <w:rPr>
          <w:rFonts w:ascii="Times New Roman"/>
          <w:b w:val="false"/>
          <w:i w:val="false"/>
          <w:color w:val="000000"/>
          <w:sz w:val="28"/>
        </w:rPr>
        <w:t xml:space="preserve">
      Основанием для отказа в проведении общего конкурса является несоблюдение требований по проведению внутреннего конкурса, предусмотренных </w:t>
      </w:r>
      <w:r>
        <w:rPr>
          <w:rFonts w:ascii="Times New Roman"/>
          <w:b w:val="false"/>
          <w:i w:val="false"/>
          <w:color w:val="000000"/>
          <w:sz w:val="28"/>
        </w:rPr>
        <w:t>статьей 29</w:t>
      </w:r>
      <w:r>
        <w:rPr>
          <w:rFonts w:ascii="Times New Roman"/>
          <w:b w:val="false"/>
          <w:i w:val="false"/>
          <w:color w:val="000000"/>
          <w:sz w:val="28"/>
        </w:rPr>
        <w:t xml:space="preserve"> настоящего Закона. Порядок согласования определяется уполномоченным органом.</w:t>
      </w:r>
    </w:p>
    <w:bookmarkStart w:name="z151" w:id="148"/>
    <w:p>
      <w:pPr>
        <w:spacing w:after="0"/>
        <w:ind w:left="0"/>
        <w:jc w:val="both"/>
      </w:pPr>
      <w:r>
        <w:rPr>
          <w:rFonts w:ascii="Times New Roman"/>
          <w:b w:val="false"/>
          <w:i w:val="false"/>
          <w:color w:val="000000"/>
          <w:sz w:val="28"/>
        </w:rPr>
        <w:t>
      3. К участию в общем конкурсе допускаются граждане, предварительно прошедшие процедуры тестирования и имеющие результаты не ниже значений, установленных уполномоченным органом.</w:t>
      </w:r>
    </w:p>
    <w:bookmarkEnd w:id="148"/>
    <w:p>
      <w:pPr>
        <w:spacing w:after="0"/>
        <w:ind w:left="0"/>
        <w:jc w:val="both"/>
      </w:pPr>
      <w:r>
        <w:rPr>
          <w:rFonts w:ascii="Times New Roman"/>
          <w:b w:val="false"/>
          <w:i w:val="false"/>
          <w:color w:val="000000"/>
          <w:sz w:val="28"/>
        </w:rPr>
        <w:t>
      Порядок обжалования результатов тестирования определяется уполномоченным органом.</w:t>
      </w:r>
    </w:p>
    <w:p>
      <w:pPr>
        <w:spacing w:after="0"/>
        <w:ind w:left="0"/>
        <w:jc w:val="both"/>
      </w:pPr>
      <w:r>
        <w:rPr>
          <w:rFonts w:ascii="Times New Roman"/>
          <w:b w:val="false"/>
          <w:i w:val="false"/>
          <w:color w:val="000000"/>
          <w:sz w:val="28"/>
        </w:rPr>
        <w:t>
      Участие граждан Республики Казахстан в работе общественных объединений, общественных советов, неправительственных организаций, осуществление волонтерской, благотворительной деятельности учитываются конкурсной комиссией при поступлении на государственную службу.</w:t>
      </w:r>
    </w:p>
    <w:bookmarkStart w:name="z152" w:id="149"/>
    <w:p>
      <w:pPr>
        <w:spacing w:after="0"/>
        <w:ind w:left="0"/>
        <w:jc w:val="both"/>
      </w:pPr>
      <w:r>
        <w:rPr>
          <w:rFonts w:ascii="Times New Roman"/>
          <w:b w:val="false"/>
          <w:i w:val="false"/>
          <w:color w:val="000000"/>
          <w:sz w:val="28"/>
        </w:rPr>
        <w:t xml:space="preserve">
      4. Уполномоченный орган и его территориальные подразделения проводят оценку личных качеств граждан с выдачей заключения. Порядок проведения оценки личных качеств граждан определяется уполномоченным органом. Результаты оценки личных качеств граждан учитываются при принятии решения конкурсной комиссией. </w:t>
      </w:r>
    </w:p>
    <w:bookmarkEnd w:id="1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28 с изменением, внесенным Законом РК от 20.12.2016 </w:t>
      </w:r>
      <w:r>
        <w:rPr>
          <w:rFonts w:ascii="Times New Roman"/>
          <w:b w:val="false"/>
          <w:i w:val="false"/>
          <w:color w:val="000000"/>
          <w:sz w:val="28"/>
        </w:rPr>
        <w:t>№ 33-VІ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29. Внутренний конкурс</w:t>
      </w:r>
    </w:p>
    <w:bookmarkStart w:name="z153" w:id="150"/>
    <w:p>
      <w:pPr>
        <w:spacing w:after="0"/>
        <w:ind w:left="0"/>
        <w:jc w:val="both"/>
      </w:pPr>
      <w:r>
        <w:rPr>
          <w:rFonts w:ascii="Times New Roman"/>
          <w:b w:val="false"/>
          <w:i w:val="false"/>
          <w:color w:val="000000"/>
          <w:sz w:val="28"/>
        </w:rPr>
        <w:t>
      1. Для занятия вакантной или временно вакантной административной государственной должности корпуса "Б" государственным органом проводится внутренний конкурс среди государственных служащих данного государственного органа, в котором также вправе участвовать государственные служащие территориальных подразделений, ведомства и его территориальных подразделений, а также иные лица, определенные настоящим Законом и законом, определяющим правовые основы, а также порядок организации деятельности дипломатической службы Республики Казахстан.</w:t>
      </w:r>
    </w:p>
    <w:bookmarkEnd w:id="150"/>
    <w:p>
      <w:pPr>
        <w:spacing w:after="0"/>
        <w:ind w:left="0"/>
        <w:jc w:val="both"/>
      </w:pPr>
      <w:r>
        <w:rPr>
          <w:rFonts w:ascii="Times New Roman"/>
          <w:b w:val="false"/>
          <w:i w:val="false"/>
          <w:color w:val="000000"/>
          <w:sz w:val="28"/>
        </w:rPr>
        <w:t>
      В случае создания единой службы управления персоналом (кадровой службы) или единой конкурсной комиссии внутренний конкурс проводится среди государственных служащих государственных органов, для которых созданы указанные служба или комиссия.</w:t>
      </w:r>
    </w:p>
    <w:bookmarkStart w:name="z367" w:id="151"/>
    <w:p>
      <w:pPr>
        <w:spacing w:after="0"/>
        <w:ind w:left="0"/>
        <w:jc w:val="both"/>
      </w:pPr>
      <w:r>
        <w:rPr>
          <w:rFonts w:ascii="Times New Roman"/>
          <w:b w:val="false"/>
          <w:i w:val="false"/>
          <w:color w:val="000000"/>
          <w:sz w:val="28"/>
        </w:rPr>
        <w:t>
      1-1. Во внутренних конкурсах среди государственных служащих данного государственного органа, проводимых территориальными подразделениями центрального государственного органа, также вправе участвовать государственные служащие центрального государственного органа, а также иных территориальных подразделений данного центрального государственного органа, его ведомства и территориальных подразделений данного ведомства.</w:t>
      </w:r>
    </w:p>
    <w:bookmarkEnd w:id="151"/>
    <w:bookmarkStart w:name="z368" w:id="152"/>
    <w:p>
      <w:pPr>
        <w:spacing w:after="0"/>
        <w:ind w:left="0"/>
        <w:jc w:val="both"/>
      </w:pPr>
      <w:r>
        <w:rPr>
          <w:rFonts w:ascii="Times New Roman"/>
          <w:b w:val="false"/>
          <w:i w:val="false"/>
          <w:color w:val="000000"/>
          <w:sz w:val="28"/>
        </w:rPr>
        <w:t>
      1-2. Во внутренних конкурсах среди государственных служащих данного государственного органа, проводимых ведомством центрального государственного органа, также вправе участвовать государственные служащие данного центрального государственного органа и его территориальных подразделений, а также территориальных подразделений ведомства.</w:t>
      </w:r>
    </w:p>
    <w:bookmarkEnd w:id="152"/>
    <w:bookmarkStart w:name="z369" w:id="153"/>
    <w:p>
      <w:pPr>
        <w:spacing w:after="0"/>
        <w:ind w:left="0"/>
        <w:jc w:val="both"/>
      </w:pPr>
      <w:r>
        <w:rPr>
          <w:rFonts w:ascii="Times New Roman"/>
          <w:b w:val="false"/>
          <w:i w:val="false"/>
          <w:color w:val="000000"/>
          <w:sz w:val="28"/>
        </w:rPr>
        <w:t>
      1-3. Во внутренних конкурсах среди государственных служащих данного государственного органа, проводимых территориальными подразделениями ведомства центрального государственного органа, также вправе участвовать государственные служащие данного центрального государственного органа, территориальных подразделений центрального государственного органа, ведомства и других территориальных подразделений данного ведомства.</w:t>
      </w:r>
    </w:p>
    <w:bookmarkEnd w:id="153"/>
    <w:bookmarkStart w:name="z370" w:id="154"/>
    <w:p>
      <w:pPr>
        <w:spacing w:after="0"/>
        <w:ind w:left="0"/>
        <w:jc w:val="both"/>
      </w:pPr>
      <w:r>
        <w:rPr>
          <w:rFonts w:ascii="Times New Roman"/>
          <w:b w:val="false"/>
          <w:i w:val="false"/>
          <w:color w:val="000000"/>
          <w:sz w:val="28"/>
        </w:rPr>
        <w:t>
      1-4. Во внутреннем конкурсе среди государственных служащих данного государственного органа, проводимом местным исполнительным органом и (или) исполнительным органом, финансируемым из местного бюджета, также вправе участвовать государственные служащие всех местных исполнительных органов и (или) исполнительных органов, финансируемых из местного бюджета данной области, города республиканского значения, столицы.</w:t>
      </w:r>
    </w:p>
    <w:bookmarkEnd w:id="154"/>
    <w:bookmarkStart w:name="z154" w:id="155"/>
    <w:p>
      <w:pPr>
        <w:spacing w:after="0"/>
        <w:ind w:left="0"/>
        <w:jc w:val="both"/>
      </w:pPr>
      <w:r>
        <w:rPr>
          <w:rFonts w:ascii="Times New Roman"/>
          <w:b w:val="false"/>
          <w:i w:val="false"/>
          <w:color w:val="000000"/>
          <w:sz w:val="28"/>
        </w:rPr>
        <w:t>
      2. При отсутствии участников конкурса, получивших положительное заключение конкурсной комиссии или единой конкурсной комиссии, проводится внутренний конкурс среди государственных служащих всех государственных органов.</w:t>
      </w:r>
    </w:p>
    <w:bookmarkEnd w:id="155"/>
    <w:p>
      <w:pPr>
        <w:spacing w:after="0"/>
        <w:ind w:left="0"/>
        <w:jc w:val="both"/>
      </w:pPr>
      <w:r>
        <w:rPr>
          <w:rFonts w:ascii="Times New Roman"/>
          <w:b w:val="false"/>
          <w:i w:val="false"/>
          <w:color w:val="000000"/>
          <w:sz w:val="28"/>
        </w:rPr>
        <w:t>
      Внутренний конкурс не проводится для занятия административной государственной низовой должности корпуса "Б", являющейся вакантной или временно вакантной.</w:t>
      </w:r>
    </w:p>
    <w:bookmarkStart w:name="z312" w:id="156"/>
    <w:p>
      <w:pPr>
        <w:spacing w:after="0"/>
        <w:ind w:left="0"/>
        <w:jc w:val="both"/>
      </w:pPr>
      <w:r>
        <w:rPr>
          <w:rFonts w:ascii="Times New Roman"/>
          <w:b w:val="false"/>
          <w:i w:val="false"/>
          <w:color w:val="000000"/>
          <w:sz w:val="28"/>
        </w:rPr>
        <w:t>
      2-1. Если при проведении внутреннего конкурса среди государственных служащих данного государственного органа отсутствует участник, получивший положительное заключение конкурсной комиссии или единой конкурсной комиссии, государственный орган может без проведения внутреннего конкурса среди государственных служащих всех государственных органов проводить общий конкурс в случаях, определяемых уполномоченным органом.</w:t>
      </w:r>
    </w:p>
    <w:bookmarkEnd w:id="156"/>
    <w:bookmarkStart w:name="z155" w:id="157"/>
    <w:p>
      <w:pPr>
        <w:spacing w:after="0"/>
        <w:ind w:left="0"/>
        <w:jc w:val="both"/>
      </w:pPr>
      <w:r>
        <w:rPr>
          <w:rFonts w:ascii="Times New Roman"/>
          <w:b w:val="false"/>
          <w:i w:val="false"/>
          <w:color w:val="000000"/>
          <w:sz w:val="28"/>
        </w:rPr>
        <w:t xml:space="preserve">
      3. В случае отсутствия участников конкурса, получивших положительное заключение конкурсной комиссии или единой конкурсной комиссии, среди государственных служащих государственных органов проводится общий конкурс в соответствии со </w:t>
      </w:r>
      <w:r>
        <w:rPr>
          <w:rFonts w:ascii="Times New Roman"/>
          <w:b w:val="false"/>
          <w:i w:val="false"/>
          <w:color w:val="000000"/>
          <w:sz w:val="28"/>
        </w:rPr>
        <w:t>статьей 28</w:t>
      </w:r>
      <w:r>
        <w:rPr>
          <w:rFonts w:ascii="Times New Roman"/>
          <w:b w:val="false"/>
          <w:i w:val="false"/>
          <w:color w:val="000000"/>
          <w:sz w:val="28"/>
        </w:rPr>
        <w:t xml:space="preserve"> настоящего Закона.</w:t>
      </w:r>
    </w:p>
    <w:bookmarkEnd w:id="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13" w:id="158"/>
    <w:p>
      <w:pPr>
        <w:spacing w:after="0"/>
        <w:ind w:left="0"/>
        <w:jc w:val="both"/>
      </w:pPr>
      <w:r>
        <w:rPr>
          <w:rFonts w:ascii="Times New Roman"/>
          <w:b w:val="false"/>
          <w:i w:val="false"/>
          <w:color w:val="000000"/>
          <w:sz w:val="28"/>
        </w:rPr>
        <w:t>
      4-1. При создании государственного органа внутренний конкурс среди государственных служащих данного государственного органа не проводится.</w:t>
      </w:r>
    </w:p>
    <w:bookmarkEnd w:id="1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Сноска. Статья 29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20.12.2016 </w:t>
      </w:r>
      <w:r>
        <w:rPr>
          <w:rFonts w:ascii="Times New Roman"/>
          <w:b w:val="false"/>
          <w:i w:val="false"/>
          <w:color w:val="000000"/>
          <w:sz w:val="28"/>
        </w:rPr>
        <w:t>№ 33-VІ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30. Назначение на государственную должность</w:t>
      </w:r>
    </w:p>
    <w:bookmarkStart w:name="z158" w:id="159"/>
    <w:p>
      <w:pPr>
        <w:spacing w:after="0"/>
        <w:ind w:left="0"/>
        <w:jc w:val="both"/>
      </w:pPr>
      <w:r>
        <w:rPr>
          <w:rFonts w:ascii="Times New Roman"/>
          <w:b w:val="false"/>
          <w:i w:val="false"/>
          <w:color w:val="000000"/>
          <w:sz w:val="28"/>
        </w:rPr>
        <w:t>
      1. Назначение граждан на государственные должности и освобождение от государственных должностей государственных служащих осуществляются должностным лицом (органом), имеющим такое право в соответствии с должностными полномочиями, либо иным должностным лицом (органом), которому делегированы эти полномочия.</w:t>
      </w:r>
    </w:p>
    <w:bookmarkEnd w:id="159"/>
    <w:bookmarkStart w:name="z159" w:id="160"/>
    <w:p>
      <w:pPr>
        <w:spacing w:after="0"/>
        <w:ind w:left="0"/>
        <w:jc w:val="both"/>
      </w:pPr>
      <w:r>
        <w:rPr>
          <w:rFonts w:ascii="Times New Roman"/>
          <w:b w:val="false"/>
          <w:i w:val="false"/>
          <w:color w:val="000000"/>
          <w:sz w:val="28"/>
        </w:rPr>
        <w:t>
      2. При оформлении поступления граждан на государственную службу государственным органом обеспечивается соблюдение требований законодательства Республики Казахстан в сфере государственной службы и о противодействии коррупции.</w:t>
      </w:r>
    </w:p>
    <w:bookmarkEnd w:id="160"/>
    <w:bookmarkStart w:name="z160" w:id="161"/>
    <w:p>
      <w:pPr>
        <w:spacing w:after="0"/>
        <w:ind w:left="0"/>
        <w:jc w:val="both"/>
      </w:pPr>
      <w:r>
        <w:rPr>
          <w:rFonts w:ascii="Times New Roman"/>
          <w:b w:val="false"/>
          <w:i w:val="false"/>
          <w:color w:val="000000"/>
          <w:sz w:val="28"/>
        </w:rPr>
        <w:t>
      3. На государственных служащих службами управления персоналом (кадровыми службами) заводится послужной список. Форма послужного списка утверждается уполномоченным органом.</w:t>
      </w:r>
    </w:p>
    <w:bookmarkEnd w:id="161"/>
    <w:bookmarkStart w:name="z161" w:id="162"/>
    <w:p>
      <w:pPr>
        <w:spacing w:after="0"/>
        <w:ind w:left="0"/>
        <w:jc w:val="both"/>
      </w:pPr>
      <w:r>
        <w:rPr>
          <w:rFonts w:ascii="Times New Roman"/>
          <w:b w:val="false"/>
          <w:i w:val="false"/>
          <w:color w:val="000000"/>
          <w:sz w:val="28"/>
        </w:rPr>
        <w:t>
      4. Административному государственному служащему, за исключением государственного служащего, указанного в части третьей настоящего пункта, выдается идентификационная карта, которая является документом, подтверждающим его государственную должность и должностные полномочия.</w:t>
      </w:r>
    </w:p>
    <w:bookmarkEnd w:id="162"/>
    <w:bookmarkStart w:name="z419" w:id="163"/>
    <w:p>
      <w:pPr>
        <w:spacing w:after="0"/>
        <w:ind w:left="0"/>
        <w:jc w:val="both"/>
      </w:pPr>
      <w:r>
        <w:rPr>
          <w:rFonts w:ascii="Times New Roman"/>
          <w:b w:val="false"/>
          <w:i w:val="false"/>
          <w:color w:val="000000"/>
          <w:sz w:val="28"/>
        </w:rPr>
        <w:t>
      Описание идентификационных карт, порядок их выдачи и использования утверждаются уполномоченным органом.</w:t>
      </w:r>
    </w:p>
    <w:bookmarkEnd w:id="163"/>
    <w:bookmarkStart w:name="z420" w:id="164"/>
    <w:p>
      <w:pPr>
        <w:spacing w:after="0"/>
        <w:ind w:left="0"/>
        <w:jc w:val="both"/>
      </w:pPr>
      <w:r>
        <w:rPr>
          <w:rFonts w:ascii="Times New Roman"/>
          <w:b w:val="false"/>
          <w:i w:val="false"/>
          <w:color w:val="000000"/>
          <w:sz w:val="28"/>
        </w:rPr>
        <w:t>
      Политическому государственному служащему, административному государственному служащему корпуса "А", а также административному государственному служащему аппарата Палаты Парламента Республики Казахстан, Канцелярии Первого Президента Республики Казахстан – Елбасы, аппарата Совета Безопасности Республики Казахстан, Администрации Президента Республики Казахстан, Канцелярии Премьер-Министра Республики Казахстан выдается служебное удостоверение, которое является документом, подтверждающим их государственную должность и должностные полномочия.</w:t>
      </w:r>
    </w:p>
    <w:bookmarkEnd w:id="164"/>
    <w:bookmarkStart w:name="z421" w:id="165"/>
    <w:p>
      <w:pPr>
        <w:spacing w:after="0"/>
        <w:ind w:left="0"/>
        <w:jc w:val="both"/>
      </w:pPr>
      <w:r>
        <w:rPr>
          <w:rFonts w:ascii="Times New Roman"/>
          <w:b w:val="false"/>
          <w:i w:val="false"/>
          <w:color w:val="000000"/>
          <w:sz w:val="28"/>
        </w:rPr>
        <w:t>
      Порядок выдачи служебного удостоверения, его описание утверждаются государственным органом.</w:t>
      </w:r>
    </w:p>
    <w:bookmarkEnd w:id="165"/>
    <w:bookmarkStart w:name="z422" w:id="166"/>
    <w:p>
      <w:pPr>
        <w:spacing w:after="0"/>
        <w:ind w:left="0"/>
        <w:jc w:val="both"/>
      </w:pPr>
      <w:r>
        <w:rPr>
          <w:rFonts w:ascii="Times New Roman"/>
          <w:b w:val="false"/>
          <w:i w:val="false"/>
          <w:color w:val="000000"/>
          <w:sz w:val="28"/>
        </w:rPr>
        <w:t>
      При необходимости государственному служащему, указанному в части третьей настоящего пункта, может быть выдана идентификационная карта.</w:t>
      </w:r>
    </w:p>
    <w:bookmarkEnd w:id="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30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шести месяцев после дня его первого официального опубликования).</w:t>
      </w:r>
      <w:r>
        <w:br/>
      </w:r>
      <w:r>
        <w:rPr>
          <w:rFonts w:ascii="Times New Roman"/>
          <w:b w:val="false"/>
          <w:i w:val="false"/>
          <w:color w:val="000000"/>
          <w:sz w:val="28"/>
        </w:rPr>
        <w:t>
</w:t>
      </w:r>
    </w:p>
    <w:bookmarkStart w:name="z162" w:id="167"/>
    <w:p>
      <w:pPr>
        <w:spacing w:after="0"/>
        <w:ind w:left="0"/>
        <w:jc w:val="left"/>
      </w:pPr>
      <w:r>
        <w:rPr>
          <w:rFonts w:ascii="Times New Roman"/>
          <w:b/>
          <w:i w:val="false"/>
          <w:color w:val="000000"/>
        </w:rPr>
        <w:t xml:space="preserve"> Глава 6. ПРОХОЖДЕНИЕ ГОСУДАРСТВЕННОЙ СЛУЖБЫ</w:t>
      </w:r>
    </w:p>
    <w:bookmarkEnd w:id="167"/>
    <w:p>
      <w:pPr>
        <w:spacing w:after="0"/>
        <w:ind w:left="0"/>
        <w:jc w:val="both"/>
      </w:pPr>
      <w:r>
        <w:rPr>
          <w:rFonts w:ascii="Times New Roman"/>
          <w:b/>
          <w:i w:val="false"/>
          <w:color w:val="000000"/>
          <w:sz w:val="28"/>
        </w:rPr>
        <w:t>Статья 31. Должностные инструкции</w:t>
      </w:r>
    </w:p>
    <w:p>
      <w:pPr>
        <w:spacing w:after="0"/>
        <w:ind w:left="0"/>
        <w:jc w:val="both"/>
      </w:pPr>
      <w:r>
        <w:rPr>
          <w:rFonts w:ascii="Times New Roman"/>
          <w:b w:val="false"/>
          <w:i w:val="false"/>
          <w:color w:val="000000"/>
          <w:sz w:val="28"/>
        </w:rPr>
        <w:t xml:space="preserve">
      Должностные полномочия и ответственность административных государственных служащих, вытекающие из установленных </w:t>
      </w:r>
      <w:r>
        <w:rPr>
          <w:rFonts w:ascii="Times New Roman"/>
          <w:b w:val="false"/>
          <w:i w:val="false"/>
          <w:color w:val="000000"/>
          <w:sz w:val="28"/>
        </w:rPr>
        <w:t>Конституцией</w:t>
      </w:r>
      <w:r>
        <w:rPr>
          <w:rFonts w:ascii="Times New Roman"/>
          <w:b w:val="false"/>
          <w:i w:val="false"/>
          <w:color w:val="000000"/>
          <w:sz w:val="28"/>
        </w:rPr>
        <w:t>, настоящим Законом, и иным законодательством Республики Казахстан, определяются на основе квалификационных требований и отражаются в должностных инструкциях.</w:t>
      </w:r>
    </w:p>
    <w:p>
      <w:pPr>
        <w:spacing w:after="0"/>
        <w:ind w:left="0"/>
        <w:jc w:val="both"/>
      </w:pPr>
      <w:r>
        <w:rPr>
          <w:rFonts w:ascii="Times New Roman"/>
          <w:b w:val="false"/>
          <w:i w:val="false"/>
          <w:color w:val="000000"/>
          <w:sz w:val="28"/>
        </w:rPr>
        <w:t>
      Должностные инструкции утверждаются должностным лицом, имеющим право назначения на государственную должность и освобождения от государственной должности, и содержат конкретный перечень функций, исполнение которых возлагается на государственную должность.</w:t>
      </w:r>
    </w:p>
    <w:p>
      <w:pPr>
        <w:spacing w:after="0"/>
        <w:ind w:left="0"/>
        <w:jc w:val="both"/>
      </w:pPr>
      <w:r>
        <w:rPr>
          <w:rFonts w:ascii="Times New Roman"/>
          <w:b w:val="false"/>
          <w:i w:val="false"/>
          <w:color w:val="000000"/>
          <w:sz w:val="28"/>
        </w:rPr>
        <w:t>
      Порядок разработки и утверждения должностных инструкций определяется уполномоченным органом.</w:t>
      </w:r>
    </w:p>
    <w:p>
      <w:pPr>
        <w:spacing w:after="0"/>
        <w:ind w:left="0"/>
        <w:jc w:val="both"/>
      </w:pPr>
      <w:r>
        <w:rPr>
          <w:rFonts w:ascii="Times New Roman"/>
          <w:b/>
          <w:i w:val="false"/>
          <w:color w:val="000000"/>
          <w:sz w:val="28"/>
        </w:rPr>
        <w:t>Статья 32. Рабочее время</w:t>
      </w:r>
    </w:p>
    <w:bookmarkStart w:name="z163" w:id="168"/>
    <w:p>
      <w:pPr>
        <w:spacing w:after="0"/>
        <w:ind w:left="0"/>
        <w:jc w:val="both"/>
      </w:pPr>
      <w:r>
        <w:rPr>
          <w:rFonts w:ascii="Times New Roman"/>
          <w:b w:val="false"/>
          <w:i w:val="false"/>
          <w:color w:val="000000"/>
          <w:sz w:val="28"/>
        </w:rPr>
        <w:t>
      1. Продолжительность рабочего времени государственных служащих определяется в соответствии с трудовым законодательством Республики Казахстан с учетом особенностей, предусмотренных настоящим Законом.</w:t>
      </w:r>
    </w:p>
    <w:bookmarkEnd w:id="168"/>
    <w:bookmarkStart w:name="z164" w:id="169"/>
    <w:p>
      <w:pPr>
        <w:spacing w:after="0"/>
        <w:ind w:left="0"/>
        <w:jc w:val="both"/>
      </w:pPr>
      <w:r>
        <w:rPr>
          <w:rFonts w:ascii="Times New Roman"/>
          <w:b w:val="false"/>
          <w:i w:val="false"/>
          <w:color w:val="000000"/>
          <w:sz w:val="28"/>
        </w:rPr>
        <w:t>
      2. Для государственных служащих устанавливается пятидневная рабочая неделя с двумя выходными днями.</w:t>
      </w:r>
    </w:p>
    <w:bookmarkEnd w:id="169"/>
    <w:bookmarkStart w:name="z165" w:id="170"/>
    <w:p>
      <w:pPr>
        <w:spacing w:after="0"/>
        <w:ind w:left="0"/>
        <w:jc w:val="both"/>
      </w:pPr>
      <w:r>
        <w:rPr>
          <w:rFonts w:ascii="Times New Roman"/>
          <w:b w:val="false"/>
          <w:i w:val="false"/>
          <w:color w:val="000000"/>
          <w:sz w:val="28"/>
        </w:rPr>
        <w:t>
      3. Правила трудового распорядка государственных служащих, утверждаемые государственными органами, устанавливают режим рабочего времени и времени отдыха.</w:t>
      </w:r>
    </w:p>
    <w:bookmarkEnd w:id="170"/>
    <w:bookmarkStart w:name="z166" w:id="171"/>
    <w:p>
      <w:pPr>
        <w:spacing w:after="0"/>
        <w:ind w:left="0"/>
        <w:jc w:val="both"/>
      </w:pPr>
      <w:r>
        <w:rPr>
          <w:rFonts w:ascii="Times New Roman"/>
          <w:b w:val="false"/>
          <w:i w:val="false"/>
          <w:color w:val="000000"/>
          <w:sz w:val="28"/>
        </w:rPr>
        <w:t>
      4. Для выполнения неотложных, заранее непредвиденных работ государственные служащие могут привлекаться к сверхурочной работе, к работе в выходные и праздничные дни в соответствии с трудовым законодательством Республики Казахстан.</w:t>
      </w:r>
    </w:p>
    <w:bookmarkEnd w:id="171"/>
    <w:p>
      <w:pPr>
        <w:spacing w:after="0"/>
        <w:ind w:left="0"/>
        <w:jc w:val="both"/>
      </w:pPr>
      <w:r>
        <w:rPr>
          <w:rFonts w:ascii="Times New Roman"/>
          <w:b w:val="false"/>
          <w:i w:val="false"/>
          <w:color w:val="000000"/>
          <w:sz w:val="28"/>
        </w:rPr>
        <w:t>
      В случаях, предусмотренных настоящим пунктом, государственному служащему предоставляются дни (часы) отдыха или работа компенсируется в соответствии с системой оплаты труда государственных служащих.</w:t>
      </w:r>
    </w:p>
    <w:p>
      <w:pPr>
        <w:spacing w:after="0"/>
        <w:ind w:left="0"/>
        <w:jc w:val="both"/>
      </w:pPr>
      <w:r>
        <w:rPr>
          <w:rFonts w:ascii="Times New Roman"/>
          <w:b/>
          <w:i w:val="false"/>
          <w:color w:val="000000"/>
          <w:sz w:val="28"/>
        </w:rPr>
        <w:t>Статья 33. Оценка деятельности государственных служащих</w:t>
      </w:r>
    </w:p>
    <w:bookmarkStart w:name="z167" w:id="172"/>
    <w:p>
      <w:pPr>
        <w:spacing w:after="0"/>
        <w:ind w:left="0"/>
        <w:jc w:val="both"/>
      </w:pPr>
      <w:r>
        <w:rPr>
          <w:rFonts w:ascii="Times New Roman"/>
          <w:b w:val="false"/>
          <w:i w:val="false"/>
          <w:color w:val="000000"/>
          <w:sz w:val="28"/>
        </w:rPr>
        <w:t>
      1. В целях определения эффективности и качества работы государственных служащих проводится оценка их деятельности.</w:t>
      </w:r>
    </w:p>
    <w:bookmarkEnd w:id="172"/>
    <w:p>
      <w:pPr>
        <w:spacing w:after="0"/>
        <w:ind w:left="0"/>
        <w:jc w:val="both"/>
      </w:pPr>
      <w:r>
        <w:rPr>
          <w:rFonts w:ascii="Times New Roman"/>
          <w:b w:val="false"/>
          <w:i w:val="false"/>
          <w:color w:val="000000"/>
          <w:sz w:val="28"/>
        </w:rPr>
        <w:t>
      Порядок и сроки проведения оценки деятельности государственных служащих определяются Президентом Республики Казахстан по представлению уполномоченного органа.</w:t>
      </w:r>
    </w:p>
    <w:p>
      <w:pPr>
        <w:spacing w:after="0"/>
        <w:ind w:left="0"/>
        <w:jc w:val="both"/>
      </w:pPr>
      <w:r>
        <w:rPr>
          <w:rFonts w:ascii="Times New Roman"/>
          <w:b w:val="false"/>
          <w:i w:val="false"/>
          <w:color w:val="000000"/>
          <w:sz w:val="28"/>
        </w:rPr>
        <w:t>
      Результаты оценки деятельности государственных служащих являются основанием для принятия решений по выплате бонусов, поощрению, обучению, ротации, понижению в государственной должности либо увольнению.</w:t>
      </w:r>
    </w:p>
    <w:bookmarkStart w:name="z168" w:id="173"/>
    <w:p>
      <w:pPr>
        <w:spacing w:after="0"/>
        <w:ind w:left="0"/>
        <w:jc w:val="both"/>
      </w:pPr>
      <w:r>
        <w:rPr>
          <w:rFonts w:ascii="Times New Roman"/>
          <w:b w:val="false"/>
          <w:i w:val="false"/>
          <w:color w:val="000000"/>
          <w:sz w:val="28"/>
        </w:rPr>
        <w:t>
      2. Оценка деятельности политических государственных служащих проводится уполномоченным лицом (органом), определяемым Президентом Республики Казахстан.</w:t>
      </w:r>
    </w:p>
    <w:bookmarkEnd w:id="173"/>
    <w:bookmarkStart w:name="z169" w:id="174"/>
    <w:p>
      <w:pPr>
        <w:spacing w:after="0"/>
        <w:ind w:left="0"/>
        <w:jc w:val="both"/>
      </w:pPr>
      <w:r>
        <w:rPr>
          <w:rFonts w:ascii="Times New Roman"/>
          <w:b w:val="false"/>
          <w:i w:val="false"/>
          <w:color w:val="000000"/>
          <w:sz w:val="28"/>
        </w:rPr>
        <w:t>
      3. Оценку деятельности ответственных секретарей центральных исполнительных органов, Секретаря Высшего Судебного Совета – руководителя Аппарата Высшего Судебного Совета Республики Казахстан проводит Администрация Президента Республики Казахстан.</w:t>
      </w:r>
    </w:p>
    <w:bookmarkEnd w:id="174"/>
    <w:bookmarkStart w:name="z170" w:id="175"/>
    <w:p>
      <w:pPr>
        <w:spacing w:after="0"/>
        <w:ind w:left="0"/>
        <w:jc w:val="both"/>
      </w:pPr>
      <w:r>
        <w:rPr>
          <w:rFonts w:ascii="Times New Roman"/>
          <w:b w:val="false"/>
          <w:i w:val="false"/>
          <w:color w:val="000000"/>
          <w:sz w:val="28"/>
        </w:rPr>
        <w:t>
      4. Оценка деятельности административных государственных служащих корпуса "А" проводится должностным лицом (органом), имеющим право назначения на государственную должность и освобождения от государственной должности административного государственного служащего корпуса "А".</w:t>
      </w:r>
    </w:p>
    <w:bookmarkEnd w:id="175"/>
    <w:p>
      <w:pPr>
        <w:spacing w:after="0"/>
        <w:ind w:left="0"/>
        <w:jc w:val="both"/>
      </w:pPr>
      <w:r>
        <w:rPr>
          <w:rFonts w:ascii="Times New Roman"/>
          <w:b w:val="false"/>
          <w:i w:val="false"/>
          <w:color w:val="000000"/>
          <w:sz w:val="28"/>
        </w:rPr>
        <w:t>
      Методика оценки деятельности административных государственных служащих корпуса "А" утверждается уполномоченным органом.</w:t>
      </w:r>
    </w:p>
    <w:p>
      <w:pPr>
        <w:spacing w:after="0"/>
        <w:ind w:left="0"/>
        <w:jc w:val="both"/>
      </w:pPr>
      <w:r>
        <w:rPr>
          <w:rFonts w:ascii="Times New Roman"/>
          <w:b w:val="false"/>
          <w:i w:val="false"/>
          <w:color w:val="000000"/>
          <w:sz w:val="28"/>
        </w:rPr>
        <w:t>
      Неудовлетворительная оценка административного государственного служащего корпуса "А" является основанием для расторжения с ним трудового договора по согласованию с уполномоченной комиссией.</w:t>
      </w:r>
    </w:p>
    <w:bookmarkStart w:name="z171" w:id="176"/>
    <w:p>
      <w:pPr>
        <w:spacing w:after="0"/>
        <w:ind w:left="0"/>
        <w:jc w:val="both"/>
      </w:pPr>
      <w:r>
        <w:rPr>
          <w:rFonts w:ascii="Times New Roman"/>
          <w:b w:val="false"/>
          <w:i w:val="false"/>
          <w:color w:val="000000"/>
          <w:sz w:val="28"/>
        </w:rPr>
        <w:t>
      5. Государственные органы разрабатывают и утверждают методику оценки деятельности административных государственных служащих корпуса "Б" на основе типовой методики, утвержденной уполномоченным органом.</w:t>
      </w:r>
    </w:p>
    <w:bookmarkEnd w:id="176"/>
    <w:bookmarkStart w:name="z172" w:id="177"/>
    <w:p>
      <w:pPr>
        <w:spacing w:after="0"/>
        <w:ind w:left="0"/>
        <w:jc w:val="both"/>
      </w:pPr>
      <w:r>
        <w:rPr>
          <w:rFonts w:ascii="Times New Roman"/>
          <w:b w:val="false"/>
          <w:i w:val="false"/>
          <w:color w:val="000000"/>
          <w:sz w:val="28"/>
        </w:rPr>
        <w:t>
      6. Получение административным государственным служащим корпуса "Б" в течение двух лет подряд неудовлетворительных оценок влечет понижение его в государственной должности при соответствии его квалификационным требованиям и наличии вакантной нижестоящей государственной должности.</w:t>
      </w:r>
    </w:p>
    <w:bookmarkEnd w:id="177"/>
    <w:p>
      <w:pPr>
        <w:spacing w:after="0"/>
        <w:ind w:left="0"/>
        <w:jc w:val="both"/>
      </w:pPr>
      <w:r>
        <w:rPr>
          <w:rFonts w:ascii="Times New Roman"/>
          <w:b w:val="false"/>
          <w:i w:val="false"/>
          <w:color w:val="000000"/>
          <w:sz w:val="28"/>
        </w:rPr>
        <w:t>
      При отсутствии вакантной нижестоящей государственной должности или отказе государственного служащего от предложенной государственной должности государственный служащий увольняется с занимаемой государственной должности.</w:t>
      </w:r>
    </w:p>
    <w:bookmarkStart w:name="z173" w:id="178"/>
    <w:p>
      <w:pPr>
        <w:spacing w:after="0"/>
        <w:ind w:left="0"/>
        <w:jc w:val="both"/>
      </w:pPr>
      <w:r>
        <w:rPr>
          <w:rFonts w:ascii="Times New Roman"/>
          <w:b w:val="false"/>
          <w:i w:val="false"/>
          <w:color w:val="000000"/>
          <w:sz w:val="28"/>
        </w:rPr>
        <w:t>
      7. Государственный служащий вправе обжаловать результаты оценки его деятельности в порядке, установленном законодательством Республики Казахстан.</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33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34. Обучение государственных служащих</w:t>
      </w:r>
    </w:p>
    <w:bookmarkStart w:name="z174" w:id="179"/>
    <w:p>
      <w:pPr>
        <w:spacing w:after="0"/>
        <w:ind w:left="0"/>
        <w:jc w:val="both"/>
      </w:pPr>
      <w:r>
        <w:rPr>
          <w:rFonts w:ascii="Times New Roman"/>
          <w:b w:val="false"/>
          <w:i w:val="false"/>
          <w:color w:val="000000"/>
          <w:sz w:val="28"/>
        </w:rPr>
        <w:t>
      1. Обучение государственных служащих включает подготовку, переподготовку и повышение квалификации государственных служащих.</w:t>
      </w:r>
    </w:p>
    <w:bookmarkEnd w:id="179"/>
    <w:p>
      <w:pPr>
        <w:spacing w:after="0"/>
        <w:ind w:left="0"/>
        <w:jc w:val="both"/>
      </w:pPr>
      <w:r>
        <w:rPr>
          <w:rFonts w:ascii="Times New Roman"/>
          <w:b w:val="false"/>
          <w:i w:val="false"/>
          <w:color w:val="000000"/>
          <w:sz w:val="28"/>
        </w:rPr>
        <w:t>
      Подготовка государственных служащих – процесс обучения для получения академической и ученой степени по программам послевузовского образования.</w:t>
      </w:r>
    </w:p>
    <w:p>
      <w:pPr>
        <w:spacing w:after="0"/>
        <w:ind w:left="0"/>
        <w:jc w:val="both"/>
      </w:pPr>
      <w:r>
        <w:rPr>
          <w:rFonts w:ascii="Times New Roman"/>
          <w:b w:val="false"/>
          <w:i w:val="false"/>
          <w:color w:val="000000"/>
          <w:sz w:val="28"/>
        </w:rPr>
        <w:t>
      Переподготовка государственных служащих – курсы обучения для получения дополнительных профессиональных знаний.</w:t>
      </w:r>
    </w:p>
    <w:p>
      <w:pPr>
        <w:spacing w:after="0"/>
        <w:ind w:left="0"/>
        <w:jc w:val="both"/>
      </w:pPr>
      <w:r>
        <w:rPr>
          <w:rFonts w:ascii="Times New Roman"/>
          <w:b w:val="false"/>
          <w:i w:val="false"/>
          <w:color w:val="000000"/>
          <w:sz w:val="28"/>
        </w:rPr>
        <w:t>
      Повышение квалификации государственных служащих – обучающие семинары для совершенствования их компетенций.</w:t>
      </w:r>
    </w:p>
    <w:bookmarkStart w:name="z175" w:id="180"/>
    <w:p>
      <w:pPr>
        <w:spacing w:after="0"/>
        <w:ind w:left="0"/>
        <w:jc w:val="both"/>
      </w:pPr>
      <w:r>
        <w:rPr>
          <w:rFonts w:ascii="Times New Roman"/>
          <w:b w:val="false"/>
          <w:i w:val="false"/>
          <w:color w:val="000000"/>
          <w:sz w:val="28"/>
        </w:rPr>
        <w:t>
      2. Административные государственные служащие проходят повышение квалификации не реже одного раза в три года.</w:t>
      </w:r>
    </w:p>
    <w:bookmarkEnd w:id="180"/>
    <w:bookmarkStart w:name="z176" w:id="181"/>
    <w:p>
      <w:pPr>
        <w:spacing w:after="0"/>
        <w:ind w:left="0"/>
        <w:jc w:val="both"/>
      </w:pPr>
      <w:r>
        <w:rPr>
          <w:rFonts w:ascii="Times New Roman"/>
          <w:b w:val="false"/>
          <w:i w:val="false"/>
          <w:color w:val="000000"/>
          <w:sz w:val="28"/>
        </w:rPr>
        <w:t>
      3. Приобретение услуг по переподготовке и повышению квалификации государственных служащих осуществляется в организациях образования при Президенте Республики Казахстан и их филиалах, а также в автономных организациях образования.</w:t>
      </w:r>
    </w:p>
    <w:bookmarkEnd w:id="181"/>
    <w:p>
      <w:pPr>
        <w:spacing w:after="0"/>
        <w:ind w:left="0"/>
        <w:jc w:val="both"/>
      </w:pPr>
      <w:r>
        <w:rPr>
          <w:rFonts w:ascii="Times New Roman"/>
          <w:b w:val="false"/>
          <w:i w:val="false"/>
          <w:color w:val="000000"/>
          <w:sz w:val="28"/>
        </w:rPr>
        <w:t>
      Повышение квалификации государственных служащих может осуществляться и в иных организациях образования по профилю деятельности государственного органа.</w:t>
      </w:r>
    </w:p>
    <w:bookmarkStart w:name="z315" w:id="182"/>
    <w:p>
      <w:pPr>
        <w:spacing w:after="0"/>
        <w:ind w:left="0"/>
        <w:jc w:val="both"/>
      </w:pPr>
      <w:r>
        <w:rPr>
          <w:rFonts w:ascii="Times New Roman"/>
          <w:b w:val="false"/>
          <w:i w:val="false"/>
          <w:color w:val="000000"/>
          <w:sz w:val="28"/>
        </w:rPr>
        <w:t>
      4. Порядок подготовки, переподготовки и повышения квалификации государственных служащих определяется Правительством Республики Казахстан по согласованию с Администрацией Президента Республики Казахстан.</w:t>
      </w:r>
    </w:p>
    <w:bookmarkEnd w:id="1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34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35. Поощрения</w:t>
      </w:r>
    </w:p>
    <w:bookmarkStart w:name="z178" w:id="183"/>
    <w:p>
      <w:pPr>
        <w:spacing w:after="0"/>
        <w:ind w:left="0"/>
        <w:jc w:val="both"/>
      </w:pPr>
      <w:r>
        <w:rPr>
          <w:rFonts w:ascii="Times New Roman"/>
          <w:b w:val="false"/>
          <w:i w:val="false"/>
          <w:color w:val="000000"/>
          <w:sz w:val="28"/>
        </w:rPr>
        <w:t>
      1. Поощрения государственных служащих применяются за образцовое выполнение должностных обязанностей, безупречную государственную службу, выполнение заданий особой важности и сложности и другие достижения в работе, а также по результатам оценки их деятельности.</w:t>
      </w:r>
    </w:p>
    <w:bookmarkEnd w:id="183"/>
    <w:p>
      <w:pPr>
        <w:spacing w:after="0"/>
        <w:ind w:left="0"/>
        <w:jc w:val="both"/>
      </w:pPr>
      <w:r>
        <w:rPr>
          <w:rFonts w:ascii="Times New Roman"/>
          <w:b w:val="false"/>
          <w:i w:val="false"/>
          <w:color w:val="000000"/>
          <w:sz w:val="28"/>
        </w:rPr>
        <w:t>
      К государственным служащим могут применяться следующие поощрения:</w:t>
      </w:r>
    </w:p>
    <w:p>
      <w:pPr>
        <w:spacing w:after="0"/>
        <w:ind w:left="0"/>
        <w:jc w:val="both"/>
      </w:pPr>
      <w:r>
        <w:rPr>
          <w:rFonts w:ascii="Times New Roman"/>
          <w:b w:val="false"/>
          <w:i w:val="false"/>
          <w:color w:val="000000"/>
          <w:sz w:val="28"/>
        </w:rPr>
        <w:t>
      1) единовременное денежное вознаграждение;</w:t>
      </w:r>
    </w:p>
    <w:p>
      <w:pPr>
        <w:spacing w:after="0"/>
        <w:ind w:left="0"/>
        <w:jc w:val="both"/>
      </w:pPr>
      <w:r>
        <w:rPr>
          <w:rFonts w:ascii="Times New Roman"/>
          <w:b w:val="false"/>
          <w:i w:val="false"/>
          <w:color w:val="000000"/>
          <w:sz w:val="28"/>
        </w:rPr>
        <w:t>
      2) объявление благодарности;</w:t>
      </w:r>
    </w:p>
    <w:p>
      <w:pPr>
        <w:spacing w:after="0"/>
        <w:ind w:left="0"/>
        <w:jc w:val="both"/>
      </w:pPr>
      <w:r>
        <w:rPr>
          <w:rFonts w:ascii="Times New Roman"/>
          <w:b w:val="false"/>
          <w:i w:val="false"/>
          <w:color w:val="000000"/>
          <w:sz w:val="28"/>
        </w:rPr>
        <w:t>
      3) награждение ценным подарком;</w:t>
      </w:r>
    </w:p>
    <w:p>
      <w:pPr>
        <w:spacing w:after="0"/>
        <w:ind w:left="0"/>
        <w:jc w:val="both"/>
      </w:pPr>
      <w:r>
        <w:rPr>
          <w:rFonts w:ascii="Times New Roman"/>
          <w:b w:val="false"/>
          <w:i w:val="false"/>
          <w:color w:val="000000"/>
          <w:sz w:val="28"/>
        </w:rPr>
        <w:t>
      4) награждение грамотой;</w:t>
      </w:r>
    </w:p>
    <w:p>
      <w:pPr>
        <w:spacing w:after="0"/>
        <w:ind w:left="0"/>
        <w:jc w:val="both"/>
      </w:pPr>
      <w:r>
        <w:rPr>
          <w:rFonts w:ascii="Times New Roman"/>
          <w:b w:val="false"/>
          <w:i w:val="false"/>
          <w:color w:val="000000"/>
          <w:sz w:val="28"/>
        </w:rPr>
        <w:t>
      5) присвоение почетного звания;</w:t>
      </w:r>
    </w:p>
    <w:p>
      <w:pPr>
        <w:spacing w:after="0"/>
        <w:ind w:left="0"/>
        <w:jc w:val="both"/>
      </w:pPr>
      <w:r>
        <w:rPr>
          <w:rFonts w:ascii="Times New Roman"/>
          <w:b w:val="false"/>
          <w:i w:val="false"/>
          <w:color w:val="000000"/>
          <w:sz w:val="28"/>
        </w:rPr>
        <w:t>
      6) иные формы поощрения, в том числе награждение ведомственными наградами.</w:t>
      </w:r>
    </w:p>
    <w:bookmarkStart w:name="z179" w:id="184"/>
    <w:p>
      <w:pPr>
        <w:spacing w:after="0"/>
        <w:ind w:left="0"/>
        <w:jc w:val="both"/>
      </w:pPr>
      <w:r>
        <w:rPr>
          <w:rFonts w:ascii="Times New Roman"/>
          <w:b w:val="false"/>
          <w:i w:val="false"/>
          <w:color w:val="000000"/>
          <w:sz w:val="28"/>
        </w:rPr>
        <w:t>
      2. За одно и то же отличие государственному служащему может быть применено только одно поощрение.</w:t>
      </w:r>
    </w:p>
    <w:bookmarkEnd w:id="184"/>
    <w:p>
      <w:pPr>
        <w:spacing w:after="0"/>
        <w:ind w:left="0"/>
        <w:jc w:val="both"/>
      </w:pPr>
      <w:r>
        <w:rPr>
          <w:rFonts w:ascii="Times New Roman"/>
          <w:b w:val="false"/>
          <w:i w:val="false"/>
          <w:color w:val="000000"/>
          <w:sz w:val="28"/>
        </w:rPr>
        <w:t>
      Порядок применения поощрений определяется актами государственных органов.</w:t>
      </w:r>
    </w:p>
    <w:bookmarkStart w:name="z180" w:id="185"/>
    <w:p>
      <w:pPr>
        <w:spacing w:after="0"/>
        <w:ind w:left="0"/>
        <w:jc w:val="both"/>
      </w:pPr>
      <w:r>
        <w:rPr>
          <w:rFonts w:ascii="Times New Roman"/>
          <w:b w:val="false"/>
          <w:i w:val="false"/>
          <w:color w:val="000000"/>
          <w:sz w:val="28"/>
        </w:rPr>
        <w:t xml:space="preserve">
      3. За особые заслуги государственные служащие могут быть представлены к награждению государственными наградами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государственных наградах Республики Казахстан".</w:t>
      </w:r>
    </w:p>
    <w:bookmarkEnd w:id="185"/>
    <w:p>
      <w:pPr>
        <w:spacing w:after="0"/>
        <w:ind w:left="0"/>
        <w:jc w:val="both"/>
      </w:pPr>
      <w:r>
        <w:rPr>
          <w:rFonts w:ascii="Times New Roman"/>
          <w:b/>
          <w:i w:val="false"/>
          <w:color w:val="000000"/>
          <w:sz w:val="28"/>
        </w:rPr>
        <w:t>Статья 36. Стажировка государственных служащих</w:t>
      </w:r>
    </w:p>
    <w:p>
      <w:pPr>
        <w:spacing w:after="0"/>
        <w:ind w:left="0"/>
        <w:jc w:val="both"/>
      </w:pPr>
      <w:r>
        <w:rPr>
          <w:rFonts w:ascii="Times New Roman"/>
          <w:b w:val="false"/>
          <w:i w:val="false"/>
          <w:color w:val="000000"/>
          <w:sz w:val="28"/>
        </w:rPr>
        <w:t>
      В целях приобретения государственными служащими профессиональных знаний и опыта вне места постоянной работы по направлению государственных органов проводится их стажировка. В период прохождения стажировки за государственными служащими сохраняются место работы (государственная должность) и заработная плата.</w:t>
      </w:r>
    </w:p>
    <w:p>
      <w:pPr>
        <w:spacing w:after="0"/>
        <w:ind w:left="0"/>
        <w:jc w:val="both"/>
      </w:pPr>
      <w:r>
        <w:rPr>
          <w:rFonts w:ascii="Times New Roman"/>
          <w:b w:val="false"/>
          <w:i w:val="false"/>
          <w:color w:val="000000"/>
          <w:sz w:val="28"/>
        </w:rPr>
        <w:t>
      Стажировка административных государственных служащих осуществляется в порядке, определяемом уполномоченным органом.</w:t>
      </w:r>
    </w:p>
    <w:p>
      <w:pPr>
        <w:spacing w:after="0"/>
        <w:ind w:left="0"/>
        <w:jc w:val="both"/>
      </w:pPr>
      <w:r>
        <w:rPr>
          <w:rFonts w:ascii="Times New Roman"/>
          <w:b/>
          <w:i w:val="false"/>
          <w:color w:val="000000"/>
          <w:sz w:val="28"/>
        </w:rPr>
        <w:t>Статья 37. Продвижение по государственной службе</w:t>
      </w:r>
    </w:p>
    <w:bookmarkStart w:name="z181" w:id="186"/>
    <w:p>
      <w:pPr>
        <w:spacing w:after="0"/>
        <w:ind w:left="0"/>
        <w:jc w:val="both"/>
      </w:pPr>
      <w:r>
        <w:rPr>
          <w:rFonts w:ascii="Times New Roman"/>
          <w:b w:val="false"/>
          <w:i w:val="false"/>
          <w:color w:val="000000"/>
          <w:sz w:val="28"/>
        </w:rPr>
        <w:t>
      1. Продвижение по государственной службе государственных служащих осуществляется с учетом их квалификации, компетенций, способностей, заслуг и добросовестного исполнения своих служебных обязанностей.</w:t>
      </w:r>
    </w:p>
    <w:bookmarkEnd w:id="186"/>
    <w:bookmarkStart w:name="z182" w:id="187"/>
    <w:p>
      <w:pPr>
        <w:spacing w:after="0"/>
        <w:ind w:left="0"/>
        <w:jc w:val="both"/>
      </w:pPr>
      <w:r>
        <w:rPr>
          <w:rFonts w:ascii="Times New Roman"/>
          <w:b w:val="false"/>
          <w:i w:val="false"/>
          <w:color w:val="000000"/>
          <w:sz w:val="28"/>
        </w:rPr>
        <w:t>
      2. Продвижение по государственной службе в государственном органе предусматривает последовательное занятие вышестоящих государственных должностей, предусмотренных штатным расписанием государственного органа.</w:t>
      </w:r>
    </w:p>
    <w:bookmarkEnd w:id="187"/>
    <w:p>
      <w:pPr>
        <w:spacing w:after="0"/>
        <w:ind w:left="0"/>
        <w:jc w:val="both"/>
      </w:pPr>
      <w:r>
        <w:rPr>
          <w:rFonts w:ascii="Times New Roman"/>
          <w:b w:val="false"/>
          <w:i w:val="false"/>
          <w:color w:val="000000"/>
          <w:sz w:val="28"/>
        </w:rPr>
        <w:t>
      Под вышестоящими государственными должностями в других государственных органах подразумеваются государственные должности, к которым предъявляются более высокие квалификационные требования, а при равенстве квалификационных требований установлена более высокая заработная плата.</w:t>
      </w:r>
    </w:p>
    <w:bookmarkStart w:name="z183" w:id="188"/>
    <w:p>
      <w:pPr>
        <w:spacing w:after="0"/>
        <w:ind w:left="0"/>
        <w:jc w:val="both"/>
      </w:pPr>
      <w:r>
        <w:rPr>
          <w:rFonts w:ascii="Times New Roman"/>
          <w:b w:val="false"/>
          <w:i w:val="false"/>
          <w:color w:val="000000"/>
          <w:sz w:val="28"/>
        </w:rPr>
        <w:t>
      3. При наличии у государственного служащего неснятого дисциплинарного взыскания за нарушение норм служебной этики либо совершение дисциплинарного проступка, дискредитирующего государственную службу, занятие им государственной должности в порядке перевода, а также по итогам конкурсов не допускается.</w:t>
      </w:r>
    </w:p>
    <w:bookmarkEnd w:id="1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37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38. Временное возложение обязанностей</w:t>
      </w:r>
    </w:p>
    <w:bookmarkStart w:name="z184" w:id="189"/>
    <w:p>
      <w:pPr>
        <w:spacing w:after="0"/>
        <w:ind w:left="0"/>
        <w:jc w:val="both"/>
      </w:pPr>
      <w:r>
        <w:rPr>
          <w:rFonts w:ascii="Times New Roman"/>
          <w:b w:val="false"/>
          <w:i w:val="false"/>
          <w:color w:val="000000"/>
          <w:sz w:val="28"/>
        </w:rPr>
        <w:t>
      1. В связи со служебной необходимостью на государственного служащего без освобождения от занимаемой государственной должности могут быть временно возложены обязанности другой государственной должности, за исключением случаев, установленных настоящим Законом и актами Президента Республики Казахстан.</w:t>
      </w:r>
    </w:p>
    <w:bookmarkEnd w:id="189"/>
    <w:bookmarkStart w:name="z371" w:id="190"/>
    <w:p>
      <w:pPr>
        <w:spacing w:after="0"/>
        <w:ind w:left="0"/>
        <w:jc w:val="both"/>
      </w:pPr>
      <w:r>
        <w:rPr>
          <w:rFonts w:ascii="Times New Roman"/>
          <w:b w:val="false"/>
          <w:i w:val="false"/>
          <w:color w:val="000000"/>
          <w:sz w:val="28"/>
        </w:rPr>
        <w:t>
      Временное возложение обязанностей руководителей самостоятельных структурных подразделений центральных государственных органов, руководителей территориальных подразделений центральных государственных органов и их ведомств, областных исполнительных органов, исполнительных органов городов республиканского значения, столицы, финансируемых из местного бюджета, районных, городских исполнительных органов, финансируемых из местного бюджета, заместителей акимов городов и районов допускается на период, не превышающий трех месяцев.</w:t>
      </w:r>
    </w:p>
    <w:bookmarkEnd w:id="190"/>
    <w:bookmarkStart w:name="z372" w:id="191"/>
    <w:p>
      <w:pPr>
        <w:spacing w:after="0"/>
        <w:ind w:left="0"/>
        <w:jc w:val="both"/>
      </w:pPr>
      <w:r>
        <w:rPr>
          <w:rFonts w:ascii="Times New Roman"/>
          <w:b w:val="false"/>
          <w:i w:val="false"/>
          <w:color w:val="000000"/>
          <w:sz w:val="28"/>
        </w:rPr>
        <w:t>
      При этом на помощников и советников первых руководителей государственных органов не могут быть возложены обязанности руководящей государственной должности.</w:t>
      </w:r>
    </w:p>
    <w:bookmarkEnd w:id="191"/>
    <w:bookmarkStart w:name="z185" w:id="192"/>
    <w:p>
      <w:pPr>
        <w:spacing w:after="0"/>
        <w:ind w:left="0"/>
        <w:jc w:val="both"/>
      </w:pPr>
      <w:r>
        <w:rPr>
          <w:rFonts w:ascii="Times New Roman"/>
          <w:b w:val="false"/>
          <w:i w:val="false"/>
          <w:color w:val="000000"/>
          <w:sz w:val="28"/>
        </w:rPr>
        <w:t>
      2. Государственному служащему устанавливается доплата в соответствии с законодательством Республики Казахстан за временное совмещение государственных должностей и выполнение обязанностей временно отсутствующего государственного служащего.</w:t>
      </w:r>
    </w:p>
    <w:bookmarkEnd w:id="1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38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39. Прикомандирование государственных служащих к государственным органам, загранучреждениям Республики Казахстан и иным организациям</w:t>
      </w:r>
    </w:p>
    <w:bookmarkStart w:name="z316" w:id="193"/>
    <w:p>
      <w:pPr>
        <w:spacing w:after="0"/>
        <w:ind w:left="0"/>
        <w:jc w:val="both"/>
      </w:pPr>
      <w:r>
        <w:rPr>
          <w:rFonts w:ascii="Times New Roman"/>
          <w:b w:val="false"/>
          <w:i w:val="false"/>
          <w:color w:val="000000"/>
          <w:sz w:val="28"/>
        </w:rPr>
        <w:t>
      1. Государственные служащие с целью выполнения задач, поставленных перед государственными органами, могут быть прикомандированы к государственным органам, загранучреждениям Республики Казахстан, международным и иным организациям по согласованию с их первыми руководителями в порядке, определяемом Правительством Республики Казахстан по согласованию с Администрацией Президента Республики Казахстан.</w:t>
      </w:r>
    </w:p>
    <w:bookmarkEnd w:id="193"/>
    <w:bookmarkStart w:name="z187" w:id="194"/>
    <w:p>
      <w:pPr>
        <w:spacing w:after="0"/>
        <w:ind w:left="0"/>
        <w:jc w:val="both"/>
      </w:pPr>
      <w:r>
        <w:rPr>
          <w:rFonts w:ascii="Times New Roman"/>
          <w:b w:val="false"/>
          <w:i w:val="false"/>
          <w:color w:val="000000"/>
          <w:sz w:val="28"/>
        </w:rPr>
        <w:t>
      2. За прикомандированными государственными служащими сохраняются прежнее место работы (государственная должность), а также права, гарантии, льготы, компенсации, надбавки, выплаты, пенсионное обеспечение и социальная защита, установленные настоящим Законом и иными нормативными правовыми актами Республики Казахстан.</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39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40. Призыв государственных служащих на воинскую службу</w:t>
      </w:r>
    </w:p>
    <w:p>
      <w:pPr>
        <w:spacing w:after="0"/>
        <w:ind w:left="0"/>
        <w:jc w:val="both"/>
      </w:pPr>
      <w:r>
        <w:rPr>
          <w:rFonts w:ascii="Times New Roman"/>
          <w:b w:val="false"/>
          <w:i w:val="false"/>
          <w:color w:val="000000"/>
          <w:sz w:val="28"/>
        </w:rPr>
        <w:t>
      Государственным служащим в случае их призыва на срочную воинскую службу в соответствии с законодательством Республики Казахстан предоставляется отпуск без сохранения заработной платы и за ними сохраняется место работы (государственная должность) на период срочной воинской службы.</w:t>
      </w:r>
    </w:p>
    <w:p>
      <w:pPr>
        <w:spacing w:after="0"/>
        <w:ind w:left="0"/>
        <w:jc w:val="both"/>
      </w:pPr>
      <w:r>
        <w:rPr>
          <w:rFonts w:ascii="Times New Roman"/>
          <w:b/>
          <w:i w:val="false"/>
          <w:color w:val="000000"/>
          <w:sz w:val="28"/>
        </w:rPr>
        <w:t>Статья 41. Ротация государственных служащих</w:t>
      </w:r>
    </w:p>
    <w:bookmarkStart w:name="z373" w:id="195"/>
    <w:p>
      <w:pPr>
        <w:spacing w:after="0"/>
        <w:ind w:left="0"/>
        <w:jc w:val="both"/>
      </w:pPr>
      <w:r>
        <w:rPr>
          <w:rFonts w:ascii="Times New Roman"/>
          <w:b w:val="false"/>
          <w:i w:val="false"/>
          <w:color w:val="000000"/>
          <w:sz w:val="28"/>
        </w:rPr>
        <w:t>
      1. В целях обеспечения более эффективного использования профессионального потенциала при прохождении государственной службы осуществляется ротация государственных служащих.</w:t>
      </w:r>
    </w:p>
    <w:bookmarkEnd w:id="195"/>
    <w:bookmarkStart w:name="z374" w:id="196"/>
    <w:p>
      <w:pPr>
        <w:spacing w:after="0"/>
        <w:ind w:left="0"/>
        <w:jc w:val="both"/>
      </w:pPr>
      <w:r>
        <w:rPr>
          <w:rFonts w:ascii="Times New Roman"/>
          <w:b w:val="false"/>
          <w:i w:val="false"/>
          <w:color w:val="000000"/>
          <w:sz w:val="28"/>
        </w:rPr>
        <w:t>
      Под ротацией политических государственных служащих и административных государственных служащих корпуса "А" понимаются их должностные перемещения соответственно на вакантные или временно вакантные политические государственные должности и административные государственные должности корпуса "А" либо между политическими государственными служащими и административными государственными служащими корпуса "А".</w:t>
      </w:r>
    </w:p>
    <w:bookmarkEnd w:id="196"/>
    <w:bookmarkStart w:name="z375" w:id="197"/>
    <w:p>
      <w:pPr>
        <w:spacing w:after="0"/>
        <w:ind w:left="0"/>
        <w:jc w:val="both"/>
      </w:pPr>
      <w:r>
        <w:rPr>
          <w:rFonts w:ascii="Times New Roman"/>
          <w:b w:val="false"/>
          <w:i w:val="false"/>
          <w:color w:val="000000"/>
          <w:sz w:val="28"/>
        </w:rPr>
        <w:t>
      Под ротацией административных государственных служащих корпуса "Б" понимаются должностные перемещения между административными государственными служащими корпуса "Б", за исключением случаев, предусмотренных законом, определяющим правовые основы, а также порядок организации деятельности дипломатической службы Республики Казахстан.</w:t>
      </w:r>
    </w:p>
    <w:bookmarkEnd w:id="197"/>
    <w:bookmarkStart w:name="z376" w:id="198"/>
    <w:p>
      <w:pPr>
        <w:spacing w:after="0"/>
        <w:ind w:left="0"/>
        <w:jc w:val="both"/>
      </w:pPr>
      <w:r>
        <w:rPr>
          <w:rFonts w:ascii="Times New Roman"/>
          <w:b w:val="false"/>
          <w:i w:val="false"/>
          <w:color w:val="000000"/>
          <w:sz w:val="28"/>
        </w:rPr>
        <w:t>
      2. Порядок и сроки проведения ротации, категории и должности государственных служащих, подлежащих ротации, определяются Президентом Республики Казахстан, за исключением случаев, предусмотренных законом, определяющим правовые основы, а также порядок организации деятельности дипломатической службы Республики Казахстан.</w:t>
      </w:r>
    </w:p>
    <w:bookmarkEnd w:id="198"/>
    <w:bookmarkStart w:name="z377" w:id="199"/>
    <w:p>
      <w:pPr>
        <w:spacing w:after="0"/>
        <w:ind w:left="0"/>
        <w:jc w:val="both"/>
      </w:pPr>
      <w:r>
        <w:rPr>
          <w:rFonts w:ascii="Times New Roman"/>
          <w:b w:val="false"/>
          <w:i w:val="false"/>
          <w:color w:val="000000"/>
          <w:sz w:val="28"/>
        </w:rPr>
        <w:t>
      При ротации в другую местность административные государственные служащие обеспечиваются служебным жилищем в соответствии с Законом Республики Казахстан "О жилищных отношениях".</w:t>
      </w:r>
    </w:p>
    <w:bookmarkEnd w:id="199"/>
    <w:bookmarkStart w:name="z378" w:id="200"/>
    <w:p>
      <w:pPr>
        <w:spacing w:after="0"/>
        <w:ind w:left="0"/>
        <w:jc w:val="both"/>
      </w:pPr>
      <w:r>
        <w:rPr>
          <w:rFonts w:ascii="Times New Roman"/>
          <w:b w:val="false"/>
          <w:i w:val="false"/>
          <w:color w:val="000000"/>
          <w:sz w:val="28"/>
        </w:rPr>
        <w:t>
      Координацию межрегиональной ротации административных государственных служащих корпуса "Б" осуществляет уполномоченный орган по делам государственной службы.</w:t>
      </w:r>
    </w:p>
    <w:bookmarkEnd w:id="200"/>
    <w:bookmarkStart w:name="z379" w:id="201"/>
    <w:p>
      <w:pPr>
        <w:spacing w:after="0"/>
        <w:ind w:left="0"/>
        <w:jc w:val="both"/>
      </w:pPr>
      <w:r>
        <w:rPr>
          <w:rFonts w:ascii="Times New Roman"/>
          <w:b w:val="false"/>
          <w:i w:val="false"/>
          <w:color w:val="000000"/>
          <w:sz w:val="28"/>
        </w:rPr>
        <w:t>
      Ротация, связанная с переездом в другую местность государственных служащих, являющихся инвалидами, беременными, одинокими родителями, воспитывающими ребенка в возрасте до четырнадцати лет, имеющими (являющимися опекунами) детей-инвалидов, в том числе усыновленных (удочеренных), или на иждивении которых находятся престарелые родители, допускается только по согласию данных государственных служащих, если иное не предусмотрено законом, определяющим правовые основы, а также порядок организации деятельности дипломатической службы Республики Казахстан.</w:t>
      </w:r>
    </w:p>
    <w:bookmarkEnd w:id="201"/>
    <w:bookmarkStart w:name="z380" w:id="202"/>
    <w:p>
      <w:pPr>
        <w:spacing w:after="0"/>
        <w:ind w:left="0"/>
        <w:jc w:val="both"/>
      </w:pPr>
      <w:r>
        <w:rPr>
          <w:rFonts w:ascii="Times New Roman"/>
          <w:b w:val="false"/>
          <w:i w:val="false"/>
          <w:color w:val="000000"/>
          <w:sz w:val="28"/>
        </w:rPr>
        <w:t>
      Указанные обстоятельства должны быть документально подтверждены.</w:t>
      </w:r>
    </w:p>
    <w:bookmarkEnd w:id="2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41 в редакции Закона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42. Прием на работу граждан в период создания государственного органа</w:t>
      </w:r>
    </w:p>
    <w:bookmarkStart w:name="z190" w:id="203"/>
    <w:p>
      <w:pPr>
        <w:spacing w:after="0"/>
        <w:ind w:left="0"/>
        <w:jc w:val="both"/>
      </w:pPr>
      <w:r>
        <w:rPr>
          <w:rFonts w:ascii="Times New Roman"/>
          <w:b w:val="false"/>
          <w:i w:val="false"/>
          <w:color w:val="000000"/>
          <w:sz w:val="28"/>
        </w:rPr>
        <w:t>
      1. Со дня принятия акта о создании государственного органа в случае служебной необходимости допускается принятие на работу граждан на срок не более трех месяцев для временного исполнения обязанностей, предусмотренных вакантными и (или) временно вакантными административными государственными должностями.</w:t>
      </w:r>
    </w:p>
    <w:bookmarkEnd w:id="203"/>
    <w:p>
      <w:pPr>
        <w:spacing w:after="0"/>
        <w:ind w:left="0"/>
        <w:jc w:val="both"/>
      </w:pPr>
      <w:r>
        <w:rPr>
          <w:rFonts w:ascii="Times New Roman"/>
          <w:b w:val="false"/>
          <w:i w:val="false"/>
          <w:color w:val="000000"/>
          <w:sz w:val="28"/>
        </w:rPr>
        <w:t>
      В течение этого срока, который не может быть продлен, указанные государственные должности должны быть заняты в соответствии с настоящим Законом.</w:t>
      </w:r>
    </w:p>
    <w:p>
      <w:pPr>
        <w:spacing w:after="0"/>
        <w:ind w:left="0"/>
        <w:jc w:val="both"/>
      </w:pPr>
      <w:r>
        <w:rPr>
          <w:rFonts w:ascii="Times New Roman"/>
          <w:b w:val="false"/>
          <w:i w:val="false"/>
          <w:color w:val="000000"/>
          <w:sz w:val="28"/>
        </w:rPr>
        <w:t>
      Прием на работу для временного исполнения обязанностей, предусмотренных вакантными и (или) временно вакантными административными государственными должностями корпуса "А", осуществляется из числа лиц, зачисленных в кадровый резерв административной государственной службы корпуса "А".</w:t>
      </w:r>
    </w:p>
    <w:bookmarkStart w:name="z191" w:id="204"/>
    <w:p>
      <w:pPr>
        <w:spacing w:after="0"/>
        <w:ind w:left="0"/>
        <w:jc w:val="both"/>
      </w:pPr>
      <w:r>
        <w:rPr>
          <w:rFonts w:ascii="Times New Roman"/>
          <w:b w:val="false"/>
          <w:i w:val="false"/>
          <w:color w:val="000000"/>
          <w:sz w:val="28"/>
        </w:rPr>
        <w:t>
      2. Численность принимаемых на работу лиц для временного исполнения обязанностей не должна превышать двадцать процентов штатной численности государственного органа.</w:t>
      </w:r>
    </w:p>
    <w:bookmarkEnd w:id="204"/>
    <w:p>
      <w:pPr>
        <w:spacing w:after="0"/>
        <w:ind w:left="0"/>
        <w:jc w:val="both"/>
      </w:pPr>
      <w:r>
        <w:rPr>
          <w:rFonts w:ascii="Times New Roman"/>
          <w:b w:val="false"/>
          <w:i w:val="false"/>
          <w:color w:val="000000"/>
          <w:sz w:val="28"/>
        </w:rPr>
        <w:t>
      Трудовые отношения с такими лицами, не являющимися государственными служащими, и государственным органом, принявшим их временно на работу, регулируются трудовым законодательством Республики Казахстан.</w:t>
      </w:r>
    </w:p>
    <w:bookmarkStart w:name="z192" w:id="205"/>
    <w:p>
      <w:pPr>
        <w:spacing w:after="0"/>
        <w:ind w:left="0"/>
        <w:jc w:val="left"/>
      </w:pPr>
      <w:r>
        <w:rPr>
          <w:rFonts w:ascii="Times New Roman"/>
          <w:b/>
          <w:i w:val="false"/>
          <w:color w:val="000000"/>
        </w:rPr>
        <w:t xml:space="preserve"> Глава 7. СЛУЖЕБНАЯ ДИСЦИПЛИНА</w:t>
      </w:r>
    </w:p>
    <w:bookmarkEnd w:id="205"/>
    <w:p>
      <w:pPr>
        <w:spacing w:after="0"/>
        <w:ind w:left="0"/>
        <w:jc w:val="both"/>
      </w:pPr>
      <w:r>
        <w:rPr>
          <w:rFonts w:ascii="Times New Roman"/>
          <w:b/>
          <w:i w:val="false"/>
          <w:color w:val="000000"/>
          <w:sz w:val="28"/>
        </w:rPr>
        <w:t>Статья 43. Ответственность государственных служащих</w:t>
      </w:r>
    </w:p>
    <w:bookmarkStart w:name="z193" w:id="206"/>
    <w:p>
      <w:pPr>
        <w:spacing w:after="0"/>
        <w:ind w:left="0"/>
        <w:jc w:val="both"/>
      </w:pPr>
      <w:r>
        <w:rPr>
          <w:rFonts w:ascii="Times New Roman"/>
          <w:b w:val="false"/>
          <w:i w:val="false"/>
          <w:color w:val="000000"/>
          <w:sz w:val="28"/>
        </w:rPr>
        <w:t>
      1. За невыполнение или ненадлежащее выполнение своих служебных обязанностей государственные служащие несут гражданско-правовую, дисциплинарную, административную, уголовную ответственность в соответствии с законами Республики Казахстан.</w:t>
      </w:r>
    </w:p>
    <w:bookmarkEnd w:id="206"/>
    <w:p>
      <w:pPr>
        <w:spacing w:after="0"/>
        <w:ind w:left="0"/>
        <w:jc w:val="both"/>
      </w:pPr>
      <w:r>
        <w:rPr>
          <w:rFonts w:ascii="Times New Roman"/>
          <w:b w:val="false"/>
          <w:i w:val="false"/>
          <w:color w:val="000000"/>
          <w:sz w:val="28"/>
        </w:rPr>
        <w:t>
      При сомнениях в правомерности полученного для исполнения распоряжения государственный служащий должен незамедлительно сообщить об этом в письменной форме своему непосредственному руководителю и руководителю, отдавшему распоряжение. В случае, если вышестоящий по государственной должности руководитель письменно подтверждает данное распоряжение, государственный служащий обязан его исполнить, если выполнение его не влечет действий, которые относятся к уголовно наказуемым деяниям. Ответственность за последствия исполнения государственным служащим неправомерного распоряжения несет подтвердивший это распоряжение руководитель.</w:t>
      </w:r>
    </w:p>
    <w:bookmarkStart w:name="z194" w:id="207"/>
    <w:p>
      <w:pPr>
        <w:spacing w:after="0"/>
        <w:ind w:left="0"/>
        <w:jc w:val="both"/>
      </w:pPr>
      <w:r>
        <w:rPr>
          <w:rFonts w:ascii="Times New Roman"/>
          <w:b w:val="false"/>
          <w:i w:val="false"/>
          <w:color w:val="000000"/>
          <w:sz w:val="28"/>
        </w:rPr>
        <w:t>
      2. Должностным лицам запрещается отдавать приказы и указания, не имеющие отношения к исполнению должностных полномочий и (или) направленные на нарушение законодательства Республики Казахстан.</w:t>
      </w:r>
    </w:p>
    <w:bookmarkEnd w:id="207"/>
    <w:bookmarkStart w:name="z195" w:id="208"/>
    <w:p>
      <w:pPr>
        <w:spacing w:after="0"/>
        <w:ind w:left="0"/>
        <w:jc w:val="both"/>
      </w:pPr>
      <w:r>
        <w:rPr>
          <w:rFonts w:ascii="Times New Roman"/>
          <w:b w:val="false"/>
          <w:i w:val="false"/>
          <w:color w:val="000000"/>
          <w:sz w:val="28"/>
        </w:rPr>
        <w:t>
      3. Государственные служащие имеют право на обжалование принимаемых в отношении них решений и действий государственного органа вышестоящим должностным лицам, в уполномоченный орган или его территориальные подразделения или в суд.</w:t>
      </w:r>
    </w:p>
    <w:bookmarkEnd w:id="208"/>
    <w:bookmarkStart w:name="z381" w:id="209"/>
    <w:p>
      <w:pPr>
        <w:spacing w:after="0"/>
        <w:ind w:left="0"/>
        <w:jc w:val="both"/>
      </w:pPr>
      <w:r>
        <w:rPr>
          <w:rFonts w:ascii="Times New Roman"/>
          <w:b w:val="false"/>
          <w:i w:val="false"/>
          <w:color w:val="000000"/>
          <w:sz w:val="28"/>
        </w:rPr>
        <w:t>
      4. Государственные служащие, занимающие должности первых руководителей государственных органов, руководителей самостоятельных структурных подразделений центральных и местных государственных органов, за исключением случаев, предусмотренных настоящим Законом, несут в соответствии с законами Республики Казахстан дисциплинарную ответственность за совершение непосредственно подчиненными им государственными служащими коррупционных преступлений при совокупности следующих условий:</w:t>
      </w:r>
    </w:p>
    <w:bookmarkEnd w:id="209"/>
    <w:bookmarkStart w:name="z382" w:id="210"/>
    <w:p>
      <w:pPr>
        <w:spacing w:after="0"/>
        <w:ind w:left="0"/>
        <w:jc w:val="both"/>
      </w:pPr>
      <w:r>
        <w:rPr>
          <w:rFonts w:ascii="Times New Roman"/>
          <w:b w:val="false"/>
          <w:i w:val="false"/>
          <w:color w:val="000000"/>
          <w:sz w:val="28"/>
        </w:rPr>
        <w:t>
      1) установлена связь между коррупционным преступлением, совершенным подчиненным, и виной в неисполнении или ненадлежащем исполнении должностных обязанностей по предупреждению совершения коррупционных правонарушений;</w:t>
      </w:r>
    </w:p>
    <w:bookmarkEnd w:id="210"/>
    <w:bookmarkStart w:name="z383" w:id="211"/>
    <w:p>
      <w:pPr>
        <w:spacing w:after="0"/>
        <w:ind w:left="0"/>
        <w:jc w:val="both"/>
      </w:pPr>
      <w:r>
        <w:rPr>
          <w:rFonts w:ascii="Times New Roman"/>
          <w:b w:val="false"/>
          <w:i w:val="false"/>
          <w:color w:val="000000"/>
          <w:sz w:val="28"/>
        </w:rPr>
        <w:t xml:space="preserve">
      2) в отношении подчиненного имеется вступивший в законную силу судебный акт о привлечении к уголовной ответственности за коррупционное преступление либо уголовное дело за совершение коррупционного преступления прекращено органом уголовного преследования или судом на основании пунктов 3), 4), 9), 10), 11)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w:t>
      </w:r>
    </w:p>
    <w:bookmarkEnd w:id="2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43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44. Дисциплинарные проступки и взыскания</w:t>
      </w:r>
    </w:p>
    <w:bookmarkStart w:name="z196" w:id="212"/>
    <w:p>
      <w:pPr>
        <w:spacing w:after="0"/>
        <w:ind w:left="0"/>
        <w:jc w:val="both"/>
      </w:pPr>
      <w:r>
        <w:rPr>
          <w:rFonts w:ascii="Times New Roman"/>
          <w:b w:val="false"/>
          <w:i w:val="false"/>
          <w:color w:val="000000"/>
          <w:sz w:val="28"/>
        </w:rPr>
        <w:t>
      1. Дисциплинарный проступок государственного служащего (далее – проступок) – противоправное, виновное неисполнение или ненадлежащее исполнение государственным служащим возложенных на него обязанностей, превышение должностных полномочий, нарушение служебной дисциплины и служебной этики, а равно несоблюдение установленных законами Республики Казахстан ограничений, связанных с пребыванием на государственной службе.</w:t>
      </w:r>
    </w:p>
    <w:bookmarkEnd w:id="212"/>
    <w:bookmarkStart w:name="z197" w:id="213"/>
    <w:p>
      <w:pPr>
        <w:spacing w:after="0"/>
        <w:ind w:left="0"/>
        <w:jc w:val="both"/>
      </w:pPr>
      <w:r>
        <w:rPr>
          <w:rFonts w:ascii="Times New Roman"/>
          <w:b w:val="false"/>
          <w:i w:val="false"/>
          <w:color w:val="000000"/>
          <w:sz w:val="28"/>
        </w:rPr>
        <w:t>
      2. Дисциплинарными проступками также признаются увольнение по собственному желанию лиц, совершивших дисциплинарный проступок, влекущий увольнение по отрицательным мотивам, неправомерное назначение лиц на административные государственные должности и (или) освобождение лиц с административных государственных должностей, неправомерное наложение дисциплинарных взысканий на административных государственных служащих, разглашение содержания тестовых заданий и иных конкурсных вопросов, умышленное непринятие мер по предотвращению и урегулированию конфликта интересов, неисполнение или ненадлежащее исполнение должностных обязанностей по предупреждению совершения коррупционных правонарушений подчиненными государственными служащими.</w:t>
      </w:r>
    </w:p>
    <w:bookmarkEnd w:id="213"/>
    <w:bookmarkStart w:name="z198" w:id="214"/>
    <w:p>
      <w:pPr>
        <w:spacing w:after="0"/>
        <w:ind w:left="0"/>
        <w:jc w:val="both"/>
      </w:pPr>
      <w:r>
        <w:rPr>
          <w:rFonts w:ascii="Times New Roman"/>
          <w:b w:val="false"/>
          <w:i w:val="false"/>
          <w:color w:val="000000"/>
          <w:sz w:val="28"/>
        </w:rPr>
        <w:t>
      3. За совершение дисциплинарного проступка на государственных служащих налагаются следующие виды взысканий:</w:t>
      </w:r>
    </w:p>
    <w:bookmarkEnd w:id="214"/>
    <w:p>
      <w:pPr>
        <w:spacing w:after="0"/>
        <w:ind w:left="0"/>
        <w:jc w:val="both"/>
      </w:pPr>
      <w:r>
        <w:rPr>
          <w:rFonts w:ascii="Times New Roman"/>
          <w:b w:val="false"/>
          <w:i w:val="false"/>
          <w:color w:val="000000"/>
          <w:sz w:val="28"/>
        </w:rPr>
        <w:t>
      1) замечание;</w:t>
      </w:r>
    </w:p>
    <w:p>
      <w:pPr>
        <w:spacing w:after="0"/>
        <w:ind w:left="0"/>
        <w:jc w:val="both"/>
      </w:pPr>
      <w:r>
        <w:rPr>
          <w:rFonts w:ascii="Times New Roman"/>
          <w:b w:val="false"/>
          <w:i w:val="false"/>
          <w:color w:val="000000"/>
          <w:sz w:val="28"/>
        </w:rPr>
        <w:t>
      2) выговор;</w:t>
      </w:r>
    </w:p>
    <w:p>
      <w:pPr>
        <w:spacing w:after="0"/>
        <w:ind w:left="0"/>
        <w:jc w:val="both"/>
      </w:pPr>
      <w:r>
        <w:rPr>
          <w:rFonts w:ascii="Times New Roman"/>
          <w:b w:val="false"/>
          <w:i w:val="false"/>
          <w:color w:val="000000"/>
          <w:sz w:val="28"/>
        </w:rPr>
        <w:t>
      3) строгий выговор;</w:t>
      </w:r>
    </w:p>
    <w:p>
      <w:pPr>
        <w:spacing w:after="0"/>
        <w:ind w:left="0"/>
        <w:jc w:val="both"/>
      </w:pPr>
      <w:r>
        <w:rPr>
          <w:rFonts w:ascii="Times New Roman"/>
          <w:b w:val="false"/>
          <w:i w:val="false"/>
          <w:color w:val="000000"/>
          <w:sz w:val="28"/>
        </w:rPr>
        <w:t>
      4) предупреждение о неполном служебном соответствии или понижение в государственной должности;</w:t>
      </w:r>
    </w:p>
    <w:p>
      <w:pPr>
        <w:spacing w:after="0"/>
        <w:ind w:left="0"/>
        <w:jc w:val="both"/>
      </w:pPr>
      <w:r>
        <w:rPr>
          <w:rFonts w:ascii="Times New Roman"/>
          <w:b w:val="false"/>
          <w:i w:val="false"/>
          <w:color w:val="000000"/>
          <w:sz w:val="28"/>
        </w:rPr>
        <w:t>
      5) увольнение с занимаемой государственной должности.</w:t>
      </w:r>
    </w:p>
    <w:p>
      <w:pPr>
        <w:spacing w:after="0"/>
        <w:ind w:left="0"/>
        <w:jc w:val="both"/>
      </w:pPr>
      <w:r>
        <w:rPr>
          <w:rFonts w:ascii="Times New Roman"/>
          <w:b w:val="false"/>
          <w:i w:val="false"/>
          <w:color w:val="000000"/>
          <w:sz w:val="28"/>
        </w:rPr>
        <w:t>
      Законами Республики Казахстан могут устанавливаться иные виды взысканий.</w:t>
      </w:r>
    </w:p>
    <w:bookmarkStart w:name="z199" w:id="215"/>
    <w:p>
      <w:pPr>
        <w:spacing w:after="0"/>
        <w:ind w:left="0"/>
        <w:jc w:val="both"/>
      </w:pPr>
      <w:r>
        <w:rPr>
          <w:rFonts w:ascii="Times New Roman"/>
          <w:b w:val="false"/>
          <w:i w:val="false"/>
          <w:color w:val="000000"/>
          <w:sz w:val="28"/>
        </w:rPr>
        <w:t>
      4. Дисциплинарное взыскание в виде понижения в государственной должности налагается при наличии любой вакантной нижестоящей государственной должности, за исключением временно вакантной государственной должности, и соответствии государственного служащего квалификационным требованиям, установленным к данной государственной должности. Понижение в государственной должности осуществляется без проведения конкурсных процедур.</w:t>
      </w:r>
    </w:p>
    <w:bookmarkEnd w:id="215"/>
    <w:p>
      <w:pPr>
        <w:spacing w:after="0"/>
        <w:ind w:left="0"/>
        <w:jc w:val="both"/>
      </w:pPr>
      <w:r>
        <w:rPr>
          <w:rFonts w:ascii="Times New Roman"/>
          <w:b w:val="false"/>
          <w:i w:val="false"/>
          <w:color w:val="000000"/>
          <w:sz w:val="28"/>
        </w:rPr>
        <w:t>
      Дисциплинарное взыскание в виде предупреждения о неполном служебном соответствии налагается при отсутствии возможности наложения дисциплинарного взыскания в виде понижения в государственной должности.</w:t>
      </w:r>
    </w:p>
    <w:p>
      <w:pPr>
        <w:spacing w:after="0"/>
        <w:ind w:left="0"/>
        <w:jc w:val="both"/>
      </w:pPr>
      <w:r>
        <w:rPr>
          <w:rFonts w:ascii="Times New Roman"/>
          <w:b w:val="false"/>
          <w:i w:val="false"/>
          <w:color w:val="000000"/>
          <w:sz w:val="28"/>
        </w:rPr>
        <w:t>
      Дисциплинарное взыскание в виде увольнения с занимаемой государственной должности налагается по основаниям, предусмотренным настоящим Законом, законодательством Республики Казахстан.</w:t>
      </w:r>
    </w:p>
    <w:bookmarkStart w:name="z200" w:id="216"/>
    <w:p>
      <w:pPr>
        <w:spacing w:after="0"/>
        <w:ind w:left="0"/>
        <w:jc w:val="both"/>
      </w:pPr>
      <w:r>
        <w:rPr>
          <w:rFonts w:ascii="Times New Roman"/>
          <w:b w:val="false"/>
          <w:i w:val="false"/>
          <w:color w:val="000000"/>
          <w:sz w:val="28"/>
        </w:rPr>
        <w:t xml:space="preserve">
      5. Совершение государственным служащим какого-либо дисциплинарного проступка, указанного в подпунктах 1), 6), 7), 8), 10), 11), 12) и 15) </w:t>
      </w:r>
      <w:r>
        <w:rPr>
          <w:rFonts w:ascii="Times New Roman"/>
          <w:b w:val="false"/>
          <w:i w:val="false"/>
          <w:color w:val="000000"/>
          <w:sz w:val="28"/>
        </w:rPr>
        <w:t>пункта 1</w:t>
      </w:r>
      <w:r>
        <w:rPr>
          <w:rFonts w:ascii="Times New Roman"/>
          <w:b w:val="false"/>
          <w:i w:val="false"/>
          <w:color w:val="000000"/>
          <w:sz w:val="28"/>
        </w:rPr>
        <w:t xml:space="preserve"> статьи 50 настоящего Закона, если он не содержит признаков уголовно наказуемого деяния либо административного правонарушения, влечет понижение в государственной должности, а в случае отсутствия вакантной нижестоящей государственной должности - наложение в установленном законом порядке дисциплинарного взыскания в виде предупреждения о неполном служебном соответствии.</w:t>
      </w:r>
    </w:p>
    <w:bookmarkEnd w:id="216"/>
    <w:p>
      <w:pPr>
        <w:spacing w:after="0"/>
        <w:ind w:left="0"/>
        <w:jc w:val="both"/>
      </w:pPr>
      <w:r>
        <w:rPr>
          <w:rFonts w:ascii="Times New Roman"/>
          <w:b w:val="false"/>
          <w:i w:val="false"/>
          <w:color w:val="000000"/>
          <w:sz w:val="28"/>
        </w:rPr>
        <w:t>
      Повторное совершение любого из указанных дисциплинарных проступков в течение года после наложения дисциплинарного взыскания за первый дисциплинарный проступок влечет увольнение с занимаемой государственной должности.</w:t>
      </w:r>
    </w:p>
    <w:bookmarkStart w:name="z201" w:id="217"/>
    <w:p>
      <w:pPr>
        <w:spacing w:after="0"/>
        <w:ind w:left="0"/>
        <w:jc w:val="both"/>
      </w:pPr>
      <w:r>
        <w:rPr>
          <w:rFonts w:ascii="Times New Roman"/>
          <w:b w:val="false"/>
          <w:i w:val="false"/>
          <w:color w:val="000000"/>
          <w:sz w:val="28"/>
        </w:rPr>
        <w:t xml:space="preserve">
      6. Совершение государственным служащим какого-либо дисциплинарного проступка, указанного в подпунктах 2), 3), 4) и 5) </w:t>
      </w:r>
      <w:r>
        <w:rPr>
          <w:rFonts w:ascii="Times New Roman"/>
          <w:b w:val="false"/>
          <w:i w:val="false"/>
          <w:color w:val="000000"/>
          <w:sz w:val="28"/>
        </w:rPr>
        <w:t>пункта 1</w:t>
      </w:r>
      <w:r>
        <w:rPr>
          <w:rFonts w:ascii="Times New Roman"/>
          <w:b w:val="false"/>
          <w:i w:val="false"/>
          <w:color w:val="000000"/>
          <w:sz w:val="28"/>
        </w:rPr>
        <w:t xml:space="preserve"> статьи 50 настоящего Закона, если он не содержит признаков уголовно наказуемого деяния либо административного правонарушения, влечет наложение в установленном законом порядке дисциплинарного взыскания в виде предупреждения о неполном служебном соответствии либо увольнение.</w:t>
      </w:r>
    </w:p>
    <w:bookmarkEnd w:id="217"/>
    <w:p>
      <w:pPr>
        <w:spacing w:after="0"/>
        <w:ind w:left="0"/>
        <w:jc w:val="both"/>
      </w:pPr>
      <w:r>
        <w:rPr>
          <w:rFonts w:ascii="Times New Roman"/>
          <w:b w:val="false"/>
          <w:i w:val="false"/>
          <w:color w:val="000000"/>
          <w:sz w:val="28"/>
        </w:rPr>
        <w:t>
      Повторное совершение любого из указанных дисциплинарных проступков в течение года после наложения дисциплинарного взыскания за первый дисциплинарный проступок влечет увольнение с занимаемой государственной должности.</w:t>
      </w:r>
    </w:p>
    <w:bookmarkStart w:name="z202" w:id="218"/>
    <w:p>
      <w:pPr>
        <w:spacing w:after="0"/>
        <w:ind w:left="0"/>
        <w:jc w:val="both"/>
      </w:pPr>
      <w:r>
        <w:rPr>
          <w:rFonts w:ascii="Times New Roman"/>
          <w:b w:val="false"/>
          <w:i w:val="false"/>
          <w:color w:val="000000"/>
          <w:sz w:val="28"/>
        </w:rPr>
        <w:t xml:space="preserve">
      7. Совершение государственным служащим какого-либо дисциплинарного проступка, указанного в пунктах 9), 13), 14), 16), 17), 18) и 19) </w:t>
      </w:r>
      <w:r>
        <w:rPr>
          <w:rFonts w:ascii="Times New Roman"/>
          <w:b w:val="false"/>
          <w:i w:val="false"/>
          <w:color w:val="000000"/>
          <w:sz w:val="28"/>
        </w:rPr>
        <w:t>пункта 1</w:t>
      </w:r>
      <w:r>
        <w:rPr>
          <w:rFonts w:ascii="Times New Roman"/>
          <w:b w:val="false"/>
          <w:i w:val="false"/>
          <w:color w:val="000000"/>
          <w:sz w:val="28"/>
        </w:rPr>
        <w:t xml:space="preserve"> и </w:t>
      </w:r>
      <w:r>
        <w:rPr>
          <w:rFonts w:ascii="Times New Roman"/>
          <w:b w:val="false"/>
          <w:i w:val="false"/>
          <w:color w:val="000000"/>
          <w:sz w:val="28"/>
        </w:rPr>
        <w:t>пункта 2</w:t>
      </w:r>
      <w:r>
        <w:rPr>
          <w:rFonts w:ascii="Times New Roman"/>
          <w:b w:val="false"/>
          <w:i w:val="false"/>
          <w:color w:val="000000"/>
          <w:sz w:val="28"/>
        </w:rPr>
        <w:t xml:space="preserve"> статьи 50 настоящего Закона, если он не содержит признаков уголовно наказуемого деяния либо административного правонарушения, влечет увольнение с занимаемой государственной должности.</w:t>
      </w:r>
    </w:p>
    <w:bookmarkEnd w:id="218"/>
    <w:bookmarkStart w:name="z203" w:id="219"/>
    <w:p>
      <w:pPr>
        <w:spacing w:after="0"/>
        <w:ind w:left="0"/>
        <w:jc w:val="both"/>
      </w:pPr>
      <w:r>
        <w:rPr>
          <w:rFonts w:ascii="Times New Roman"/>
          <w:b w:val="false"/>
          <w:i w:val="false"/>
          <w:color w:val="000000"/>
          <w:sz w:val="28"/>
        </w:rPr>
        <w:t>
      8. Дисциплинарное взыскание:</w:t>
      </w:r>
    </w:p>
    <w:bookmarkEnd w:id="219"/>
    <w:p>
      <w:pPr>
        <w:spacing w:after="0"/>
        <w:ind w:left="0"/>
        <w:jc w:val="both"/>
      </w:pPr>
      <w:r>
        <w:rPr>
          <w:rFonts w:ascii="Times New Roman"/>
          <w:b w:val="false"/>
          <w:i w:val="false"/>
          <w:color w:val="000000"/>
          <w:sz w:val="28"/>
        </w:rPr>
        <w:t>
      1) налагается должностными лицами (органом), имеющими такое право в соответствии с должностными полномочиями;</w:t>
      </w:r>
    </w:p>
    <w:p>
      <w:pPr>
        <w:spacing w:after="0"/>
        <w:ind w:left="0"/>
        <w:jc w:val="both"/>
      </w:pPr>
      <w:r>
        <w:rPr>
          <w:rFonts w:ascii="Times New Roman"/>
          <w:b w:val="false"/>
          <w:i w:val="false"/>
          <w:color w:val="000000"/>
          <w:sz w:val="28"/>
        </w:rPr>
        <w:t>
      2) не может быть наложено повторно за один и тот же проступок при условии законности наложения первого дисциплинарного взыскания и соответствия дисциплинарного взыскания тяжести проступка;</w:t>
      </w:r>
    </w:p>
    <w:p>
      <w:pPr>
        <w:spacing w:after="0"/>
        <w:ind w:left="0"/>
        <w:jc w:val="both"/>
      </w:pPr>
      <w:r>
        <w:rPr>
          <w:rFonts w:ascii="Times New Roman"/>
          <w:b w:val="false"/>
          <w:i w:val="false"/>
          <w:color w:val="000000"/>
          <w:sz w:val="28"/>
        </w:rPr>
        <w:t>
      3) налагается в порядке, определяемом законодательством Республики Казахстан.</w:t>
      </w:r>
    </w:p>
    <w:bookmarkStart w:name="z204" w:id="220"/>
    <w:p>
      <w:pPr>
        <w:spacing w:after="0"/>
        <w:ind w:left="0"/>
        <w:jc w:val="both"/>
      </w:pPr>
      <w:r>
        <w:rPr>
          <w:rFonts w:ascii="Times New Roman"/>
          <w:b w:val="false"/>
          <w:i w:val="false"/>
          <w:color w:val="000000"/>
          <w:sz w:val="28"/>
        </w:rPr>
        <w:t>
      9. В областях, городах республиканского значения, столице, районах, городах допускается создание единой дисциплинарной комиссии для исполнительных органов, финансируемых из бюджетов соответствующих административно-территориальных единиц. Единая дисциплинарная комиссия областных, городов республиканского значения, столицы, районных, городских исполнительных органов, финансируемых из местных бюджетов, создается по решению должностного лица (органа), имеющего право назначения руководителей данных исполнительных органов.</w:t>
      </w:r>
    </w:p>
    <w:bookmarkEnd w:id="220"/>
    <w:p>
      <w:pPr>
        <w:spacing w:after="0"/>
        <w:ind w:left="0"/>
        <w:jc w:val="both"/>
      </w:pPr>
      <w:r>
        <w:rPr>
          <w:rFonts w:ascii="Times New Roman"/>
          <w:b w:val="false"/>
          <w:i w:val="false"/>
          <w:color w:val="000000"/>
          <w:sz w:val="28"/>
        </w:rPr>
        <w:t>
      Для районных, городских территориальных подразделений центрального государственного органа и его ведомства допускается создание единой дисциплинарной комиссии в межрегиональном или областном территориальном подразделении центрального государственного органа и его ведомства. Единая дисциплинарная комиссия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вышестоящего органа.</w:t>
      </w:r>
    </w:p>
    <w:bookmarkStart w:name="z384" w:id="221"/>
    <w:p>
      <w:pPr>
        <w:spacing w:after="0"/>
        <w:ind w:left="0"/>
        <w:jc w:val="both"/>
      </w:pPr>
      <w:r>
        <w:rPr>
          <w:rFonts w:ascii="Times New Roman"/>
          <w:b w:val="false"/>
          <w:i w:val="false"/>
          <w:color w:val="000000"/>
          <w:sz w:val="28"/>
        </w:rPr>
        <w:t>
      По решению руководителя центрального государственного органа допускается создание единой дисциплинарной комиссии для центрального государственного органа, его ведомств и территориальных подразделений либо по решению руководителя ведомства центрального государственного органа допускается создание единой дисциплинарной комиссии для ведомства центрального государственного органа и его территориальных подразделений.</w:t>
      </w:r>
    </w:p>
    <w:bookmarkEnd w:id="221"/>
    <w:bookmarkStart w:name="z205" w:id="222"/>
    <w:p>
      <w:pPr>
        <w:spacing w:after="0"/>
        <w:ind w:left="0"/>
        <w:jc w:val="both"/>
      </w:pPr>
      <w:r>
        <w:rPr>
          <w:rFonts w:ascii="Times New Roman"/>
          <w:b w:val="false"/>
          <w:i w:val="false"/>
          <w:color w:val="000000"/>
          <w:sz w:val="28"/>
        </w:rPr>
        <w:t>
      10. Порядок наложения дисциплинарного взыскания определяется Президентом Республики Казахстан.</w:t>
      </w:r>
    </w:p>
    <w:bookmarkEnd w:id="2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44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45. Сроки наложения дисциплинарных взысканий</w:t>
      </w:r>
    </w:p>
    <w:bookmarkStart w:name="z206" w:id="223"/>
    <w:p>
      <w:pPr>
        <w:spacing w:after="0"/>
        <w:ind w:left="0"/>
        <w:jc w:val="both"/>
      </w:pPr>
      <w:r>
        <w:rPr>
          <w:rFonts w:ascii="Times New Roman"/>
          <w:b w:val="false"/>
          <w:i w:val="false"/>
          <w:color w:val="000000"/>
          <w:sz w:val="28"/>
        </w:rPr>
        <w:t>
      1. Дисциплинарное взыскание налагается не позднее одного месяца со дня обнаружения проступка и не может быть наложено позднее шести месяцев со дня совершения проступка.</w:t>
      </w:r>
    </w:p>
    <w:bookmarkEnd w:id="223"/>
    <w:p>
      <w:pPr>
        <w:spacing w:after="0"/>
        <w:ind w:left="0"/>
        <w:jc w:val="both"/>
      </w:pPr>
      <w:r>
        <w:rPr>
          <w:rFonts w:ascii="Times New Roman"/>
          <w:b w:val="false"/>
          <w:i w:val="false"/>
          <w:color w:val="000000"/>
          <w:sz w:val="28"/>
        </w:rPr>
        <w:t>
      Длящимся признается правонарушение, которое характеризуется непрерывным осуществлением единого состава определенного деяния и не завершено к моменту его обнаружения.</w:t>
      </w:r>
    </w:p>
    <w:bookmarkStart w:name="z207" w:id="224"/>
    <w:p>
      <w:pPr>
        <w:spacing w:after="0"/>
        <w:ind w:left="0"/>
        <w:jc w:val="both"/>
      </w:pPr>
      <w:r>
        <w:rPr>
          <w:rFonts w:ascii="Times New Roman"/>
          <w:b w:val="false"/>
          <w:i w:val="false"/>
          <w:color w:val="000000"/>
          <w:sz w:val="28"/>
        </w:rPr>
        <w:t>
      2. Дисциплинарное взыскание за совершение дисциплинарных проступков, дискредитирующих государственную службу, предусмотренное настоящим Законом, налагается не позднее трех месяцев со дня обнаружения проступка и не может быть наложено позднее одного года со дня совершения проступка.</w:t>
      </w:r>
    </w:p>
    <w:bookmarkEnd w:id="224"/>
    <w:p>
      <w:pPr>
        <w:spacing w:after="0"/>
        <w:ind w:left="0"/>
        <w:jc w:val="both"/>
      </w:pPr>
      <w:r>
        <w:rPr>
          <w:rFonts w:ascii="Times New Roman"/>
          <w:b w:val="false"/>
          <w:i w:val="false"/>
          <w:color w:val="000000"/>
          <w:sz w:val="28"/>
        </w:rPr>
        <w:t>
      В случае прекращения уголовного дела органом уголовного преследования или судом либо производства по делу об административном правонарушении, но при наличии в деяниях лица признаков совершения дисциплинарного проступка, дискредитирующего государственную службу, предусмотренных настоящим Законом, дисциплинарное взыскание налагается не позднее трех месяцев со дня принятия решения о прекращении уголовного дела, но не позднее одного года со дня совершения данного проступка.</w:t>
      </w:r>
    </w:p>
    <w:p>
      <w:pPr>
        <w:spacing w:after="0"/>
        <w:ind w:left="0"/>
        <w:jc w:val="both"/>
      </w:pPr>
      <w:r>
        <w:rPr>
          <w:rFonts w:ascii="Times New Roman"/>
          <w:b w:val="false"/>
          <w:i w:val="false"/>
          <w:color w:val="000000"/>
          <w:sz w:val="28"/>
        </w:rPr>
        <w:t>
      Дисциплинарное взыскание за нарушение бюджетного законодательства Республики Казахстан налагается не позднее трех месяцев со дня обнаружения проступка и не может быть наложено позднее одного года со дня совершения проступка.</w:t>
      </w:r>
    </w:p>
    <w:bookmarkStart w:name="z208" w:id="225"/>
    <w:p>
      <w:pPr>
        <w:spacing w:after="0"/>
        <w:ind w:left="0"/>
        <w:jc w:val="both"/>
      </w:pPr>
      <w:r>
        <w:rPr>
          <w:rFonts w:ascii="Times New Roman"/>
          <w:b w:val="false"/>
          <w:i w:val="false"/>
          <w:color w:val="000000"/>
          <w:sz w:val="28"/>
        </w:rPr>
        <w:t>
      3. Взыскание не может быть применено в период:</w:t>
      </w:r>
    </w:p>
    <w:bookmarkEnd w:id="225"/>
    <w:p>
      <w:pPr>
        <w:spacing w:after="0"/>
        <w:ind w:left="0"/>
        <w:jc w:val="both"/>
      </w:pPr>
      <w:r>
        <w:rPr>
          <w:rFonts w:ascii="Times New Roman"/>
          <w:b w:val="false"/>
          <w:i w:val="false"/>
          <w:color w:val="000000"/>
          <w:sz w:val="28"/>
        </w:rPr>
        <w:t>
      1) временной нетрудоспособности государственного служащего;</w:t>
      </w:r>
    </w:p>
    <w:p>
      <w:pPr>
        <w:spacing w:after="0"/>
        <w:ind w:left="0"/>
        <w:jc w:val="both"/>
      </w:pPr>
      <w:r>
        <w:rPr>
          <w:rFonts w:ascii="Times New Roman"/>
          <w:b w:val="false"/>
          <w:i w:val="false"/>
          <w:color w:val="000000"/>
          <w:sz w:val="28"/>
        </w:rPr>
        <w:t>
      2) нахождения государственного служащего в отпуске или командировке;</w:t>
      </w:r>
    </w:p>
    <w:p>
      <w:pPr>
        <w:spacing w:after="0"/>
        <w:ind w:left="0"/>
        <w:jc w:val="both"/>
      </w:pPr>
      <w:r>
        <w:rPr>
          <w:rFonts w:ascii="Times New Roman"/>
          <w:b w:val="false"/>
          <w:i w:val="false"/>
          <w:color w:val="000000"/>
          <w:sz w:val="28"/>
        </w:rPr>
        <w:t>
      3) освобождения государственного служащего от исполнения своих должностных обязанностей на время выполнения им государственных или общественных обязанностей;</w:t>
      </w:r>
    </w:p>
    <w:p>
      <w:pPr>
        <w:spacing w:after="0"/>
        <w:ind w:left="0"/>
        <w:jc w:val="both"/>
      </w:pPr>
      <w:r>
        <w:rPr>
          <w:rFonts w:ascii="Times New Roman"/>
          <w:b w:val="false"/>
          <w:i w:val="false"/>
          <w:color w:val="000000"/>
          <w:sz w:val="28"/>
        </w:rPr>
        <w:t>
      4) нахождения государственного служащего на подготовке, переподготовке, курсах повышения квалификации и стажировке;</w:t>
      </w:r>
    </w:p>
    <w:p>
      <w:pPr>
        <w:spacing w:after="0"/>
        <w:ind w:left="0"/>
        <w:jc w:val="both"/>
      </w:pPr>
      <w:r>
        <w:rPr>
          <w:rFonts w:ascii="Times New Roman"/>
          <w:b w:val="false"/>
          <w:i w:val="false"/>
          <w:color w:val="000000"/>
          <w:sz w:val="28"/>
        </w:rPr>
        <w:t>
      5) обжалования государственным служащим в судебном порядке актов государственных органов о совершении им дисциплинарного проступка.</w:t>
      </w:r>
    </w:p>
    <w:bookmarkStart w:name="z209" w:id="226"/>
    <w:p>
      <w:pPr>
        <w:spacing w:after="0"/>
        <w:ind w:left="0"/>
        <w:jc w:val="both"/>
      </w:pPr>
      <w:r>
        <w:rPr>
          <w:rFonts w:ascii="Times New Roman"/>
          <w:b w:val="false"/>
          <w:i w:val="false"/>
          <w:color w:val="000000"/>
          <w:sz w:val="28"/>
        </w:rPr>
        <w:t>
      4. Рассмотрение вопроса о дисциплинарной ответственности и течение срока наложения дисциплинарного взыскания приостанавливаются в случаях, указанных в пункте 3 настоящей статьи, на период производства по уголовному делу либо административного производства, а также до вступления в законную силу судебного акта, влияющего на решение вопроса о дисциплинарной ответственности государственного служащего.</w:t>
      </w:r>
    </w:p>
    <w:bookmarkEnd w:id="2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45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46. Гарантии прав государственных служащих при привлечении их к дисциплинарной ответственности</w:t>
      </w:r>
    </w:p>
    <w:bookmarkStart w:name="z210" w:id="227"/>
    <w:p>
      <w:pPr>
        <w:spacing w:after="0"/>
        <w:ind w:left="0"/>
        <w:jc w:val="both"/>
      </w:pPr>
      <w:r>
        <w:rPr>
          <w:rFonts w:ascii="Times New Roman"/>
          <w:b w:val="false"/>
          <w:i w:val="false"/>
          <w:color w:val="000000"/>
          <w:sz w:val="28"/>
        </w:rPr>
        <w:t>
      1. Государственный служащий должен быть ознакомлен со всеми материалами, связанными с привлечением его к дисциплинарной ответственности, ему предоставляется право лично участвовать в процедуре служебного расследования.</w:t>
      </w:r>
    </w:p>
    <w:bookmarkEnd w:id="227"/>
    <w:bookmarkStart w:name="z211" w:id="228"/>
    <w:p>
      <w:pPr>
        <w:spacing w:after="0"/>
        <w:ind w:left="0"/>
        <w:jc w:val="both"/>
      </w:pPr>
      <w:r>
        <w:rPr>
          <w:rFonts w:ascii="Times New Roman"/>
          <w:b w:val="false"/>
          <w:i w:val="false"/>
          <w:color w:val="000000"/>
          <w:sz w:val="28"/>
        </w:rPr>
        <w:t>
      2. Действия и решения государственного органа или должностного лица могут быть обжалованы привлеченными к ответственности государственными служащими перед вышестоящим руководством, в уполномоченный орган или его территориальные подразделения либо в суд.</w:t>
      </w:r>
    </w:p>
    <w:bookmarkEnd w:id="2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46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47. Материальная ответственность государственных служащих за причинение ущерба</w:t>
      </w:r>
    </w:p>
    <w:bookmarkStart w:name="z212" w:id="229"/>
    <w:p>
      <w:pPr>
        <w:spacing w:after="0"/>
        <w:ind w:left="0"/>
        <w:jc w:val="both"/>
      </w:pPr>
      <w:r>
        <w:rPr>
          <w:rFonts w:ascii="Times New Roman"/>
          <w:b w:val="false"/>
          <w:i w:val="false"/>
          <w:color w:val="000000"/>
          <w:sz w:val="28"/>
        </w:rPr>
        <w:t>
      1. Материальная ответственность государственного служащего наступает за ущерб, причиненный государственному органу, в случаях и размерах, предусмотренных законодательством Республики Казахстан.</w:t>
      </w:r>
    </w:p>
    <w:bookmarkEnd w:id="229"/>
    <w:bookmarkStart w:name="z213" w:id="230"/>
    <w:p>
      <w:pPr>
        <w:spacing w:after="0"/>
        <w:ind w:left="0"/>
        <w:jc w:val="both"/>
      </w:pPr>
      <w:r>
        <w:rPr>
          <w:rFonts w:ascii="Times New Roman"/>
          <w:b w:val="false"/>
          <w:i w:val="false"/>
          <w:color w:val="000000"/>
          <w:sz w:val="28"/>
        </w:rPr>
        <w:t>
      2. Государственный служащий обязан возместить прямой действительный ущерб, причиненный государственному органу.</w:t>
      </w:r>
    </w:p>
    <w:bookmarkEnd w:id="230"/>
    <w:bookmarkStart w:name="z214" w:id="231"/>
    <w:p>
      <w:pPr>
        <w:spacing w:after="0"/>
        <w:ind w:left="0"/>
        <w:jc w:val="both"/>
      </w:pPr>
      <w:r>
        <w:rPr>
          <w:rFonts w:ascii="Times New Roman"/>
          <w:b w:val="false"/>
          <w:i w:val="false"/>
          <w:color w:val="000000"/>
          <w:sz w:val="28"/>
        </w:rPr>
        <w:t>
      3. Материальная ответственность государственного служащего за ущерб, причиненный государственному органу, исключается, если ущерб возник в результате непреодолимой силы либо крайней необходимости, необходимой обороны, а также неисполнения государственным органом обязанности по обеспечению надлежащих условий для сохранности имущества, переданного государственному служащему.</w:t>
      </w:r>
    </w:p>
    <w:bookmarkEnd w:id="231"/>
    <w:p>
      <w:pPr>
        <w:spacing w:after="0"/>
        <w:ind w:left="0"/>
        <w:jc w:val="both"/>
      </w:pPr>
      <w:r>
        <w:rPr>
          <w:rFonts w:ascii="Times New Roman"/>
          <w:b/>
          <w:i w:val="false"/>
          <w:color w:val="000000"/>
          <w:sz w:val="28"/>
        </w:rPr>
        <w:t>Статья 48. Временное отстранение государственного служащего от исполнения должностных полномочий</w:t>
      </w:r>
    </w:p>
    <w:p>
      <w:pPr>
        <w:spacing w:after="0"/>
        <w:ind w:left="0"/>
        <w:jc w:val="both"/>
      </w:pPr>
      <w:r>
        <w:rPr>
          <w:rFonts w:ascii="Times New Roman"/>
          <w:b w:val="false"/>
          <w:i w:val="false"/>
          <w:color w:val="000000"/>
          <w:sz w:val="28"/>
        </w:rPr>
        <w:t>
      Государственный служащий может быть временно отстранен от исполнения должностных полномочий:</w:t>
      </w:r>
    </w:p>
    <w:p>
      <w:pPr>
        <w:spacing w:after="0"/>
        <w:ind w:left="0"/>
        <w:jc w:val="both"/>
      </w:pPr>
      <w:r>
        <w:rPr>
          <w:rFonts w:ascii="Times New Roman"/>
          <w:b w:val="false"/>
          <w:i w:val="false"/>
          <w:color w:val="000000"/>
          <w:sz w:val="28"/>
        </w:rPr>
        <w:t>
      1) в соответствии с уголовно-процессуальным законодательством Республики Казахстан;</w:t>
      </w:r>
    </w:p>
    <w:p>
      <w:pPr>
        <w:spacing w:after="0"/>
        <w:ind w:left="0"/>
        <w:jc w:val="both"/>
      </w:pPr>
      <w:r>
        <w:rPr>
          <w:rFonts w:ascii="Times New Roman"/>
          <w:b w:val="false"/>
          <w:i w:val="false"/>
          <w:color w:val="000000"/>
          <w:sz w:val="28"/>
        </w:rPr>
        <w:t>
      2) в случае проведения служебного расследования – должностным лицом (органом), имеющим право назначения на государственную должность и увольнения с государственной должности, до решения вопроса об ответственности, но на срок не более одного месяца с сохранением заработной платы.</w:t>
      </w:r>
    </w:p>
    <w:p>
      <w:pPr>
        <w:spacing w:after="0"/>
        <w:ind w:left="0"/>
        <w:jc w:val="both"/>
      </w:pPr>
      <w:r>
        <w:rPr>
          <w:rFonts w:ascii="Times New Roman"/>
          <w:b w:val="false"/>
          <w:i w:val="false"/>
          <w:color w:val="000000"/>
          <w:sz w:val="28"/>
        </w:rPr>
        <w:t>
      О временном отстранении государственного служащего от исполнения должностных полномочий издается акт должностного лица (органа), имеющего такое право в соответствии с должностными полномочиями, либо иного должностного лица (органа), которому делегированы эти полномочия.</w:t>
      </w:r>
    </w:p>
    <w:bookmarkStart w:name="z216" w:id="232"/>
    <w:p>
      <w:pPr>
        <w:spacing w:after="0"/>
        <w:ind w:left="0"/>
        <w:jc w:val="left"/>
      </w:pPr>
      <w:r>
        <w:rPr>
          <w:rFonts w:ascii="Times New Roman"/>
          <w:b/>
          <w:i w:val="false"/>
          <w:color w:val="000000"/>
        </w:rPr>
        <w:t xml:space="preserve"> Глава 8. СЛУЖЕБНАЯ ЭТИКА ГОСУДАРСТВЕННЫХ СЛУЖАЩИХ</w:t>
      </w:r>
    </w:p>
    <w:bookmarkEnd w:id="232"/>
    <w:p>
      <w:pPr>
        <w:spacing w:after="0"/>
        <w:ind w:left="0"/>
        <w:jc w:val="both"/>
      </w:pPr>
      <w:r>
        <w:rPr>
          <w:rFonts w:ascii="Times New Roman"/>
          <w:b/>
          <w:i w:val="false"/>
          <w:color w:val="000000"/>
          <w:sz w:val="28"/>
        </w:rPr>
        <w:t>Статья 49. Требования к государственным служащим по соблюдению служебной этики</w:t>
      </w:r>
    </w:p>
    <w:bookmarkStart w:name="z217" w:id="233"/>
    <w:p>
      <w:pPr>
        <w:spacing w:after="0"/>
        <w:ind w:left="0"/>
        <w:jc w:val="both"/>
      </w:pPr>
      <w:r>
        <w:rPr>
          <w:rFonts w:ascii="Times New Roman"/>
          <w:b w:val="false"/>
          <w:i w:val="false"/>
          <w:color w:val="000000"/>
          <w:sz w:val="28"/>
        </w:rPr>
        <w:t>
      1. Государственные служащие обязаны:</w:t>
      </w:r>
    </w:p>
    <w:bookmarkEnd w:id="233"/>
    <w:p>
      <w:pPr>
        <w:spacing w:after="0"/>
        <w:ind w:left="0"/>
        <w:jc w:val="both"/>
      </w:pPr>
      <w:r>
        <w:rPr>
          <w:rFonts w:ascii="Times New Roman"/>
          <w:b w:val="false"/>
          <w:i w:val="false"/>
          <w:color w:val="000000"/>
          <w:sz w:val="28"/>
        </w:rPr>
        <w:t>
      1) руководствоваться принципом законности;</w:t>
      </w:r>
    </w:p>
    <w:p>
      <w:pPr>
        <w:spacing w:after="0"/>
        <w:ind w:left="0"/>
        <w:jc w:val="both"/>
      </w:pPr>
      <w:r>
        <w:rPr>
          <w:rFonts w:ascii="Times New Roman"/>
          <w:b w:val="false"/>
          <w:i w:val="false"/>
          <w:color w:val="000000"/>
          <w:sz w:val="28"/>
        </w:rPr>
        <w:t>
      2) быть приверженным государственной политике и последовательно проводить ее в жизнь, своими действиями укреплять авторитет государственной власти, не допускать совершения действий, способных дискредитировать государственную службу;</w:t>
      </w:r>
    </w:p>
    <w:p>
      <w:pPr>
        <w:spacing w:after="0"/>
        <w:ind w:left="0"/>
        <w:jc w:val="both"/>
      </w:pPr>
      <w:r>
        <w:rPr>
          <w:rFonts w:ascii="Times New Roman"/>
          <w:b w:val="false"/>
          <w:i w:val="false"/>
          <w:color w:val="000000"/>
          <w:sz w:val="28"/>
        </w:rPr>
        <w:t>
      3) сохранять и укреплять доверие общества к государственной службе, государству и его институтам;</w:t>
      </w:r>
    </w:p>
    <w:p>
      <w:pPr>
        <w:spacing w:after="0"/>
        <w:ind w:left="0"/>
        <w:jc w:val="both"/>
      </w:pPr>
      <w:r>
        <w:rPr>
          <w:rFonts w:ascii="Times New Roman"/>
          <w:b w:val="false"/>
          <w:i w:val="false"/>
          <w:color w:val="000000"/>
          <w:sz w:val="28"/>
        </w:rPr>
        <w:t>
      4) соблюдать общепринятые морально-этические нормы;</w:t>
      </w:r>
    </w:p>
    <w:p>
      <w:pPr>
        <w:spacing w:after="0"/>
        <w:ind w:left="0"/>
        <w:jc w:val="both"/>
      </w:pPr>
      <w:r>
        <w:rPr>
          <w:rFonts w:ascii="Times New Roman"/>
          <w:b w:val="false"/>
          <w:i w:val="false"/>
          <w:color w:val="000000"/>
          <w:sz w:val="28"/>
        </w:rPr>
        <w:t>
      5) служить примером уважительного отношения к государственным символам Республики Казахстан;</w:t>
      </w:r>
    </w:p>
    <w:p>
      <w:pPr>
        <w:spacing w:after="0"/>
        <w:ind w:left="0"/>
        <w:jc w:val="both"/>
      </w:pPr>
      <w:r>
        <w:rPr>
          <w:rFonts w:ascii="Times New Roman"/>
          <w:b w:val="false"/>
          <w:i w:val="false"/>
          <w:color w:val="000000"/>
          <w:sz w:val="28"/>
        </w:rPr>
        <w:t>
      6) не требовать от подчиненных государственных служащих исполнения поручений, выходящих за рамки их должностных полномочий;</w:t>
      </w:r>
    </w:p>
    <w:p>
      <w:pPr>
        <w:spacing w:after="0"/>
        <w:ind w:left="0"/>
        <w:jc w:val="both"/>
      </w:pPr>
      <w:r>
        <w:rPr>
          <w:rFonts w:ascii="Times New Roman"/>
          <w:b w:val="false"/>
          <w:i w:val="false"/>
          <w:color w:val="000000"/>
          <w:sz w:val="28"/>
        </w:rPr>
        <w:t>
      7) соблюдать иные этические правила, предусмотренные служебной этикой государственных служащих.</w:t>
      </w:r>
    </w:p>
    <w:bookmarkStart w:name="z218" w:id="234"/>
    <w:p>
      <w:pPr>
        <w:spacing w:after="0"/>
        <w:ind w:left="0"/>
        <w:jc w:val="both"/>
      </w:pPr>
      <w:r>
        <w:rPr>
          <w:rFonts w:ascii="Times New Roman"/>
          <w:b w:val="false"/>
          <w:i w:val="false"/>
          <w:color w:val="000000"/>
          <w:sz w:val="28"/>
        </w:rPr>
        <w:t>
      2. Нарушение служебной этики государственными служащими влечет дисциплинарную ответственность, установленную настоящим Законом.</w:t>
      </w:r>
    </w:p>
    <w:bookmarkEnd w:id="234"/>
    <w:bookmarkStart w:name="z219" w:id="235"/>
    <w:p>
      <w:pPr>
        <w:spacing w:after="0"/>
        <w:ind w:left="0"/>
        <w:jc w:val="both"/>
      </w:pPr>
      <w:r>
        <w:rPr>
          <w:rFonts w:ascii="Times New Roman"/>
          <w:b w:val="false"/>
          <w:i w:val="false"/>
          <w:color w:val="000000"/>
          <w:sz w:val="28"/>
        </w:rPr>
        <w:t>
      3. Мониторинг и контроль соблюдения служебной этики государственными служащими осуществляет уполномоченный по этике. Положение об уполномоченном по этике утверждается Президентом Республики Казахстан по представлению уполномоченного органа.</w:t>
      </w:r>
    </w:p>
    <w:bookmarkEnd w:id="235"/>
    <w:p>
      <w:pPr>
        <w:spacing w:after="0"/>
        <w:ind w:left="0"/>
        <w:jc w:val="both"/>
      </w:pPr>
      <w:r>
        <w:rPr>
          <w:rFonts w:ascii="Times New Roman"/>
          <w:b w:val="false"/>
          <w:i w:val="false"/>
          <w:color w:val="000000"/>
          <w:sz w:val="28"/>
        </w:rPr>
        <w:t>
      Координация и методологическое обеспечение деятельности уполномоченного по этике осуществляются уполномоченным органом.</w:t>
      </w:r>
    </w:p>
    <w:p>
      <w:pPr>
        <w:spacing w:after="0"/>
        <w:ind w:left="0"/>
        <w:jc w:val="both"/>
      </w:pPr>
      <w:r>
        <w:rPr>
          <w:rFonts w:ascii="Times New Roman"/>
          <w:b/>
          <w:i w:val="false"/>
          <w:color w:val="000000"/>
          <w:sz w:val="28"/>
        </w:rPr>
        <w:t>Статья 50. Дисциплинарные проступки, дискредитирующие государственную службу</w:t>
      </w:r>
    </w:p>
    <w:bookmarkStart w:name="z220" w:id="236"/>
    <w:p>
      <w:pPr>
        <w:spacing w:after="0"/>
        <w:ind w:left="0"/>
        <w:jc w:val="both"/>
      </w:pPr>
      <w:r>
        <w:rPr>
          <w:rFonts w:ascii="Times New Roman"/>
          <w:b w:val="false"/>
          <w:i w:val="false"/>
          <w:color w:val="000000"/>
          <w:sz w:val="28"/>
        </w:rPr>
        <w:t>
      1. Дисциплинарными проступками, дискредитирующими государственную службу, в настоящем Законе признаются следующие деяния государственных служащих:</w:t>
      </w:r>
    </w:p>
    <w:bookmarkEnd w:id="236"/>
    <w:p>
      <w:pPr>
        <w:spacing w:after="0"/>
        <w:ind w:left="0"/>
        <w:jc w:val="both"/>
      </w:pPr>
      <w:r>
        <w:rPr>
          <w:rFonts w:ascii="Times New Roman"/>
          <w:b w:val="false"/>
          <w:i w:val="false"/>
          <w:color w:val="000000"/>
          <w:sz w:val="28"/>
        </w:rPr>
        <w:t>
      1) неправомерное вмешательство в деятельность других государственных органов, организаций;</w:t>
      </w:r>
    </w:p>
    <w:p>
      <w:pPr>
        <w:spacing w:after="0"/>
        <w:ind w:left="0"/>
        <w:jc w:val="both"/>
      </w:pPr>
      <w:r>
        <w:rPr>
          <w:rFonts w:ascii="Times New Roman"/>
          <w:b w:val="false"/>
          <w:i w:val="false"/>
          <w:color w:val="000000"/>
          <w:sz w:val="28"/>
        </w:rPr>
        <w:t>
      2) использование своих должностных полномочий при решении вопросов, связанных с удовлетворением своих материальных интересов либо близких родственников и свойственников;</w:t>
      </w:r>
    </w:p>
    <w:p>
      <w:pPr>
        <w:spacing w:after="0"/>
        <w:ind w:left="0"/>
        <w:jc w:val="both"/>
      </w:pPr>
      <w:r>
        <w:rPr>
          <w:rFonts w:ascii="Times New Roman"/>
          <w:b w:val="false"/>
          <w:i w:val="false"/>
          <w:color w:val="000000"/>
          <w:sz w:val="28"/>
        </w:rPr>
        <w:t>
      3) предоставление не предусмотренных законом преимуществ (протекционизм, семейственность) при поступлении и продвижении по государственной службе;</w:t>
      </w:r>
    </w:p>
    <w:p>
      <w:pPr>
        <w:spacing w:after="0"/>
        <w:ind w:left="0"/>
        <w:jc w:val="both"/>
      </w:pPr>
      <w:r>
        <w:rPr>
          <w:rFonts w:ascii="Times New Roman"/>
          <w:b w:val="false"/>
          <w:i w:val="false"/>
          <w:color w:val="000000"/>
          <w:sz w:val="28"/>
        </w:rPr>
        <w:t>
      4) оказание неправомерного предпочтения физическим и (или) юридическим лицам при подготовке и принятии решений;</w:t>
      </w:r>
    </w:p>
    <w:p>
      <w:pPr>
        <w:spacing w:after="0"/>
        <w:ind w:left="0"/>
        <w:jc w:val="both"/>
      </w:pPr>
      <w:r>
        <w:rPr>
          <w:rFonts w:ascii="Times New Roman"/>
          <w:b w:val="false"/>
          <w:i w:val="false"/>
          <w:color w:val="000000"/>
          <w:sz w:val="28"/>
        </w:rPr>
        <w:t>
      5) оказание кому бы то ни было любого не предусмотренного законодательством Республики Казахстан содействия в осуществлении предпринимательской и иной связанной с извлечением дохода деятельности;</w:t>
      </w:r>
    </w:p>
    <w:p>
      <w:pPr>
        <w:spacing w:after="0"/>
        <w:ind w:left="0"/>
        <w:jc w:val="both"/>
      </w:pPr>
      <w:r>
        <w:rPr>
          <w:rFonts w:ascii="Times New Roman"/>
          <w:b w:val="false"/>
          <w:i w:val="false"/>
          <w:color w:val="000000"/>
          <w:sz w:val="28"/>
        </w:rPr>
        <w:t>
      6) использование в личных или групповых интересах информации, полученной при выполнении государственных функций, если таковая не подлежит официальному распространению;</w:t>
      </w:r>
    </w:p>
    <w:p>
      <w:pPr>
        <w:spacing w:after="0"/>
        <w:ind w:left="0"/>
        <w:jc w:val="both"/>
      </w:pPr>
      <w:r>
        <w:rPr>
          <w:rFonts w:ascii="Times New Roman"/>
          <w:b w:val="false"/>
          <w:i w:val="false"/>
          <w:color w:val="000000"/>
          <w:sz w:val="28"/>
        </w:rPr>
        <w:t>
      7) необоснованный отказ в информации физическим и юридическим лицам, предоставление которой предусмотрено законодательством Республики Казахстан, либо ее задержка, передача недостоверной или неполной информации;</w:t>
      </w:r>
    </w:p>
    <w:p>
      <w:pPr>
        <w:spacing w:after="0"/>
        <w:ind w:left="0"/>
        <w:jc w:val="both"/>
      </w:pPr>
      <w:r>
        <w:rPr>
          <w:rFonts w:ascii="Times New Roman"/>
          <w:b w:val="false"/>
          <w:i w:val="false"/>
          <w:color w:val="000000"/>
          <w:sz w:val="28"/>
        </w:rPr>
        <w:t>
      8) требование от физических или юридических лиц информации, предоставление которой этими лицами не предусмотрено законодательством Республики Казахстан;</w:t>
      </w:r>
    </w:p>
    <w:p>
      <w:pPr>
        <w:spacing w:after="0"/>
        <w:ind w:left="0"/>
        <w:jc w:val="both"/>
      </w:pPr>
      <w:r>
        <w:rPr>
          <w:rFonts w:ascii="Times New Roman"/>
          <w:b w:val="false"/>
          <w:i w:val="false"/>
          <w:color w:val="000000"/>
          <w:sz w:val="28"/>
        </w:rPr>
        <w:t>
      9) передача государственных финансовых и материальных ресурсов в избирательные фонды отдельных кандидатов;</w:t>
      </w:r>
    </w:p>
    <w:p>
      <w:pPr>
        <w:spacing w:after="0"/>
        <w:ind w:left="0"/>
        <w:jc w:val="both"/>
      </w:pPr>
      <w:r>
        <w:rPr>
          <w:rFonts w:ascii="Times New Roman"/>
          <w:b w:val="false"/>
          <w:i w:val="false"/>
          <w:color w:val="000000"/>
          <w:sz w:val="28"/>
        </w:rPr>
        <w:t>
      10) дарение подарков и оказание неслужебных услуг официальным лицам для получения с использованием должностных полномочий указанных лиц имущественной выгоды, блага либо преимущества;</w:t>
      </w:r>
    </w:p>
    <w:p>
      <w:pPr>
        <w:spacing w:after="0"/>
        <w:ind w:left="0"/>
        <w:jc w:val="both"/>
      </w:pPr>
      <w:r>
        <w:rPr>
          <w:rFonts w:ascii="Times New Roman"/>
          <w:b w:val="false"/>
          <w:i w:val="false"/>
          <w:color w:val="000000"/>
          <w:sz w:val="28"/>
        </w:rPr>
        <w:t>
      11) явное воспрепятствование физическим или юридическим лицам в реализации их прав, свобод и законных интересов;</w:t>
      </w:r>
    </w:p>
    <w:p>
      <w:pPr>
        <w:spacing w:after="0"/>
        <w:ind w:left="0"/>
        <w:jc w:val="both"/>
      </w:pPr>
      <w:r>
        <w:rPr>
          <w:rFonts w:ascii="Times New Roman"/>
          <w:b w:val="false"/>
          <w:i w:val="false"/>
          <w:color w:val="000000"/>
          <w:sz w:val="28"/>
        </w:rPr>
        <w:t xml:space="preserve">
      12) грубые нарушения требований к организации и проведению проверок в отношении субъектов предпринимательства, установленных в подпунктах 1), 2), 3), 4) и 7) </w:t>
      </w:r>
      <w:r>
        <w:rPr>
          <w:rFonts w:ascii="Times New Roman"/>
          <w:b w:val="false"/>
          <w:i w:val="false"/>
          <w:color w:val="000000"/>
          <w:sz w:val="28"/>
        </w:rPr>
        <w:t>статьи 151</w:t>
      </w:r>
      <w:r>
        <w:rPr>
          <w:rFonts w:ascii="Times New Roman"/>
          <w:b w:val="false"/>
          <w:i w:val="false"/>
          <w:color w:val="000000"/>
          <w:sz w:val="28"/>
        </w:rPr>
        <w:t xml:space="preserve">, подпунктах 2), 6) и 8) </w:t>
      </w:r>
      <w:r>
        <w:rPr>
          <w:rFonts w:ascii="Times New Roman"/>
          <w:b w:val="false"/>
          <w:i w:val="false"/>
          <w:color w:val="000000"/>
          <w:sz w:val="28"/>
        </w:rPr>
        <w:t>пункта 2</w:t>
      </w:r>
      <w:r>
        <w:rPr>
          <w:rFonts w:ascii="Times New Roman"/>
          <w:b w:val="false"/>
          <w:i w:val="false"/>
          <w:color w:val="000000"/>
          <w:sz w:val="28"/>
        </w:rPr>
        <w:t xml:space="preserve"> статьи 156 Предпринимательского кодекса Республики Казахстан;</w:t>
      </w:r>
    </w:p>
    <w:p>
      <w:pPr>
        <w:spacing w:after="0"/>
        <w:ind w:left="0"/>
        <w:jc w:val="both"/>
      </w:pPr>
      <w:r>
        <w:rPr>
          <w:rFonts w:ascii="Times New Roman"/>
          <w:b w:val="false"/>
          <w:i w:val="false"/>
          <w:color w:val="000000"/>
          <w:sz w:val="28"/>
        </w:rPr>
        <w:t>
      13) делегирование полномочий на государственное регулирование предпринимательской деятельности физическим или юридическим лицам, осуществляющим такую деятельность, а также на контроль и надзор за нею;</w:t>
      </w:r>
    </w:p>
    <w:p>
      <w:pPr>
        <w:spacing w:after="0"/>
        <w:ind w:left="0"/>
        <w:jc w:val="both"/>
      </w:pPr>
      <w:r>
        <w:rPr>
          <w:rFonts w:ascii="Times New Roman"/>
          <w:b w:val="false"/>
          <w:i w:val="false"/>
          <w:color w:val="000000"/>
          <w:sz w:val="28"/>
        </w:rPr>
        <w:t>
      14) передача государственных контрольных и надзорных функций организациям, не имеющим статуса государственного органа;</w:t>
      </w:r>
    </w:p>
    <w:p>
      <w:pPr>
        <w:spacing w:after="0"/>
        <w:ind w:left="0"/>
        <w:jc w:val="both"/>
      </w:pPr>
      <w:r>
        <w:rPr>
          <w:rFonts w:ascii="Times New Roman"/>
          <w:b w:val="false"/>
          <w:i w:val="false"/>
          <w:color w:val="000000"/>
          <w:sz w:val="28"/>
        </w:rPr>
        <w:t>
      15) участие в азартных играх денежного или иного имущественного характера с вышестоящими или нижестоящими либо находящимися с ними в иной зависимости по службе или работе должностными лицами;</w:t>
      </w:r>
    </w:p>
    <w:p>
      <w:pPr>
        <w:spacing w:after="0"/>
        <w:ind w:left="0"/>
        <w:jc w:val="both"/>
      </w:pPr>
      <w:r>
        <w:rPr>
          <w:rFonts w:ascii="Times New Roman"/>
          <w:b w:val="false"/>
          <w:i w:val="false"/>
          <w:color w:val="000000"/>
          <w:sz w:val="28"/>
        </w:rPr>
        <w:t>
      16) принятие за исполнение своих государственных или приравненных к ним функций любого вознаграждения в виде денег, услуг и иных форм от организаций, в которых лицо не выполняет соответствующие функции, а также от физических лиц, если иное не предусмотрено законодательством Республики Казахстан.</w:t>
      </w:r>
    </w:p>
    <w:p>
      <w:pPr>
        <w:spacing w:after="0"/>
        <w:ind w:left="0"/>
        <w:jc w:val="both"/>
      </w:pPr>
      <w:r>
        <w:rPr>
          <w:rFonts w:ascii="Times New Roman"/>
          <w:b w:val="false"/>
          <w:i w:val="false"/>
          <w:color w:val="000000"/>
          <w:sz w:val="28"/>
        </w:rPr>
        <w:t>
      Деньги, поступившие на счет государственного служащего без ведома указанного лица, а также средства, полученные им в связи с выполнением соответствующих функций в нарушение абзаца первого настоящего подпункта, подлежат не более чем в двухнедельный срок после их обнаружения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w:t>
      </w:r>
    </w:p>
    <w:bookmarkStart w:name="z416" w:id="237"/>
    <w:p>
      <w:pPr>
        <w:spacing w:after="0"/>
        <w:ind w:left="0"/>
        <w:jc w:val="both"/>
      </w:pPr>
      <w:r>
        <w:rPr>
          <w:rFonts w:ascii="Times New Roman"/>
          <w:b w:val="false"/>
          <w:i w:val="false"/>
          <w:color w:val="000000"/>
          <w:sz w:val="28"/>
        </w:rPr>
        <w:t>
      17) принятие подарков или услуг в связи с исполнением своих государственных или приравненных к ним функций от государственных служащих и иных лиц, зависимых от них по службе, за общее покровительство или попустительство по службе.</w:t>
      </w:r>
    </w:p>
    <w:bookmarkEnd w:id="237"/>
    <w:bookmarkStart w:name="z417" w:id="238"/>
    <w:p>
      <w:pPr>
        <w:spacing w:after="0"/>
        <w:ind w:left="0"/>
        <w:jc w:val="both"/>
      </w:pPr>
      <w:r>
        <w:rPr>
          <w:rFonts w:ascii="Times New Roman"/>
          <w:b w:val="false"/>
          <w:i w:val="false"/>
          <w:color w:val="000000"/>
          <w:sz w:val="28"/>
        </w:rPr>
        <w:t>
      Подарки, поступившие без ведома государственного служащего, а также полученные им в связи с исполнением соответствующих функций в нарушение абзаца первого настоящего подпункта, подлежат в семидневный срок безвозмездной сдаче в специальный государственный фонд, а оказанные государственному служащему при тех же обстоятельствах услуги должны быть оплачены им путем перечисления денег в республиканский бюджет.</w:t>
      </w:r>
    </w:p>
    <w:bookmarkEnd w:id="238"/>
    <w:bookmarkStart w:name="z418" w:id="239"/>
    <w:p>
      <w:pPr>
        <w:spacing w:after="0"/>
        <w:ind w:left="0"/>
        <w:jc w:val="both"/>
      </w:pPr>
      <w:r>
        <w:rPr>
          <w:rFonts w:ascii="Times New Roman"/>
          <w:b w:val="false"/>
          <w:i w:val="false"/>
          <w:color w:val="000000"/>
          <w:sz w:val="28"/>
        </w:rPr>
        <w:t>
      Государственный служащий, к которому поступили подарки, вправе с согласия вышестоящего должностного лица выкупить их из указанного фонда по рыночным розничным ценам, действующим в соответствующей местности. Вырученные от продажи подарков деньги специальный государственный фонд перечисляет в республиканский бюджет;</w:t>
      </w:r>
    </w:p>
    <w:bookmarkEnd w:id="239"/>
    <w:p>
      <w:pPr>
        <w:spacing w:after="0"/>
        <w:ind w:left="0"/>
        <w:jc w:val="both"/>
      </w:pPr>
      <w:r>
        <w:rPr>
          <w:rFonts w:ascii="Times New Roman"/>
          <w:b w:val="false"/>
          <w:i w:val="false"/>
          <w:color w:val="000000"/>
          <w:sz w:val="28"/>
        </w:rPr>
        <w:t>
      18) принятие приглашений во внутригосударственные и зарубежные туристические, лечебно-оздоровительные и иные поездки за счет физических и юридических лиц как иностранных, так и Республики Казахстан, за исключением поездок:</w:t>
      </w:r>
    </w:p>
    <w:p>
      <w:pPr>
        <w:spacing w:after="0"/>
        <w:ind w:left="0"/>
        <w:jc w:val="both"/>
      </w:pPr>
      <w:r>
        <w:rPr>
          <w:rFonts w:ascii="Times New Roman"/>
          <w:b w:val="false"/>
          <w:i w:val="false"/>
          <w:color w:val="000000"/>
          <w:sz w:val="28"/>
        </w:rPr>
        <w:t>
      по приглашению супруга (супруги), родственников за их счет;</w:t>
      </w:r>
    </w:p>
    <w:p>
      <w:pPr>
        <w:spacing w:after="0"/>
        <w:ind w:left="0"/>
        <w:jc w:val="both"/>
      </w:pPr>
      <w:r>
        <w:rPr>
          <w:rFonts w:ascii="Times New Roman"/>
          <w:b w:val="false"/>
          <w:i w:val="false"/>
          <w:color w:val="000000"/>
          <w:sz w:val="28"/>
        </w:rPr>
        <w:t>
      по приглашению иных физических лиц (с согласия вышестоящего должностного лица или органа), если отношения с ними не затрагивают вопросов служебной деятельности приглашаемых;</w:t>
      </w:r>
    </w:p>
    <w:p>
      <w:pPr>
        <w:spacing w:after="0"/>
        <w:ind w:left="0"/>
        <w:jc w:val="both"/>
      </w:pPr>
      <w:r>
        <w:rPr>
          <w:rFonts w:ascii="Times New Roman"/>
          <w:b w:val="false"/>
          <w:i w:val="false"/>
          <w:color w:val="000000"/>
          <w:sz w:val="28"/>
        </w:rPr>
        <w:t>
      осуществляемых в соответствии с международными договорами Республики Казахстан или на взаимной договоренности между государственными органами Республики Казахстан и государственными органами иностранных государств за счет средств соответствующих государственных органов и (или) международных организаций;</w:t>
      </w:r>
    </w:p>
    <w:p>
      <w:pPr>
        <w:spacing w:after="0"/>
        <w:ind w:left="0"/>
        <w:jc w:val="both"/>
      </w:pPr>
      <w:r>
        <w:rPr>
          <w:rFonts w:ascii="Times New Roman"/>
          <w:b w:val="false"/>
          <w:i w:val="false"/>
          <w:color w:val="000000"/>
          <w:sz w:val="28"/>
        </w:rPr>
        <w:t>
      осуществляемых с согласия вышестоящего должностного лица либо органа для участия в научных, спортивных, творческих, профессиональных, гуманитарных мероприятиях за счет средств организаций, в том числе поездок, осуществляемых в рамках уставной деятельности таких организаций;</w:t>
      </w:r>
    </w:p>
    <w:p>
      <w:pPr>
        <w:spacing w:after="0"/>
        <w:ind w:left="0"/>
        <w:jc w:val="both"/>
      </w:pPr>
      <w:r>
        <w:rPr>
          <w:rFonts w:ascii="Times New Roman"/>
          <w:b w:val="false"/>
          <w:i w:val="false"/>
          <w:color w:val="000000"/>
          <w:sz w:val="28"/>
        </w:rPr>
        <w:t>
      19) использование не предусмотренных законодательством Республики Казахстан преимуществ в получении кредитов, ссуд, приобретении ценных бумаг, недвижимости и иного имущества.</w:t>
      </w:r>
    </w:p>
    <w:bookmarkStart w:name="z221" w:id="240"/>
    <w:p>
      <w:pPr>
        <w:spacing w:after="0"/>
        <w:ind w:left="0"/>
        <w:jc w:val="both"/>
      </w:pPr>
      <w:r>
        <w:rPr>
          <w:rFonts w:ascii="Times New Roman"/>
          <w:b w:val="false"/>
          <w:i w:val="false"/>
          <w:color w:val="000000"/>
          <w:sz w:val="28"/>
        </w:rPr>
        <w:t>
      2. Члены семьи государственного служащего не вправе принимать подарки и услуги, приглашения в туристические, лечебно-оздоровительные и иные поездки за счет физических и юридических лиц как иностранных, так и Республики Казахстан, с которыми указанное лицо связано по службе. Государственный служащий обязан в семидневный срок безвозмездно сдать незаконно полученные членами его семьи подарки в специальный государственный фонд и возместить стоимость услуг, которыми неправомерно воспользовались члены его семьи, путем перечисления денег в республиканский бюджет.</w:t>
      </w:r>
    </w:p>
    <w:bookmarkEnd w:id="240"/>
    <w:p>
      <w:pPr>
        <w:spacing w:after="0"/>
        <w:ind w:left="0"/>
        <w:jc w:val="both"/>
      </w:pPr>
      <w:r>
        <w:rPr>
          <w:rFonts w:ascii="Times New Roman"/>
          <w:b/>
          <w:i w:val="false"/>
          <w:color w:val="000000"/>
          <w:sz w:val="28"/>
        </w:rPr>
        <w:t>Статья 51. Конфликт интересов</w:t>
      </w:r>
    </w:p>
    <w:bookmarkStart w:name="z222" w:id="241"/>
    <w:p>
      <w:pPr>
        <w:spacing w:after="0"/>
        <w:ind w:left="0"/>
        <w:jc w:val="both"/>
      </w:pPr>
      <w:r>
        <w:rPr>
          <w:rFonts w:ascii="Times New Roman"/>
          <w:b w:val="false"/>
          <w:i w:val="false"/>
          <w:color w:val="000000"/>
          <w:sz w:val="28"/>
        </w:rPr>
        <w:t>
      1. Государственному служащему запрещается осуществлять должностные полномочия, если имеется конфликт интересов.</w:t>
      </w:r>
    </w:p>
    <w:bookmarkEnd w:id="241"/>
    <w:bookmarkStart w:name="z223" w:id="242"/>
    <w:p>
      <w:pPr>
        <w:spacing w:after="0"/>
        <w:ind w:left="0"/>
        <w:jc w:val="both"/>
      </w:pPr>
      <w:r>
        <w:rPr>
          <w:rFonts w:ascii="Times New Roman"/>
          <w:b w:val="false"/>
          <w:i w:val="false"/>
          <w:color w:val="000000"/>
          <w:sz w:val="28"/>
        </w:rPr>
        <w:t>
      2. Государственный служащий должен принимать меры по предотвращению и урегулированию конфликта интересов.</w:t>
      </w:r>
    </w:p>
    <w:bookmarkEnd w:id="242"/>
    <w:bookmarkStart w:name="z224" w:id="243"/>
    <w:p>
      <w:pPr>
        <w:spacing w:after="0"/>
        <w:ind w:left="0"/>
        <w:jc w:val="both"/>
      </w:pPr>
      <w:r>
        <w:rPr>
          <w:rFonts w:ascii="Times New Roman"/>
          <w:b w:val="false"/>
          <w:i w:val="false"/>
          <w:color w:val="000000"/>
          <w:sz w:val="28"/>
        </w:rPr>
        <w:t>
      3. Государственный служащий обязан в письменной форме уведомить своего непосредственного руководителя или руководство государственного органа о возникшем конфликте интересов или возможности его возникновения, как только ему станет об этом известно.</w:t>
      </w:r>
    </w:p>
    <w:bookmarkEnd w:id="243"/>
    <w:p>
      <w:pPr>
        <w:spacing w:after="0"/>
        <w:ind w:left="0"/>
        <w:jc w:val="both"/>
      </w:pPr>
      <w:r>
        <w:rPr>
          <w:rFonts w:ascii="Times New Roman"/>
          <w:b w:val="false"/>
          <w:i w:val="false"/>
          <w:color w:val="000000"/>
          <w:sz w:val="28"/>
        </w:rPr>
        <w:t>
      Непосредственный руководитель или руководство государственного органа по обращению государственного служащего или при получении информации из других источников должны своевременно принимать меры по предотвращению и урегулированию конфликта интересов, в том числе:</w:t>
      </w:r>
    </w:p>
    <w:p>
      <w:pPr>
        <w:spacing w:after="0"/>
        <w:ind w:left="0"/>
        <w:jc w:val="both"/>
      </w:pPr>
      <w:r>
        <w:rPr>
          <w:rFonts w:ascii="Times New Roman"/>
          <w:b w:val="false"/>
          <w:i w:val="false"/>
          <w:color w:val="000000"/>
          <w:sz w:val="28"/>
        </w:rPr>
        <w:t>
      1) поручить другому государственному служащему исполнение должностных полномочий государственного служащего по вопросу, в связи с которым возник или может возникнуть конфликт интересов;</w:t>
      </w:r>
    </w:p>
    <w:p>
      <w:pPr>
        <w:spacing w:after="0"/>
        <w:ind w:left="0"/>
        <w:jc w:val="both"/>
      </w:pPr>
      <w:r>
        <w:rPr>
          <w:rFonts w:ascii="Times New Roman"/>
          <w:b w:val="false"/>
          <w:i w:val="false"/>
          <w:color w:val="000000"/>
          <w:sz w:val="28"/>
        </w:rPr>
        <w:t>
      2) изменить должностные обязанности государственного служащего;</w:t>
      </w:r>
    </w:p>
    <w:p>
      <w:pPr>
        <w:spacing w:after="0"/>
        <w:ind w:left="0"/>
        <w:jc w:val="both"/>
      </w:pPr>
      <w:r>
        <w:rPr>
          <w:rFonts w:ascii="Times New Roman"/>
          <w:b w:val="false"/>
          <w:i w:val="false"/>
          <w:color w:val="000000"/>
          <w:sz w:val="28"/>
        </w:rPr>
        <w:t>
      3) принять иные меры по устранению конфликта интересов.</w:t>
      </w:r>
    </w:p>
    <w:bookmarkStart w:name="z225" w:id="244"/>
    <w:p>
      <w:pPr>
        <w:spacing w:after="0"/>
        <w:ind w:left="0"/>
        <w:jc w:val="both"/>
      </w:pPr>
      <w:r>
        <w:rPr>
          <w:rFonts w:ascii="Times New Roman"/>
          <w:b w:val="false"/>
          <w:i w:val="false"/>
          <w:color w:val="000000"/>
          <w:sz w:val="28"/>
        </w:rPr>
        <w:t>
      4. Государственный служащий, его непосредственный руководитель и руководство государственного органа несут дисциплинарную ответственность за непринятие мер по предотвращению и урегулированию известных им случаев конфликта интересов.</w:t>
      </w:r>
    </w:p>
    <w:bookmarkEnd w:id="244"/>
    <w:p>
      <w:pPr>
        <w:spacing w:after="0"/>
        <w:ind w:left="0"/>
        <w:jc w:val="both"/>
      </w:pPr>
      <w:r>
        <w:rPr>
          <w:rFonts w:ascii="Times New Roman"/>
          <w:b/>
          <w:i w:val="false"/>
          <w:color w:val="000000"/>
          <w:sz w:val="28"/>
        </w:rPr>
        <w:t>Статья 52. Антикоррупционное поведение государственных служащих</w:t>
      </w:r>
    </w:p>
    <w:bookmarkStart w:name="z226" w:id="245"/>
    <w:p>
      <w:pPr>
        <w:spacing w:after="0"/>
        <w:ind w:left="0"/>
        <w:jc w:val="both"/>
      </w:pPr>
      <w:r>
        <w:rPr>
          <w:rFonts w:ascii="Times New Roman"/>
          <w:b w:val="false"/>
          <w:i w:val="false"/>
          <w:color w:val="000000"/>
          <w:sz w:val="28"/>
        </w:rPr>
        <w:t>
      1. Государственные служащие должны противостоять проявлениям коррупции, не допускать коррупционных правонарушений.</w:t>
      </w:r>
    </w:p>
    <w:bookmarkEnd w:id="245"/>
    <w:bookmarkStart w:name="z227" w:id="246"/>
    <w:p>
      <w:pPr>
        <w:spacing w:after="0"/>
        <w:ind w:left="0"/>
        <w:jc w:val="both"/>
      </w:pPr>
      <w:r>
        <w:rPr>
          <w:rFonts w:ascii="Times New Roman"/>
          <w:b w:val="false"/>
          <w:i w:val="false"/>
          <w:color w:val="000000"/>
          <w:sz w:val="28"/>
        </w:rPr>
        <w:t>
      2. Государственные служащие должны пресекать факты коррупционных правонарушений со стороны других государственных служащих.</w:t>
      </w:r>
    </w:p>
    <w:bookmarkEnd w:id="246"/>
    <w:bookmarkStart w:name="z228" w:id="247"/>
    <w:p>
      <w:pPr>
        <w:spacing w:after="0"/>
        <w:ind w:left="0"/>
        <w:jc w:val="both"/>
      </w:pPr>
      <w:r>
        <w:rPr>
          <w:rFonts w:ascii="Times New Roman"/>
          <w:b w:val="false"/>
          <w:i w:val="false"/>
          <w:color w:val="000000"/>
          <w:sz w:val="28"/>
        </w:rPr>
        <w:t>
      3. Если государственный служащий располагает информацией о коррупционном правонарушении, он должен принять необходимые меры по предотвращению и прекращению такого правонарушения, в том числе незамедлительно в письменной форме информировать вышестоящего руководителя, руководство государственного органа, в котором он работает, уполномоченные государственные органы. Государственный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w:t>
      </w:r>
    </w:p>
    <w:bookmarkEnd w:id="247"/>
    <w:p>
      <w:pPr>
        <w:spacing w:after="0"/>
        <w:ind w:left="0"/>
        <w:jc w:val="both"/>
      </w:pPr>
      <w:r>
        <w:rPr>
          <w:rFonts w:ascii="Times New Roman"/>
          <w:b w:val="false"/>
          <w:i w:val="false"/>
          <w:color w:val="000000"/>
          <w:sz w:val="28"/>
        </w:rPr>
        <w:t>
      Руководство государственного органа обязано в месячный срок со дня получения информации принять меры по заявлениям государственного служащего о коррупционных правонарушениях, случаях склонения его к совершению данных нарушений, в том числе путем организации проверок и направления обращений в уполномоченные органы.</w:t>
      </w:r>
    </w:p>
    <w:bookmarkStart w:name="z229" w:id="248"/>
    <w:p>
      <w:pPr>
        <w:spacing w:after="0"/>
        <w:ind w:left="0"/>
        <w:jc w:val="both"/>
      </w:pPr>
      <w:r>
        <w:rPr>
          <w:rFonts w:ascii="Times New Roman"/>
          <w:b w:val="false"/>
          <w:i w:val="false"/>
          <w:color w:val="000000"/>
          <w:sz w:val="28"/>
        </w:rPr>
        <w:t>
      4. Руководство государственного органа обязано принять меры по защите государственного служащего, сообщившего о случаях коррупционных правонарушений, склонения его к совершению данных нарушений, от преследования, ущемляющего его права, свободы и законные интересы.</w:t>
      </w:r>
    </w:p>
    <w:bookmarkEnd w:id="248"/>
    <w:bookmarkStart w:name="z230" w:id="249"/>
    <w:p>
      <w:pPr>
        <w:spacing w:after="0"/>
        <w:ind w:left="0"/>
        <w:jc w:val="both"/>
      </w:pPr>
      <w:r>
        <w:rPr>
          <w:rFonts w:ascii="Times New Roman"/>
          <w:b w:val="false"/>
          <w:i w:val="false"/>
          <w:color w:val="000000"/>
          <w:sz w:val="28"/>
        </w:rPr>
        <w:t>
      5. Государственные служащие не должны допускать действия (бездействие), затрудняющие реализацию физическими и (или) юридическими лицами своих прав, свобод и законных интересов.</w:t>
      </w:r>
    </w:p>
    <w:bookmarkEnd w:id="249"/>
    <w:bookmarkStart w:name="z231" w:id="250"/>
    <w:p>
      <w:pPr>
        <w:spacing w:after="0"/>
        <w:ind w:left="0"/>
        <w:jc w:val="both"/>
      </w:pPr>
      <w:r>
        <w:rPr>
          <w:rFonts w:ascii="Times New Roman"/>
          <w:b w:val="false"/>
          <w:i w:val="false"/>
          <w:color w:val="000000"/>
          <w:sz w:val="28"/>
        </w:rPr>
        <w:t>
      6. При предъявлении к государственному служащему необоснованного публичного обвинения в коррупции он должен в месячный срок со дня обнаружения такого обвинения принять меры по его опровержению.</w:t>
      </w:r>
    </w:p>
    <w:bookmarkEnd w:id="250"/>
    <w:bookmarkStart w:name="z232" w:id="251"/>
    <w:p>
      <w:pPr>
        <w:spacing w:after="0"/>
        <w:ind w:left="0"/>
        <w:jc w:val="left"/>
      </w:pPr>
      <w:r>
        <w:rPr>
          <w:rFonts w:ascii="Times New Roman"/>
          <w:b/>
          <w:i w:val="false"/>
          <w:color w:val="000000"/>
        </w:rPr>
        <w:t xml:space="preserve"> Глава 9. СОЦИАЛЬНЫЕ ГАРАНТИИ ГОСУДАРСТВЕННЫХ СЛУЖАЩИХ, ЧЛЕНОВ ИХ СЕМЕЙ</w:t>
      </w:r>
    </w:p>
    <w:bookmarkEnd w:id="251"/>
    <w:p>
      <w:pPr>
        <w:spacing w:after="0"/>
        <w:ind w:left="0"/>
        <w:jc w:val="both"/>
      </w:pPr>
      <w:r>
        <w:rPr>
          <w:rFonts w:ascii="Times New Roman"/>
          <w:b/>
          <w:i w:val="false"/>
          <w:color w:val="000000"/>
          <w:sz w:val="28"/>
        </w:rPr>
        <w:t>Статья 53. Оплата труда государственных служащих</w:t>
      </w:r>
    </w:p>
    <w:bookmarkStart w:name="z233" w:id="252"/>
    <w:p>
      <w:pPr>
        <w:spacing w:after="0"/>
        <w:ind w:left="0"/>
        <w:jc w:val="both"/>
      </w:pPr>
      <w:r>
        <w:rPr>
          <w:rFonts w:ascii="Times New Roman"/>
          <w:b w:val="false"/>
          <w:i w:val="false"/>
          <w:color w:val="000000"/>
          <w:sz w:val="28"/>
        </w:rPr>
        <w:t>
      1. Оплата труда государственных служащих должна обеспечивать достаточные материальные условия для безусловного и исчерпывающего исполнения служебных обязанностей, способствовать укомплектованию государственных органов компетентными и опытными кадрами, стимулировать их добросовестный и инициативный труд.</w:t>
      </w:r>
    </w:p>
    <w:bookmarkEnd w:id="252"/>
    <w:bookmarkStart w:name="z234" w:id="253"/>
    <w:p>
      <w:pPr>
        <w:spacing w:after="0"/>
        <w:ind w:left="0"/>
        <w:jc w:val="both"/>
      </w:pPr>
      <w:r>
        <w:rPr>
          <w:rFonts w:ascii="Times New Roman"/>
          <w:b w:val="false"/>
          <w:i w:val="false"/>
          <w:color w:val="000000"/>
          <w:sz w:val="28"/>
        </w:rPr>
        <w:t>
      2. Оплата труда государственных служащих устанавливается дифференцированно в зависимости от характера, объема и результатов выполняемой государственными служащими работы.</w:t>
      </w:r>
    </w:p>
    <w:bookmarkEnd w:id="253"/>
    <w:bookmarkStart w:name="z235" w:id="254"/>
    <w:p>
      <w:pPr>
        <w:spacing w:after="0"/>
        <w:ind w:left="0"/>
        <w:jc w:val="both"/>
      </w:pPr>
      <w:r>
        <w:rPr>
          <w:rFonts w:ascii="Times New Roman"/>
          <w:b w:val="false"/>
          <w:i w:val="false"/>
          <w:color w:val="000000"/>
          <w:sz w:val="28"/>
        </w:rPr>
        <w:t>
      3. Оплата труда государственных служащих, за исключением государственных служащих Национального Банка Республики Казахстан, осуществляется в соответствии с единой системой оплаты труда работников для всех органов, содержащихся за счет государственного бюджета, утверждаемой Правительством Республики Казахстан по согласованию с Президентом Республики Казахстан.</w:t>
      </w:r>
    </w:p>
    <w:bookmarkEnd w:id="254"/>
    <w:bookmarkStart w:name="z317" w:id="255"/>
    <w:p>
      <w:pPr>
        <w:spacing w:after="0"/>
        <w:ind w:left="0"/>
        <w:jc w:val="both"/>
      </w:pPr>
      <w:r>
        <w:rPr>
          <w:rFonts w:ascii="Times New Roman"/>
          <w:b w:val="false"/>
          <w:i w:val="false"/>
          <w:color w:val="000000"/>
          <w:sz w:val="28"/>
        </w:rPr>
        <w:t>
      Порядок и условия выплаты бонусов, оказания материальной помощи государственным служащим, а также установления надбавок к должностным окладам административных государственных служащих корпуса "Б" определяются Правительством Республики Казахстан по согласованию с Администрацией Президента Республики Казахстан.</w:t>
      </w:r>
    </w:p>
    <w:bookmarkEnd w:id="255"/>
    <w:bookmarkStart w:name="z236" w:id="256"/>
    <w:p>
      <w:pPr>
        <w:spacing w:after="0"/>
        <w:ind w:left="0"/>
        <w:jc w:val="both"/>
      </w:pPr>
      <w:r>
        <w:rPr>
          <w:rFonts w:ascii="Times New Roman"/>
          <w:b w:val="false"/>
          <w:i w:val="false"/>
          <w:color w:val="000000"/>
          <w:sz w:val="28"/>
        </w:rPr>
        <w:t>
      4. Оплата труда государственных служащих производится за счет средств республиканского и местных бюджетов, средств Национального Банка Республики Казахстан.</w:t>
      </w:r>
    </w:p>
    <w:bookmarkEnd w:id="256"/>
    <w:bookmarkStart w:name="z237" w:id="257"/>
    <w:p>
      <w:pPr>
        <w:spacing w:after="0"/>
        <w:ind w:left="0"/>
        <w:jc w:val="both"/>
      </w:pPr>
      <w:r>
        <w:rPr>
          <w:rFonts w:ascii="Times New Roman"/>
          <w:b w:val="false"/>
          <w:i w:val="false"/>
          <w:color w:val="000000"/>
          <w:sz w:val="28"/>
        </w:rPr>
        <w:t>
      5. Заработная плата и другие выплаты административным государственным служащим подлежат индексации в порядке, установленном законодательством Республики Казахстан.</w:t>
      </w:r>
    </w:p>
    <w:bookmarkEnd w:id="257"/>
    <w:bookmarkStart w:name="z318" w:id="258"/>
    <w:p>
      <w:pPr>
        <w:spacing w:after="0"/>
        <w:ind w:left="0"/>
        <w:jc w:val="both"/>
      </w:pPr>
      <w:r>
        <w:rPr>
          <w:rFonts w:ascii="Times New Roman"/>
          <w:b w:val="false"/>
          <w:i w:val="false"/>
          <w:color w:val="000000"/>
          <w:sz w:val="28"/>
        </w:rPr>
        <w:t>
      6. Стаж работы государственных служащих, дающий право на установление должностного оклада, исчисляется в порядке, определяемом Правительством Республики Казахстан по согласованию с Администрацией Президента Республики Казахстан.</w:t>
      </w:r>
    </w:p>
    <w:bookmarkEnd w:id="2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53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с 01.01.2016);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11.07.2017 </w:t>
      </w:r>
      <w:r>
        <w:rPr>
          <w:rFonts w:ascii="Times New Roman"/>
          <w:b w:val="false"/>
          <w:i w:val="false"/>
          <w:color w:val="000000"/>
          <w:sz w:val="28"/>
        </w:rPr>
        <w:t>№ 91-VI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54. Отпуска государственных служащих</w:t>
      </w:r>
    </w:p>
    <w:bookmarkStart w:name="z238" w:id="259"/>
    <w:p>
      <w:pPr>
        <w:spacing w:after="0"/>
        <w:ind w:left="0"/>
        <w:jc w:val="both"/>
      </w:pPr>
      <w:r>
        <w:rPr>
          <w:rFonts w:ascii="Times New Roman"/>
          <w:b w:val="false"/>
          <w:i w:val="false"/>
          <w:color w:val="000000"/>
          <w:sz w:val="28"/>
        </w:rPr>
        <w:t>
      1. Государственным служащим предоставляется оплачиваемый ежегодный трудовой отпуск продолжительностью тридцать календарных дней с выплатой пособия для оздоровления в размере двух должностных окладов.</w:t>
      </w:r>
    </w:p>
    <w:bookmarkEnd w:id="259"/>
    <w:p>
      <w:pPr>
        <w:spacing w:after="0"/>
        <w:ind w:left="0"/>
        <w:jc w:val="both"/>
      </w:pPr>
      <w:r>
        <w:rPr>
          <w:rFonts w:ascii="Times New Roman"/>
          <w:b w:val="false"/>
          <w:i w:val="false"/>
          <w:color w:val="000000"/>
          <w:sz w:val="28"/>
        </w:rPr>
        <w:t>
      Оплачиваемый ежегодный трудовой отпуск государственным служащим за первый и последующие годы работы по соглашению сторон предоставляется в любое время рабочего года.</w:t>
      </w:r>
    </w:p>
    <w:p>
      <w:pPr>
        <w:spacing w:after="0"/>
        <w:ind w:left="0"/>
        <w:jc w:val="both"/>
      </w:pPr>
      <w:r>
        <w:rPr>
          <w:rFonts w:ascii="Times New Roman"/>
          <w:b w:val="false"/>
          <w:i w:val="false"/>
          <w:color w:val="000000"/>
          <w:sz w:val="28"/>
        </w:rPr>
        <w:t>
      Оплата ежегодного трудового отпуска производится не позднее чем за три календарных дня до его начала, а в случае предоставления трудового отпуска вне графика – не позднее трех календарных дней со дня его предоставления.</w:t>
      </w:r>
    </w:p>
    <w:bookmarkStart w:name="z239" w:id="260"/>
    <w:p>
      <w:pPr>
        <w:spacing w:after="0"/>
        <w:ind w:left="0"/>
        <w:jc w:val="both"/>
      </w:pPr>
      <w:r>
        <w:rPr>
          <w:rFonts w:ascii="Times New Roman"/>
          <w:b w:val="false"/>
          <w:i w:val="false"/>
          <w:color w:val="000000"/>
          <w:sz w:val="28"/>
        </w:rPr>
        <w:t>
      2. По желанию государственных служащих ежегодные оплачиваемые трудовые отпуска могут предоставляться им по частям. При этом одна из частей оплачиваемого ежегодного трудового отпуска должна быть не менее двух календарных недель продолжительности отпуска.</w:t>
      </w:r>
    </w:p>
    <w:bookmarkEnd w:id="260"/>
    <w:bookmarkStart w:name="z240" w:id="261"/>
    <w:p>
      <w:pPr>
        <w:spacing w:after="0"/>
        <w:ind w:left="0"/>
        <w:jc w:val="both"/>
      </w:pPr>
      <w:r>
        <w:rPr>
          <w:rFonts w:ascii="Times New Roman"/>
          <w:b w:val="false"/>
          <w:i w:val="false"/>
          <w:color w:val="000000"/>
          <w:sz w:val="28"/>
        </w:rPr>
        <w:t>
      3. Государственным служащим может быть предоставлен отпуск без сохранения заработной платы в порядке, установленном трудовым законодательством Республики Казахстан, в том числе в случае его обучения в рамках государственного заказа по программам послевузовского образования.</w:t>
      </w:r>
    </w:p>
    <w:bookmarkEnd w:id="261"/>
    <w:bookmarkStart w:name="z241" w:id="262"/>
    <w:p>
      <w:pPr>
        <w:spacing w:after="0"/>
        <w:ind w:left="0"/>
        <w:jc w:val="both"/>
      </w:pPr>
      <w:r>
        <w:rPr>
          <w:rFonts w:ascii="Times New Roman"/>
          <w:b w:val="false"/>
          <w:i w:val="false"/>
          <w:color w:val="000000"/>
          <w:sz w:val="28"/>
        </w:rPr>
        <w:t>
      4. По решению руководителя государственного органа либо ответственного секретаря, руководителя аппарата или иного должностного лица, определяемого Президентом Республики Казахстан, государственные служащие с их согласия могут быть отозваны из ежегодного или дополнительного отпуска. Оставшаяся часть неиспользованного отпуска предоставляется государственным служащим в любое другое время соответствующего года либо присоединяется к отпуску в следующем году.</w:t>
      </w:r>
    </w:p>
    <w:bookmarkEnd w:id="262"/>
    <w:p>
      <w:pPr>
        <w:spacing w:after="0"/>
        <w:ind w:left="0"/>
        <w:jc w:val="both"/>
      </w:pPr>
      <w:r>
        <w:rPr>
          <w:rFonts w:ascii="Times New Roman"/>
          <w:b/>
          <w:i w:val="false"/>
          <w:color w:val="000000"/>
          <w:sz w:val="28"/>
        </w:rPr>
        <w:t>Статья 55. Пенсионное и социальное обеспечение государственных служащих</w:t>
      </w:r>
    </w:p>
    <w:p>
      <w:pPr>
        <w:spacing w:after="0"/>
        <w:ind w:left="0"/>
        <w:jc w:val="both"/>
      </w:pPr>
      <w:r>
        <w:rPr>
          <w:rFonts w:ascii="Times New Roman"/>
          <w:b w:val="false"/>
          <w:i w:val="false"/>
          <w:color w:val="000000"/>
          <w:sz w:val="28"/>
        </w:rPr>
        <w:t>
      Пенсионное и социальное обеспечение государственных служащих осуществляется в соответствии с законами и иными нормативными правовыми актами Республики Казахстан.</w:t>
      </w:r>
    </w:p>
    <w:p>
      <w:pPr>
        <w:spacing w:after="0"/>
        <w:ind w:left="0"/>
        <w:jc w:val="both"/>
      </w:pPr>
      <w:r>
        <w:rPr>
          <w:rFonts w:ascii="Times New Roman"/>
          <w:b/>
          <w:i w:val="false"/>
          <w:color w:val="000000"/>
          <w:sz w:val="28"/>
        </w:rPr>
        <w:t>Статья 56. Меры социальной защиты государственных служащих</w:t>
      </w:r>
    </w:p>
    <w:bookmarkStart w:name="z385" w:id="263"/>
    <w:p>
      <w:pPr>
        <w:spacing w:after="0"/>
        <w:ind w:left="0"/>
        <w:jc w:val="both"/>
      </w:pPr>
      <w:r>
        <w:rPr>
          <w:rFonts w:ascii="Times New Roman"/>
          <w:b w:val="false"/>
          <w:i w:val="false"/>
          <w:color w:val="000000"/>
          <w:sz w:val="28"/>
        </w:rPr>
        <w:t xml:space="preserve">
      1. Государственные служащие обеспечиваются жильем в порядке, определяемом Законом Республики Казахстан "О жилищных отношениях" и иным законодательством Республики Казахстан. </w:t>
      </w:r>
    </w:p>
    <w:bookmarkEnd w:id="263"/>
    <w:bookmarkStart w:name="z386" w:id="264"/>
    <w:p>
      <w:pPr>
        <w:spacing w:after="0"/>
        <w:ind w:left="0"/>
        <w:jc w:val="both"/>
      </w:pPr>
      <w:r>
        <w:rPr>
          <w:rFonts w:ascii="Times New Roman"/>
          <w:b w:val="false"/>
          <w:i w:val="false"/>
          <w:color w:val="000000"/>
          <w:sz w:val="28"/>
        </w:rPr>
        <w:t>
      2. Для индивидуального жилищного строительства государственным служащим, нуждающимся в улучшении жилищных условий, предоставляются земельные участки. Условия предоставления земельных участков определяются законодательством Республики Казахстан.</w:t>
      </w:r>
    </w:p>
    <w:bookmarkEnd w:id="264"/>
    <w:bookmarkStart w:name="z387" w:id="265"/>
    <w:p>
      <w:pPr>
        <w:spacing w:after="0"/>
        <w:ind w:left="0"/>
        <w:jc w:val="both"/>
      </w:pPr>
      <w:r>
        <w:rPr>
          <w:rFonts w:ascii="Times New Roman"/>
          <w:b w:val="false"/>
          <w:i w:val="false"/>
          <w:color w:val="000000"/>
          <w:sz w:val="28"/>
        </w:rPr>
        <w:t xml:space="preserve">
      3. Государственные служащие и члены их семей, проживающие совместно с ними, пользуются в установленном порядке медицинским обслуживанием в соответствующих государственных учреждениях здравоохранения. </w:t>
      </w:r>
    </w:p>
    <w:bookmarkEnd w:id="265"/>
    <w:bookmarkStart w:name="z388" w:id="266"/>
    <w:p>
      <w:pPr>
        <w:spacing w:after="0"/>
        <w:ind w:left="0"/>
        <w:jc w:val="both"/>
      </w:pPr>
      <w:r>
        <w:rPr>
          <w:rFonts w:ascii="Times New Roman"/>
          <w:b w:val="false"/>
          <w:i w:val="false"/>
          <w:color w:val="000000"/>
          <w:sz w:val="28"/>
        </w:rPr>
        <w:t>
      4. При сокращении штатной численности государственного органа государственному служащему, занимающему сокращаемую государственную должность, производится выплата выходного пособия в размере четырех среднемесячных заработных плат при наличии стажа государственной службы не менее трех лет.</w:t>
      </w:r>
    </w:p>
    <w:bookmarkEnd w:id="266"/>
    <w:bookmarkStart w:name="z389" w:id="267"/>
    <w:p>
      <w:pPr>
        <w:spacing w:after="0"/>
        <w:ind w:left="0"/>
        <w:jc w:val="both"/>
      </w:pPr>
      <w:r>
        <w:rPr>
          <w:rFonts w:ascii="Times New Roman"/>
          <w:b w:val="false"/>
          <w:i w:val="false"/>
          <w:color w:val="000000"/>
          <w:sz w:val="28"/>
        </w:rPr>
        <w:t>
      5. В случае упразднения (ликвидации) государственного органа административным государственным служащим производится выплата выходного пособия в размере четырех среднемесячных заработных плат при наличии стажа государственной службы не менее трех лет.</w:t>
      </w:r>
    </w:p>
    <w:bookmarkEnd w:id="267"/>
    <w:bookmarkStart w:name="z390" w:id="268"/>
    <w:p>
      <w:pPr>
        <w:spacing w:after="0"/>
        <w:ind w:left="0"/>
        <w:jc w:val="both"/>
      </w:pPr>
      <w:r>
        <w:rPr>
          <w:rFonts w:ascii="Times New Roman"/>
          <w:b w:val="false"/>
          <w:i w:val="false"/>
          <w:color w:val="000000"/>
          <w:sz w:val="28"/>
        </w:rPr>
        <w:t>
      6. При передаче государственному органу функций, полномочий и (или) штатных единиц другого государственного органа, в том числе упраздненного (ликвидированного) либо реорганизованного государственного органа, административным государственным служащим, выполнявшим переданные функции, полномочия и (или) занимавшим данные штатные единицы, предлагаются равнозначные государственные должности в государственном органе, которому переданы функции, полномочия и (или) штатные единицы другого государственного органа, в том числе упраздненного (ликвидированного) или реорганизованного государственного органа, в соответствии с их квалификацией.</w:t>
      </w:r>
    </w:p>
    <w:bookmarkEnd w:id="268"/>
    <w:bookmarkStart w:name="z391" w:id="269"/>
    <w:p>
      <w:pPr>
        <w:spacing w:after="0"/>
        <w:ind w:left="0"/>
        <w:jc w:val="both"/>
      </w:pPr>
      <w:r>
        <w:rPr>
          <w:rFonts w:ascii="Times New Roman"/>
          <w:b w:val="false"/>
          <w:i w:val="false"/>
          <w:color w:val="000000"/>
          <w:sz w:val="28"/>
        </w:rPr>
        <w:t>
      В случае отсутствия равнозначной должности административному государственному служащему может быть предложена иная государственная должность в этом же государственном органе при условии его соответствия установленным квалификационным требованиям.</w:t>
      </w:r>
    </w:p>
    <w:bookmarkEnd w:id="269"/>
    <w:bookmarkStart w:name="z392" w:id="270"/>
    <w:p>
      <w:pPr>
        <w:spacing w:after="0"/>
        <w:ind w:left="0"/>
        <w:jc w:val="both"/>
      </w:pPr>
      <w:r>
        <w:rPr>
          <w:rFonts w:ascii="Times New Roman"/>
          <w:b w:val="false"/>
          <w:i w:val="false"/>
          <w:color w:val="000000"/>
          <w:sz w:val="28"/>
        </w:rPr>
        <w:t xml:space="preserve">
      В случае отказа административного государственного служащего от трудоустройства он подлежит увольнению. </w:t>
      </w:r>
    </w:p>
    <w:bookmarkEnd w:id="270"/>
    <w:bookmarkStart w:name="z393" w:id="271"/>
    <w:p>
      <w:pPr>
        <w:spacing w:after="0"/>
        <w:ind w:left="0"/>
        <w:jc w:val="both"/>
      </w:pPr>
      <w:r>
        <w:rPr>
          <w:rFonts w:ascii="Times New Roman"/>
          <w:b w:val="false"/>
          <w:i w:val="false"/>
          <w:color w:val="000000"/>
          <w:sz w:val="28"/>
        </w:rPr>
        <w:t>
      Административным государственным служащим, отказавшимся от предложенной должности, имеющим стаж государственной службы не менее трех лет, государственным органом, которому переданы функции, полномочия и (или) штатные единицы другого государственного органа, в том числе упраздненного (ликвидированного) или реорганизованного государственного органа, выплачивается выходное пособие в размере четырех среднемесячных заработных плат.</w:t>
      </w:r>
    </w:p>
    <w:bookmarkEnd w:id="271"/>
    <w:bookmarkStart w:name="z394" w:id="272"/>
    <w:p>
      <w:pPr>
        <w:spacing w:after="0"/>
        <w:ind w:left="0"/>
        <w:jc w:val="both"/>
      </w:pPr>
      <w:r>
        <w:rPr>
          <w:rFonts w:ascii="Times New Roman"/>
          <w:b w:val="false"/>
          <w:i w:val="false"/>
          <w:color w:val="000000"/>
          <w:sz w:val="28"/>
        </w:rPr>
        <w:t>
      Примечание. Для целей настоящего пункта под другим государственным органом подразумевается государственный орган, зарегистрированный в качестве самостоятельного юридического лица.</w:t>
      </w:r>
    </w:p>
    <w:bookmarkEnd w:id="272"/>
    <w:bookmarkStart w:name="z395" w:id="273"/>
    <w:p>
      <w:pPr>
        <w:spacing w:after="0"/>
        <w:ind w:left="0"/>
        <w:jc w:val="both"/>
      </w:pPr>
      <w:r>
        <w:rPr>
          <w:rFonts w:ascii="Times New Roman"/>
          <w:b w:val="false"/>
          <w:i w:val="false"/>
          <w:color w:val="000000"/>
          <w:sz w:val="28"/>
        </w:rPr>
        <w:t>
      7. При изменении структуры управления внутри государственного органа административный государственный служащий назначается на должность, равнозначную ранее занимаемой должности, соответствующую ранее исполняемым должностным полномочиям.</w:t>
      </w:r>
    </w:p>
    <w:bookmarkEnd w:id="273"/>
    <w:bookmarkStart w:name="z396" w:id="274"/>
    <w:p>
      <w:pPr>
        <w:spacing w:after="0"/>
        <w:ind w:left="0"/>
        <w:jc w:val="both"/>
      </w:pPr>
      <w:r>
        <w:rPr>
          <w:rFonts w:ascii="Times New Roman"/>
          <w:b w:val="false"/>
          <w:i w:val="false"/>
          <w:color w:val="000000"/>
          <w:sz w:val="28"/>
        </w:rPr>
        <w:t>
      В случае отсутствия равнозначной должности административному государственному служащему может быть предложена иная должность при условии его соответствия установленным квалификационным требованиям.</w:t>
      </w:r>
    </w:p>
    <w:bookmarkEnd w:id="274"/>
    <w:bookmarkStart w:name="z397" w:id="275"/>
    <w:p>
      <w:pPr>
        <w:spacing w:after="0"/>
        <w:ind w:left="0"/>
        <w:jc w:val="both"/>
      </w:pPr>
      <w:r>
        <w:rPr>
          <w:rFonts w:ascii="Times New Roman"/>
          <w:b w:val="false"/>
          <w:i w:val="false"/>
          <w:color w:val="000000"/>
          <w:sz w:val="28"/>
        </w:rPr>
        <w:t>
      В случае отказа административного государственного служащего от предложенной должности он подлежит увольнению. Административным государственным служащим, имеющим стаж государственной службы не менее трех лет, выплачивается выходное пособие в размере четырех среднемесячных заработных плат.</w:t>
      </w:r>
    </w:p>
    <w:bookmarkEnd w:id="275"/>
    <w:bookmarkStart w:name="z398" w:id="276"/>
    <w:p>
      <w:pPr>
        <w:spacing w:after="0"/>
        <w:ind w:left="0"/>
        <w:jc w:val="both"/>
      </w:pPr>
      <w:r>
        <w:rPr>
          <w:rFonts w:ascii="Times New Roman"/>
          <w:b w:val="false"/>
          <w:i w:val="false"/>
          <w:color w:val="000000"/>
          <w:sz w:val="28"/>
        </w:rPr>
        <w:t xml:space="preserve">
      8. В случаях, предусмотренных </w:t>
      </w:r>
      <w:r>
        <w:rPr>
          <w:rFonts w:ascii="Times New Roman"/>
          <w:b w:val="false"/>
          <w:i w:val="false"/>
          <w:color w:val="000000"/>
          <w:sz w:val="28"/>
        </w:rPr>
        <w:t>пунктами 6</w:t>
      </w:r>
      <w:r>
        <w:rPr>
          <w:rFonts w:ascii="Times New Roman"/>
          <w:b w:val="false"/>
          <w:i w:val="false"/>
          <w:color w:val="000000"/>
          <w:sz w:val="28"/>
        </w:rPr>
        <w:t xml:space="preserve"> и </w:t>
      </w:r>
      <w:r>
        <w:rPr>
          <w:rFonts w:ascii="Times New Roman"/>
          <w:b w:val="false"/>
          <w:i w:val="false"/>
          <w:color w:val="000000"/>
          <w:sz w:val="28"/>
        </w:rPr>
        <w:t>7</w:t>
      </w:r>
      <w:r>
        <w:rPr>
          <w:rFonts w:ascii="Times New Roman"/>
          <w:b w:val="false"/>
          <w:i w:val="false"/>
          <w:color w:val="000000"/>
          <w:sz w:val="28"/>
        </w:rPr>
        <w:t xml:space="preserve"> настоящей статьи, не допускается назначение административных государственных служащих на временно вакантные государственные должности при наличии иной вакантной государственной должности, кроме случаев замещения временно отсутствующего государственного служащего либо согласия самого государственного служащего.</w:t>
      </w:r>
    </w:p>
    <w:bookmarkEnd w:id="276"/>
    <w:bookmarkStart w:name="z399" w:id="277"/>
    <w:p>
      <w:pPr>
        <w:spacing w:after="0"/>
        <w:ind w:left="0"/>
        <w:jc w:val="both"/>
      </w:pPr>
      <w:r>
        <w:rPr>
          <w:rFonts w:ascii="Times New Roman"/>
          <w:b w:val="false"/>
          <w:i w:val="false"/>
          <w:color w:val="000000"/>
          <w:sz w:val="28"/>
        </w:rPr>
        <w:t xml:space="preserve">
      Административный государственный служащий, получивший уведомление о предлагаемой должности в соответствии с </w:t>
      </w:r>
      <w:r>
        <w:rPr>
          <w:rFonts w:ascii="Times New Roman"/>
          <w:b w:val="false"/>
          <w:i w:val="false"/>
          <w:color w:val="000000"/>
          <w:sz w:val="28"/>
        </w:rPr>
        <w:t>пунктами 6</w:t>
      </w:r>
      <w:r>
        <w:rPr>
          <w:rFonts w:ascii="Times New Roman"/>
          <w:b w:val="false"/>
          <w:i w:val="false"/>
          <w:color w:val="000000"/>
          <w:sz w:val="28"/>
        </w:rPr>
        <w:t xml:space="preserve"> и </w:t>
      </w:r>
      <w:r>
        <w:rPr>
          <w:rFonts w:ascii="Times New Roman"/>
          <w:b w:val="false"/>
          <w:i w:val="false"/>
          <w:color w:val="000000"/>
          <w:sz w:val="28"/>
        </w:rPr>
        <w:t>7</w:t>
      </w:r>
      <w:r>
        <w:rPr>
          <w:rFonts w:ascii="Times New Roman"/>
          <w:b w:val="false"/>
          <w:i w:val="false"/>
          <w:color w:val="000000"/>
          <w:sz w:val="28"/>
        </w:rPr>
        <w:t xml:space="preserve"> настоящей статьи, обязан в течение пяти рабочих дней сообщить о принятом решении.</w:t>
      </w:r>
    </w:p>
    <w:bookmarkEnd w:id="277"/>
    <w:bookmarkStart w:name="z400" w:id="278"/>
    <w:p>
      <w:pPr>
        <w:spacing w:after="0"/>
        <w:ind w:left="0"/>
        <w:jc w:val="both"/>
      </w:pPr>
      <w:r>
        <w:rPr>
          <w:rFonts w:ascii="Times New Roman"/>
          <w:b w:val="false"/>
          <w:i w:val="false"/>
          <w:color w:val="000000"/>
          <w:sz w:val="28"/>
        </w:rPr>
        <w:t xml:space="preserve">
      В случае отсутствия решения в указанный срок государственный служащий подлежит увольнению. </w:t>
      </w:r>
    </w:p>
    <w:bookmarkEnd w:id="278"/>
    <w:bookmarkStart w:name="z401" w:id="279"/>
    <w:p>
      <w:pPr>
        <w:spacing w:after="0"/>
        <w:ind w:left="0"/>
        <w:jc w:val="both"/>
      </w:pPr>
      <w:r>
        <w:rPr>
          <w:rFonts w:ascii="Times New Roman"/>
          <w:b w:val="false"/>
          <w:i w:val="false"/>
          <w:color w:val="000000"/>
          <w:sz w:val="28"/>
        </w:rPr>
        <w:t>
      9. Изменение наименования должности административного государственного служащего либо наименования государственного органа (структурного подразделения), в котором он работает, не влекущего изменения условий труда, не является основанием для прекращения государственной службы административным государственным служащим или переназначения его на другую должность.</w:t>
      </w:r>
    </w:p>
    <w:bookmarkEnd w:id="279"/>
    <w:bookmarkStart w:name="z402" w:id="280"/>
    <w:p>
      <w:pPr>
        <w:spacing w:after="0"/>
        <w:ind w:left="0"/>
        <w:jc w:val="both"/>
      </w:pPr>
      <w:r>
        <w:rPr>
          <w:rFonts w:ascii="Times New Roman"/>
          <w:b w:val="false"/>
          <w:i w:val="false"/>
          <w:color w:val="000000"/>
          <w:sz w:val="28"/>
        </w:rPr>
        <w:t>
      В данном случае уполномоченным лицом (органом), имеющим право назначения на административную государственную должность, издается соответствующий акт о назначении на государственную должность.</w:t>
      </w:r>
    </w:p>
    <w:bookmarkEnd w:id="280"/>
    <w:bookmarkStart w:name="z403" w:id="281"/>
    <w:p>
      <w:pPr>
        <w:spacing w:after="0"/>
        <w:ind w:left="0"/>
        <w:jc w:val="both"/>
      </w:pPr>
      <w:r>
        <w:rPr>
          <w:rFonts w:ascii="Times New Roman"/>
          <w:b w:val="false"/>
          <w:i w:val="false"/>
          <w:color w:val="000000"/>
          <w:sz w:val="28"/>
        </w:rPr>
        <w:t>
      10. В случае если основной работник освободил занимаемую административную государственную должность без выхода на работу, то государственный служащий, занимающий данную временно вакантную государственную должность, может продолжить работу на постоянной основе без проведения конкурса.</w:t>
      </w:r>
    </w:p>
    <w:bookmarkEnd w:id="281"/>
    <w:bookmarkStart w:name="z404" w:id="282"/>
    <w:p>
      <w:pPr>
        <w:spacing w:after="0"/>
        <w:ind w:left="0"/>
        <w:jc w:val="both"/>
      </w:pPr>
      <w:r>
        <w:rPr>
          <w:rFonts w:ascii="Times New Roman"/>
          <w:b w:val="false"/>
          <w:i w:val="false"/>
          <w:color w:val="000000"/>
          <w:sz w:val="28"/>
        </w:rPr>
        <w:t>
      В данном случае уполномоченным лицом (органом), имеющим право назначения на административную государственную должность, издается соответствующий акт о назначении на государственную должность на постоянной основе лица, принятого на временно вакантную государственную должность.</w:t>
      </w:r>
    </w:p>
    <w:bookmarkEnd w:id="282"/>
    <w:bookmarkStart w:name="z405" w:id="283"/>
    <w:p>
      <w:pPr>
        <w:spacing w:after="0"/>
        <w:ind w:left="0"/>
        <w:jc w:val="both"/>
      </w:pPr>
      <w:r>
        <w:rPr>
          <w:rFonts w:ascii="Times New Roman"/>
          <w:b w:val="false"/>
          <w:i w:val="false"/>
          <w:color w:val="000000"/>
          <w:sz w:val="28"/>
        </w:rPr>
        <w:t>
      11. В случае смерти государственного служащего членам его семьи выплачивается единовременное пособие в размере трех среднемесячных заработных плат по последнему месту службы в государственном органе, при этом размер пособия не может быть ниже установленного Законом Республики Казахстан "О государственных социальных пособиях по инвалидности и по случаю потери кормильца в Республике Казахстан".</w:t>
      </w:r>
    </w:p>
    <w:bookmarkEnd w:id="2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56 в редакции Закона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57. Гарантии и компенсации государственным служащим при командировках</w:t>
      </w:r>
    </w:p>
    <w:bookmarkStart w:name="z250" w:id="284"/>
    <w:p>
      <w:pPr>
        <w:spacing w:after="0"/>
        <w:ind w:left="0"/>
        <w:jc w:val="both"/>
      </w:pPr>
      <w:r>
        <w:rPr>
          <w:rFonts w:ascii="Times New Roman"/>
          <w:b w:val="false"/>
          <w:i w:val="false"/>
          <w:color w:val="000000"/>
          <w:sz w:val="28"/>
        </w:rPr>
        <w:t>
      1. Государственным служащим возмещаются расходы на служебные командировки, в том числе и в иностранные государства, в порядке, определяемом Правительством Республики Казахстан.</w:t>
      </w:r>
    </w:p>
    <w:bookmarkEnd w:id="284"/>
    <w:p>
      <w:pPr>
        <w:spacing w:after="0"/>
        <w:ind w:left="0"/>
        <w:jc w:val="both"/>
      </w:pPr>
      <w:r>
        <w:rPr>
          <w:rFonts w:ascii="Times New Roman"/>
          <w:b w:val="false"/>
          <w:i w:val="false"/>
          <w:color w:val="000000"/>
          <w:sz w:val="28"/>
        </w:rPr>
        <w:t>
      На государственных служащих распространяются предусмотренные законодательством Республики Казахстан гарантии и право на получение суточных за время нахождения в командировке, расходы по проезду к месту назначения и обратно, расходы по найму жилого помещения.</w:t>
      </w:r>
    </w:p>
    <w:bookmarkStart w:name="z251" w:id="285"/>
    <w:p>
      <w:pPr>
        <w:spacing w:after="0"/>
        <w:ind w:left="0"/>
        <w:jc w:val="both"/>
      </w:pPr>
      <w:r>
        <w:rPr>
          <w:rFonts w:ascii="Times New Roman"/>
          <w:b w:val="false"/>
          <w:i w:val="false"/>
          <w:color w:val="000000"/>
          <w:sz w:val="28"/>
        </w:rPr>
        <w:t>
      2. За командированными государственными служащими сохраняются в течение всего времени командировки место работы (государственная должность) и средняя заработная плата.</w:t>
      </w:r>
    </w:p>
    <w:bookmarkEnd w:id="285"/>
    <w:p>
      <w:pPr>
        <w:spacing w:after="0"/>
        <w:ind w:left="0"/>
        <w:jc w:val="both"/>
      </w:pPr>
      <w:r>
        <w:rPr>
          <w:rFonts w:ascii="Times New Roman"/>
          <w:b/>
          <w:i w:val="false"/>
          <w:color w:val="000000"/>
          <w:sz w:val="28"/>
        </w:rPr>
        <w:t>Статья 58. Гарантии и компенсации персонала дипломатической службы</w:t>
      </w:r>
    </w:p>
    <w:p>
      <w:pPr>
        <w:spacing w:after="0"/>
        <w:ind w:left="0"/>
        <w:jc w:val="both"/>
      </w:pPr>
      <w:r>
        <w:rPr>
          <w:rFonts w:ascii="Times New Roman"/>
          <w:b w:val="false"/>
          <w:i w:val="false"/>
          <w:color w:val="000000"/>
          <w:sz w:val="28"/>
        </w:rPr>
        <w:t>
      Гарантии и компенсации персонала дипломатической службы устанавливаются законом, определяющим правовые основы, а также порядок организации деятельности дипломатической службы Республики Казахстан.</w:t>
      </w:r>
    </w:p>
    <w:bookmarkStart w:name="z252" w:id="286"/>
    <w:p>
      <w:pPr>
        <w:spacing w:after="0"/>
        <w:ind w:left="0"/>
        <w:jc w:val="left"/>
      </w:pPr>
      <w:r>
        <w:rPr>
          <w:rFonts w:ascii="Times New Roman"/>
          <w:b/>
          <w:i w:val="false"/>
          <w:color w:val="000000"/>
        </w:rPr>
        <w:t xml:space="preserve"> Глава 10. ПРЕКРАЩЕНИЕ ГОСУДАРСТВЕННОЙ СЛУЖБЫ ГОСУДАРСТВЕННЫМИ СЛУЖАЩИМИ</w:t>
      </w:r>
    </w:p>
    <w:bookmarkEnd w:id="286"/>
    <w:p>
      <w:pPr>
        <w:spacing w:after="0"/>
        <w:ind w:left="0"/>
        <w:jc w:val="both"/>
      </w:pPr>
      <w:r>
        <w:rPr>
          <w:rFonts w:ascii="Times New Roman"/>
          <w:b/>
          <w:i w:val="false"/>
          <w:color w:val="000000"/>
          <w:sz w:val="28"/>
        </w:rPr>
        <w:t>Статья 59. Прекращение государственной службы политическими государственными служащими</w:t>
      </w:r>
    </w:p>
    <w:p>
      <w:pPr>
        <w:spacing w:after="0"/>
        <w:ind w:left="0"/>
        <w:jc w:val="both"/>
      </w:pPr>
      <w:r>
        <w:rPr>
          <w:rFonts w:ascii="Times New Roman"/>
          <w:b w:val="false"/>
          <w:i w:val="false"/>
          <w:color w:val="000000"/>
          <w:sz w:val="28"/>
        </w:rPr>
        <w:t>
      Полномочия политического государственного служащего на занимаемой политической должности прекращаются в случаях:</w:t>
      </w:r>
    </w:p>
    <w:p>
      <w:pPr>
        <w:spacing w:after="0"/>
        <w:ind w:left="0"/>
        <w:jc w:val="both"/>
      </w:pPr>
      <w:r>
        <w:rPr>
          <w:rFonts w:ascii="Times New Roman"/>
          <w:b w:val="false"/>
          <w:i w:val="false"/>
          <w:color w:val="000000"/>
          <w:sz w:val="28"/>
        </w:rPr>
        <w:t>
      1) утраты им гражданства Республики Казахстан;</w:t>
      </w:r>
    </w:p>
    <w:p>
      <w:pPr>
        <w:spacing w:after="0"/>
        <w:ind w:left="0"/>
        <w:jc w:val="both"/>
      </w:pPr>
      <w:r>
        <w:rPr>
          <w:rFonts w:ascii="Times New Roman"/>
          <w:b w:val="false"/>
          <w:i w:val="false"/>
          <w:color w:val="000000"/>
          <w:sz w:val="28"/>
        </w:rPr>
        <w:t>
      2) упразднения (ликвидации) государственного органа;</w:t>
      </w:r>
    </w:p>
    <w:p>
      <w:pPr>
        <w:spacing w:after="0"/>
        <w:ind w:left="0"/>
        <w:jc w:val="both"/>
      </w:pPr>
      <w:r>
        <w:rPr>
          <w:rFonts w:ascii="Times New Roman"/>
          <w:b w:val="false"/>
          <w:i w:val="false"/>
          <w:color w:val="000000"/>
          <w:sz w:val="28"/>
        </w:rPr>
        <w:t>
      3) представления политическим государственным служащим заведомо ложных сведений о доходах и имуществе, принадлежащем ему на праве собственности;</w:t>
      </w:r>
    </w:p>
    <w:p>
      <w:pPr>
        <w:spacing w:after="0"/>
        <w:ind w:left="0"/>
        <w:jc w:val="both"/>
      </w:pPr>
      <w:r>
        <w:rPr>
          <w:rFonts w:ascii="Times New Roman"/>
          <w:b w:val="false"/>
          <w:i w:val="false"/>
          <w:color w:val="000000"/>
          <w:sz w:val="28"/>
        </w:rPr>
        <w:t>
      4) несоблюдения обязанностей и ограничений, установленных законами Республики Казахстан;</w:t>
      </w:r>
    </w:p>
    <w:p>
      <w:pPr>
        <w:spacing w:after="0"/>
        <w:ind w:left="0"/>
        <w:jc w:val="both"/>
      </w:pPr>
      <w:r>
        <w:rPr>
          <w:rFonts w:ascii="Times New Roman"/>
          <w:b w:val="false"/>
          <w:i w:val="false"/>
          <w:color w:val="000000"/>
          <w:sz w:val="28"/>
        </w:rPr>
        <w:t>
      5) непередачи в доверительное управление имущества, принадлежащего ему на праве собственности;</w:t>
      </w:r>
    </w:p>
    <w:p>
      <w:pPr>
        <w:spacing w:after="0"/>
        <w:ind w:left="0"/>
        <w:jc w:val="both"/>
      </w:pPr>
      <w:r>
        <w:rPr>
          <w:rFonts w:ascii="Times New Roman"/>
          <w:b w:val="false"/>
          <w:i w:val="false"/>
          <w:color w:val="000000"/>
          <w:sz w:val="28"/>
        </w:rPr>
        <w:t>
      6) совершения коррупционного правонарушения;</w:t>
      </w:r>
    </w:p>
    <w:p>
      <w:pPr>
        <w:spacing w:after="0"/>
        <w:ind w:left="0"/>
        <w:jc w:val="both"/>
      </w:pPr>
      <w:r>
        <w:rPr>
          <w:rFonts w:ascii="Times New Roman"/>
          <w:b w:val="false"/>
          <w:i w:val="false"/>
          <w:color w:val="000000"/>
          <w:sz w:val="28"/>
        </w:rPr>
        <w:t>
      7) вступления в законную силу обвинительного приговора суда в отношении политического государственного служащего;</w:t>
      </w:r>
    </w:p>
    <w:p>
      <w:pPr>
        <w:spacing w:after="0"/>
        <w:ind w:left="0"/>
        <w:jc w:val="both"/>
      </w:pPr>
      <w:r>
        <w:rPr>
          <w:rFonts w:ascii="Times New Roman"/>
          <w:b w:val="false"/>
          <w:i w:val="false"/>
          <w:color w:val="000000"/>
          <w:sz w:val="28"/>
        </w:rPr>
        <w:t>
      8) принятия отставки на основании личного письменного заявления о сложении полномочий политическим государственным служащим;</w:t>
      </w:r>
    </w:p>
    <w:p>
      <w:pPr>
        <w:spacing w:after="0"/>
        <w:ind w:left="0"/>
        <w:jc w:val="both"/>
      </w:pPr>
      <w:r>
        <w:rPr>
          <w:rFonts w:ascii="Times New Roman"/>
          <w:b w:val="false"/>
          <w:i w:val="false"/>
          <w:color w:val="000000"/>
          <w:sz w:val="28"/>
        </w:rPr>
        <w:t>
      9) принятия соответствующего решения должностным лицом (органом), наделенным правом назначения (избрания) политического государственного служащего на занимаемую им государственную должность;</w:t>
      </w:r>
    </w:p>
    <w:p>
      <w:pPr>
        <w:spacing w:after="0"/>
        <w:ind w:left="0"/>
        <w:jc w:val="both"/>
      </w:pPr>
      <w:r>
        <w:rPr>
          <w:rFonts w:ascii="Times New Roman"/>
          <w:b w:val="false"/>
          <w:i w:val="false"/>
          <w:color w:val="000000"/>
          <w:sz w:val="28"/>
        </w:rPr>
        <w:t>
      10) перехода на другую работу;</w:t>
      </w:r>
    </w:p>
    <w:p>
      <w:pPr>
        <w:spacing w:after="0"/>
        <w:ind w:left="0"/>
        <w:jc w:val="both"/>
      </w:pPr>
      <w:r>
        <w:rPr>
          <w:rFonts w:ascii="Times New Roman"/>
          <w:b w:val="false"/>
          <w:i w:val="false"/>
          <w:color w:val="000000"/>
          <w:sz w:val="28"/>
        </w:rPr>
        <w:t>
      11) принятия на государственную службу лица, совершившего коррупционное преступление или ранее уволенного за совершение коррупционного правонарушения либо совершение дисциплинарного проступка, дискредитирующего государственную службу, а также совершившего преступление в составе преступной группы;</w:t>
      </w:r>
    </w:p>
    <w:p>
      <w:pPr>
        <w:spacing w:after="0"/>
        <w:ind w:left="0"/>
        <w:jc w:val="both"/>
      </w:pPr>
      <w:r>
        <w:rPr>
          <w:rFonts w:ascii="Times New Roman"/>
          <w:b w:val="false"/>
          <w:i w:val="false"/>
          <w:color w:val="000000"/>
          <w:sz w:val="28"/>
        </w:rPr>
        <w:t xml:space="preserve">
      12) принятия на государственную службу лица, в отношении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w:t>
      </w:r>
      <w:r>
        <w:rPr>
          <w:rFonts w:ascii="Times New Roman"/>
          <w:b w:val="false"/>
          <w:i w:val="false"/>
          <w:color w:val="000000"/>
          <w:sz w:val="28"/>
        </w:rPr>
        <w:t>Особенной части</w:t>
      </w:r>
      <w:r>
        <w:rPr>
          <w:rFonts w:ascii="Times New Roman"/>
          <w:b w:val="false"/>
          <w:i w:val="false"/>
          <w:color w:val="000000"/>
          <w:sz w:val="28"/>
        </w:rPr>
        <w:t xml:space="preserve"> Уголовного кодекса Республики Казахстан;</w:t>
      </w:r>
    </w:p>
    <w:p>
      <w:pPr>
        <w:spacing w:after="0"/>
        <w:ind w:left="0"/>
        <w:jc w:val="both"/>
      </w:pPr>
      <w:r>
        <w:rPr>
          <w:rFonts w:ascii="Times New Roman"/>
          <w:b w:val="false"/>
          <w:i w:val="false"/>
          <w:color w:val="000000"/>
          <w:sz w:val="28"/>
        </w:rPr>
        <w:t xml:space="preserve">
      13) прекращения уголовного дела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за совершение коррупционного преступления, а также уголовного дела о преступлении в составе преступной группы – органом уголовного преследования или судом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w:t>
      </w:r>
      <w:r>
        <w:rPr>
          <w:rFonts w:ascii="Times New Roman"/>
          <w:b w:val="false"/>
          <w:i w:val="false"/>
          <w:color w:val="000000"/>
          <w:sz w:val="28"/>
        </w:rPr>
        <w:t>Особенной части</w:t>
      </w:r>
      <w:r>
        <w:rPr>
          <w:rFonts w:ascii="Times New Roman"/>
          <w:b w:val="false"/>
          <w:i w:val="false"/>
          <w:color w:val="000000"/>
          <w:sz w:val="28"/>
        </w:rPr>
        <w:t xml:space="preserve"> Уголовного кодекса Республики Казахстан;</w:t>
      </w:r>
    </w:p>
    <w:p>
      <w:pPr>
        <w:spacing w:after="0"/>
        <w:ind w:left="0"/>
        <w:jc w:val="both"/>
      </w:pPr>
      <w:r>
        <w:rPr>
          <w:rFonts w:ascii="Times New Roman"/>
          <w:b w:val="false"/>
          <w:i w:val="false"/>
          <w:color w:val="000000"/>
          <w:sz w:val="28"/>
        </w:rPr>
        <w:t>
      14) представления при поступлении на государственную службу заведомо ложных документов или сведений, которые могли являться основаниями для отказа в приеме на государственную службу;</w:t>
      </w:r>
    </w:p>
    <w:p>
      <w:pPr>
        <w:spacing w:after="0"/>
        <w:ind w:left="0"/>
        <w:jc w:val="both"/>
      </w:pPr>
      <w:r>
        <w:rPr>
          <w:rFonts w:ascii="Times New Roman"/>
          <w:b w:val="false"/>
          <w:i w:val="false"/>
          <w:color w:val="000000"/>
          <w:sz w:val="28"/>
        </w:rPr>
        <w:t xml:space="preserve">
      15) достижения им пенсионного возраста, установленного законом Республики Казахстан, если иное не предусмотрено </w:t>
      </w:r>
      <w:r>
        <w:rPr>
          <w:rFonts w:ascii="Times New Roman"/>
          <w:b w:val="false"/>
          <w:i w:val="false"/>
          <w:color w:val="000000"/>
          <w:sz w:val="28"/>
        </w:rPr>
        <w:t>Конституцией</w:t>
      </w:r>
      <w:r>
        <w:rPr>
          <w:rFonts w:ascii="Times New Roman"/>
          <w:b w:val="false"/>
          <w:i w:val="false"/>
          <w:color w:val="000000"/>
          <w:sz w:val="28"/>
        </w:rPr>
        <w:t xml:space="preserve"> и законами Республики Казахстан.</w:t>
      </w:r>
    </w:p>
    <w:p>
      <w:pPr>
        <w:spacing w:after="0"/>
        <w:ind w:left="0"/>
        <w:jc w:val="both"/>
      </w:pPr>
      <w:r>
        <w:rPr>
          <w:rFonts w:ascii="Times New Roman"/>
          <w:b w:val="false"/>
          <w:i w:val="false"/>
          <w:color w:val="000000"/>
          <w:sz w:val="28"/>
        </w:rPr>
        <w:t>
      Политические государственные служащие, назначаемые Президентом Республики Казахстан, Первым Президентом Республики Казахстан – Елбасы, по достижении пенсионного возраста могут продолжать осуществлять свои полномочия по решению Президента Республики Казахстан, Первого Президента Республики Казахстан – Елбасы, как правило, сроком до пяти лет;</w:t>
      </w:r>
    </w:p>
    <w:p>
      <w:pPr>
        <w:spacing w:after="0"/>
        <w:ind w:left="0"/>
        <w:jc w:val="both"/>
      </w:pPr>
      <w:r>
        <w:rPr>
          <w:rFonts w:ascii="Times New Roman"/>
          <w:b w:val="false"/>
          <w:i w:val="false"/>
          <w:color w:val="000000"/>
          <w:sz w:val="28"/>
        </w:rPr>
        <w:t>
      16) возникновения иных оснований, предусмотренных законодательством Республики Казахстан.</w:t>
      </w:r>
    </w:p>
    <w:p>
      <w:pPr>
        <w:spacing w:after="0"/>
        <w:ind w:left="0"/>
        <w:jc w:val="both"/>
      </w:pPr>
      <w:r>
        <w:rPr>
          <w:rFonts w:ascii="Times New Roman"/>
          <w:b w:val="false"/>
          <w:i w:val="false"/>
          <w:color w:val="000000"/>
          <w:sz w:val="28"/>
        </w:rPr>
        <w:t>
      Полномочия политического государственного служащего также могут быть прекращены в случаях реорганизации государственного органа, сокращения численности или штата государственных служащих, преобразования политической государственной должности в административную государственную должность.</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59 с изменением, внесенным Законом РК от 19.04.2019 </w:t>
      </w:r>
      <w:r>
        <w:rPr>
          <w:rFonts w:ascii="Times New Roman"/>
          <w:b w:val="false"/>
          <w:i w:val="false"/>
          <w:color w:val="000000"/>
          <w:sz w:val="28"/>
        </w:rPr>
        <w:t>№ 249-VI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60. Отставка и увольнение политических государственных служащих</w:t>
      </w:r>
    </w:p>
    <w:bookmarkStart w:name="z253" w:id="287"/>
    <w:p>
      <w:pPr>
        <w:spacing w:after="0"/>
        <w:ind w:left="0"/>
        <w:jc w:val="both"/>
      </w:pPr>
      <w:r>
        <w:rPr>
          <w:rFonts w:ascii="Times New Roman"/>
          <w:b w:val="false"/>
          <w:i w:val="false"/>
          <w:color w:val="000000"/>
          <w:sz w:val="28"/>
        </w:rPr>
        <w:t>
      1. Отставка есть прекращение исполнения обязанностей на соответствующей государственной должности политическим государственным служащим, осуществляемое на основании его письменного заявления.</w:t>
      </w:r>
    </w:p>
    <w:bookmarkEnd w:id="287"/>
    <w:bookmarkStart w:name="z254" w:id="288"/>
    <w:p>
      <w:pPr>
        <w:spacing w:after="0"/>
        <w:ind w:left="0"/>
        <w:jc w:val="both"/>
      </w:pPr>
      <w:r>
        <w:rPr>
          <w:rFonts w:ascii="Times New Roman"/>
          <w:b w:val="false"/>
          <w:i w:val="false"/>
          <w:color w:val="000000"/>
          <w:sz w:val="28"/>
        </w:rPr>
        <w:t>
      2. Отставка принимается или в ней дается мотивированный отказ государственным органом или должностным лицом, назначившим (избравшим) политического государственного служащего на эту государственную должность. Решение о принятии отставки или отказе в ней принимается в месячный срок со дня подачи письменного заявления. В случае отказа в отставке политический служащий должен продолжать исполнение служебных полномочий и имеет право на увольнение.</w:t>
      </w:r>
    </w:p>
    <w:bookmarkEnd w:id="288"/>
    <w:bookmarkStart w:name="z406" w:id="289"/>
    <w:p>
      <w:pPr>
        <w:spacing w:after="0"/>
        <w:ind w:left="0"/>
        <w:jc w:val="both"/>
      </w:pPr>
      <w:r>
        <w:rPr>
          <w:rFonts w:ascii="Times New Roman"/>
          <w:b w:val="false"/>
          <w:i w:val="false"/>
          <w:color w:val="000000"/>
          <w:sz w:val="28"/>
        </w:rPr>
        <w:t>
      В случае отказа в отставке политический государственный служащий может быть привлечен к дисциплинарной ответственности в соответствии с законом по решению лица (органа), принявшего решение об отказе в отставке.</w:t>
      </w:r>
    </w:p>
    <w:bookmarkEnd w:id="289"/>
    <w:bookmarkStart w:name="z255" w:id="290"/>
    <w:p>
      <w:pPr>
        <w:spacing w:after="0"/>
        <w:ind w:left="0"/>
        <w:jc w:val="both"/>
      </w:pPr>
      <w:r>
        <w:rPr>
          <w:rFonts w:ascii="Times New Roman"/>
          <w:b w:val="false"/>
          <w:i w:val="false"/>
          <w:color w:val="000000"/>
          <w:sz w:val="28"/>
        </w:rPr>
        <w:t xml:space="preserve">
      3. Политические государственные служащие подают и уходят в отставку на основаниях и в порядке, установленных </w:t>
      </w:r>
      <w:r>
        <w:rPr>
          <w:rFonts w:ascii="Times New Roman"/>
          <w:b w:val="false"/>
          <w:i w:val="false"/>
          <w:color w:val="000000"/>
          <w:sz w:val="28"/>
        </w:rPr>
        <w:t>Конституцией</w:t>
      </w:r>
      <w:r>
        <w:rPr>
          <w:rFonts w:ascii="Times New Roman"/>
          <w:b w:val="false"/>
          <w:i w:val="false"/>
          <w:color w:val="000000"/>
          <w:sz w:val="28"/>
        </w:rPr>
        <w:t>, настоящим Законом и иным законодательством Республики Казахстан.</w:t>
      </w:r>
    </w:p>
    <w:bookmarkEnd w:id="290"/>
    <w:p>
      <w:pPr>
        <w:spacing w:after="0"/>
        <w:ind w:left="0"/>
        <w:jc w:val="both"/>
      </w:pPr>
      <w:r>
        <w:rPr>
          <w:rFonts w:ascii="Times New Roman"/>
          <w:b w:val="false"/>
          <w:i w:val="false"/>
          <w:color w:val="000000"/>
          <w:sz w:val="28"/>
        </w:rPr>
        <w:t>
      Если основания отставки не предусмотрены законодательством Республики Казахстан, политические государственные служащие увольняются на общих основаниях, предусмотренных настоящим Законом или трудовым законодательством Республики Казахстан.</w:t>
      </w:r>
    </w:p>
    <w:bookmarkStart w:name="z407" w:id="291"/>
    <w:p>
      <w:pPr>
        <w:spacing w:after="0"/>
        <w:ind w:left="0"/>
        <w:jc w:val="both"/>
      </w:pPr>
      <w:r>
        <w:rPr>
          <w:rFonts w:ascii="Times New Roman"/>
          <w:b w:val="false"/>
          <w:i w:val="false"/>
          <w:color w:val="000000"/>
          <w:sz w:val="28"/>
        </w:rPr>
        <w:t xml:space="preserve">
      3-1. Политические государственные служащие, указанные в </w:t>
      </w:r>
      <w:r>
        <w:rPr>
          <w:rFonts w:ascii="Times New Roman"/>
          <w:b w:val="false"/>
          <w:i w:val="false"/>
          <w:color w:val="000000"/>
          <w:sz w:val="28"/>
        </w:rPr>
        <w:t>подпунктах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настоящего пункта, подают в отставку в случае, если по истечении трех месяцев со дня их назначения совершено коррупционное преступление:</w:t>
      </w:r>
    </w:p>
    <w:bookmarkEnd w:id="291"/>
    <w:bookmarkStart w:name="z408" w:id="292"/>
    <w:p>
      <w:pPr>
        <w:spacing w:after="0"/>
        <w:ind w:left="0"/>
        <w:jc w:val="both"/>
      </w:pPr>
      <w:r>
        <w:rPr>
          <w:rFonts w:ascii="Times New Roman"/>
          <w:b w:val="false"/>
          <w:i w:val="false"/>
          <w:color w:val="000000"/>
          <w:sz w:val="28"/>
        </w:rPr>
        <w:t>
      1) руководитель центрального государственного органа − при совершении коррупционного преступления его заместителем, непосредственно подчиненным политическим государственным служащим, ответственным секретарем, руководителем аппарата либо руководителем областного, города республиканского значения или столицы территориального подразделения центрального государственного органа;</w:t>
      </w:r>
    </w:p>
    <w:bookmarkEnd w:id="292"/>
    <w:bookmarkStart w:name="z409" w:id="293"/>
    <w:p>
      <w:pPr>
        <w:spacing w:after="0"/>
        <w:ind w:left="0"/>
        <w:jc w:val="both"/>
      </w:pPr>
      <w:r>
        <w:rPr>
          <w:rFonts w:ascii="Times New Roman"/>
          <w:b w:val="false"/>
          <w:i w:val="false"/>
          <w:color w:val="000000"/>
          <w:sz w:val="28"/>
        </w:rPr>
        <w:t>
      2) аким области, города республиканского значения или столицы − при совершении коррупционного преступления его заместителем, непосредственно подчиненным политическим государственным служащим, руководителем аппарата либо акимом района (города областного значения), района в городе;</w:t>
      </w:r>
    </w:p>
    <w:bookmarkEnd w:id="293"/>
    <w:bookmarkStart w:name="z410" w:id="294"/>
    <w:p>
      <w:pPr>
        <w:spacing w:after="0"/>
        <w:ind w:left="0"/>
        <w:jc w:val="both"/>
      </w:pPr>
      <w:r>
        <w:rPr>
          <w:rFonts w:ascii="Times New Roman"/>
          <w:b w:val="false"/>
          <w:i w:val="false"/>
          <w:color w:val="000000"/>
          <w:sz w:val="28"/>
        </w:rPr>
        <w:t>
      3) заместитель руководителя центрального государственного органа − при совершении коррупционного преступления руководителем курируемого им ведомства, самостоятельного структурного подразделения;</w:t>
      </w:r>
    </w:p>
    <w:bookmarkEnd w:id="294"/>
    <w:bookmarkStart w:name="z411" w:id="295"/>
    <w:p>
      <w:pPr>
        <w:spacing w:after="0"/>
        <w:ind w:left="0"/>
        <w:jc w:val="both"/>
      </w:pPr>
      <w:r>
        <w:rPr>
          <w:rFonts w:ascii="Times New Roman"/>
          <w:b w:val="false"/>
          <w:i w:val="false"/>
          <w:color w:val="000000"/>
          <w:sz w:val="28"/>
        </w:rPr>
        <w:t xml:space="preserve">
      4) заместитель акима области, города республиканского значения или столицы − при совершении коррупционного преступления руководителем курируемого им исполнительного органа, финансируемого из местного бюджета; </w:t>
      </w:r>
    </w:p>
    <w:bookmarkEnd w:id="295"/>
    <w:bookmarkStart w:name="z412" w:id="296"/>
    <w:p>
      <w:pPr>
        <w:spacing w:after="0"/>
        <w:ind w:left="0"/>
        <w:jc w:val="both"/>
      </w:pPr>
      <w:r>
        <w:rPr>
          <w:rFonts w:ascii="Times New Roman"/>
          <w:b w:val="false"/>
          <w:i w:val="false"/>
          <w:color w:val="000000"/>
          <w:sz w:val="28"/>
        </w:rPr>
        <w:t xml:space="preserve">
      5) аким, за исключением указанных в </w:t>
      </w:r>
      <w:r>
        <w:rPr>
          <w:rFonts w:ascii="Times New Roman"/>
          <w:b w:val="false"/>
          <w:i w:val="false"/>
          <w:color w:val="000000"/>
          <w:sz w:val="28"/>
        </w:rPr>
        <w:t>подпункте 2)</w:t>
      </w:r>
      <w:r>
        <w:rPr>
          <w:rFonts w:ascii="Times New Roman"/>
          <w:b w:val="false"/>
          <w:i w:val="false"/>
          <w:color w:val="000000"/>
          <w:sz w:val="28"/>
        </w:rPr>
        <w:t xml:space="preserve"> настоящего пункта лиц, − за совершение коррупционного преступления его заместителем, руководителем аппарата акима, руководителем курируемого им исполнительного органа, финансируемого из местного бюджета, акимом села, поселка, сельского округа.</w:t>
      </w:r>
    </w:p>
    <w:bookmarkEnd w:id="296"/>
    <w:bookmarkStart w:name="z413" w:id="297"/>
    <w:p>
      <w:pPr>
        <w:spacing w:after="0"/>
        <w:ind w:left="0"/>
        <w:jc w:val="both"/>
      </w:pPr>
      <w:r>
        <w:rPr>
          <w:rFonts w:ascii="Times New Roman"/>
          <w:b w:val="false"/>
          <w:i w:val="false"/>
          <w:color w:val="000000"/>
          <w:sz w:val="28"/>
        </w:rPr>
        <w:t xml:space="preserve">
      Политические государственные служащие подают в отставку по основаниям и в порядке, которые предусмотрены частью первой настоящего пункта, в течение десяти календарных дней после вступления в законную силу обвинительного приговора суда либо прекращения уголовного дела органом уголовного преследования или судом на основании пунктов 3), 4), 9), 10), 11)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w:t>
      </w:r>
    </w:p>
    <w:bookmarkEnd w:id="297"/>
    <w:bookmarkStart w:name="z256" w:id="298"/>
    <w:p>
      <w:pPr>
        <w:spacing w:after="0"/>
        <w:ind w:left="0"/>
        <w:jc w:val="both"/>
      </w:pPr>
      <w:r>
        <w:rPr>
          <w:rFonts w:ascii="Times New Roman"/>
          <w:b w:val="false"/>
          <w:i w:val="false"/>
          <w:color w:val="000000"/>
          <w:sz w:val="28"/>
        </w:rPr>
        <w:t>
      4. Грубое нарушение должностных полномочий, совершение проступков, не совместимых с нахождением на государственной службе, не могут служить основанием для отставки политического государственного служащего, а являются основанием для увольнения. Основания и порядок увольнения политических государственных служащих определяются Президентом Республики Казахстан.</w:t>
      </w:r>
    </w:p>
    <w:bookmarkEnd w:id="2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60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61. Прекращение государственной службы административными государственными служащими</w:t>
      </w:r>
    </w:p>
    <w:bookmarkStart w:name="z257" w:id="299"/>
    <w:p>
      <w:pPr>
        <w:spacing w:after="0"/>
        <w:ind w:left="0"/>
        <w:jc w:val="both"/>
      </w:pPr>
      <w:r>
        <w:rPr>
          <w:rFonts w:ascii="Times New Roman"/>
          <w:b w:val="false"/>
          <w:i w:val="false"/>
          <w:color w:val="000000"/>
          <w:sz w:val="28"/>
        </w:rPr>
        <w:t>
      1. Основаниями для прекращения государственной службы административными государственными служащими являются:</w:t>
      </w:r>
    </w:p>
    <w:bookmarkEnd w:id="299"/>
    <w:p>
      <w:pPr>
        <w:spacing w:after="0"/>
        <w:ind w:left="0"/>
        <w:jc w:val="both"/>
      </w:pPr>
      <w:r>
        <w:rPr>
          <w:rFonts w:ascii="Times New Roman"/>
          <w:b w:val="false"/>
          <w:i w:val="false"/>
          <w:color w:val="000000"/>
          <w:sz w:val="28"/>
        </w:rPr>
        <w:t>
      1) подача ими заявления об увольнении по собственному желанию, за исключением случаев рассмотрения их ответственности за коррупционное правонарушение либо совершение дисциплинарного проступка, дискредитирующего государственную службу;</w:t>
      </w:r>
    </w:p>
    <w:p>
      <w:pPr>
        <w:spacing w:after="0"/>
        <w:ind w:left="0"/>
        <w:jc w:val="both"/>
      </w:pPr>
      <w:r>
        <w:rPr>
          <w:rFonts w:ascii="Times New Roman"/>
          <w:b w:val="false"/>
          <w:i w:val="false"/>
          <w:color w:val="000000"/>
          <w:sz w:val="28"/>
        </w:rPr>
        <w:t>
      2) занятие другой государственной должности;</w:t>
      </w:r>
    </w:p>
    <w:p>
      <w:pPr>
        <w:spacing w:after="0"/>
        <w:ind w:left="0"/>
        <w:jc w:val="both"/>
      </w:pPr>
      <w:r>
        <w:rPr>
          <w:rFonts w:ascii="Times New Roman"/>
          <w:b w:val="false"/>
          <w:i w:val="false"/>
          <w:color w:val="000000"/>
          <w:sz w:val="28"/>
        </w:rPr>
        <w:t>
      3) достижение ими пенсионного возраста, установленного законом Республики Казахстан, с правом продления срока их пребывания на государственной службе на один год по взаимному согласию сторон;</w:t>
      </w:r>
    </w:p>
    <w:p>
      <w:pPr>
        <w:spacing w:after="0"/>
        <w:ind w:left="0"/>
        <w:jc w:val="both"/>
      </w:pPr>
      <w:r>
        <w:rPr>
          <w:rFonts w:ascii="Times New Roman"/>
          <w:b w:val="false"/>
          <w:i w:val="false"/>
          <w:color w:val="000000"/>
          <w:sz w:val="28"/>
        </w:rPr>
        <w:t>
      4) истечение срока трудового договора либо расторжение трудового договора по основаниям, предусмотренным трудовым законодательством Республики Казахстан и законодательством Республики Казахстан в сфере государственной службы;</w:t>
      </w:r>
    </w:p>
    <w:p>
      <w:pPr>
        <w:spacing w:after="0"/>
        <w:ind w:left="0"/>
        <w:jc w:val="both"/>
      </w:pPr>
      <w:r>
        <w:rPr>
          <w:rFonts w:ascii="Times New Roman"/>
          <w:b w:val="false"/>
          <w:i w:val="false"/>
          <w:color w:val="000000"/>
          <w:sz w:val="28"/>
        </w:rPr>
        <w:t>
      5) истечение сроков их полномочий, предусмотренных законами Республики Казахстан и актами Президента Республики Казахстан;</w:t>
      </w:r>
    </w:p>
    <w:p>
      <w:pPr>
        <w:spacing w:after="0"/>
        <w:ind w:left="0"/>
        <w:jc w:val="both"/>
      </w:pPr>
      <w:r>
        <w:rPr>
          <w:rFonts w:ascii="Times New Roman"/>
          <w:b w:val="false"/>
          <w:i w:val="false"/>
          <w:color w:val="000000"/>
          <w:sz w:val="28"/>
        </w:rPr>
        <w:t>
      6) преобразование занимаемых ими государственных должностей в политические должности либо государственные должности, на которые граждане назначаются местными представительными органами или избираются в соответствии с законами Республики Казахстан;</w:t>
      </w:r>
    </w:p>
    <w:p>
      <w:pPr>
        <w:spacing w:after="0"/>
        <w:ind w:left="0"/>
        <w:jc w:val="both"/>
      </w:pPr>
      <w:r>
        <w:rPr>
          <w:rFonts w:ascii="Times New Roman"/>
          <w:b w:val="false"/>
          <w:i w:val="false"/>
          <w:color w:val="000000"/>
          <w:sz w:val="28"/>
        </w:rPr>
        <w:t>
      7) представление административным государственным служащим заведомо ложных сведений о доходах и имуществе, принадлежащем ему на праве собственности;</w:t>
      </w:r>
    </w:p>
    <w:p>
      <w:pPr>
        <w:spacing w:after="0"/>
        <w:ind w:left="0"/>
        <w:jc w:val="both"/>
      </w:pPr>
      <w:r>
        <w:rPr>
          <w:rFonts w:ascii="Times New Roman"/>
          <w:b w:val="false"/>
          <w:i w:val="false"/>
          <w:color w:val="000000"/>
          <w:sz w:val="28"/>
        </w:rPr>
        <w:t>
      8) несоблюдение обязанностей и (или) ограничений, установленных законами Республики Казахстан;</w:t>
      </w:r>
    </w:p>
    <w:p>
      <w:pPr>
        <w:spacing w:after="0"/>
        <w:ind w:left="0"/>
        <w:jc w:val="both"/>
      </w:pPr>
      <w:r>
        <w:rPr>
          <w:rFonts w:ascii="Times New Roman"/>
          <w:b w:val="false"/>
          <w:i w:val="false"/>
          <w:color w:val="000000"/>
          <w:sz w:val="28"/>
        </w:rPr>
        <w:t>
      9) непередача в доверительное управление принадлежащих на праве собственности долей, акций (акцию) в уставном капитале коммерческих организаций и иного имущества, использование которого влечет получение доходов, за исключением денег, законно принадлежащих этому лицу, а также имущества, переданного в имущественный наем;</w:t>
      </w:r>
    </w:p>
    <w:p>
      <w:pPr>
        <w:spacing w:after="0"/>
        <w:ind w:left="0"/>
        <w:jc w:val="both"/>
      </w:pPr>
      <w:r>
        <w:rPr>
          <w:rFonts w:ascii="Times New Roman"/>
          <w:b w:val="false"/>
          <w:i w:val="false"/>
          <w:color w:val="000000"/>
          <w:sz w:val="28"/>
        </w:rPr>
        <w:t>
      10) утрата гражданства Республики Казахстан;</w:t>
      </w:r>
    </w:p>
    <w:bookmarkStart w:name="z309" w:id="300"/>
    <w:p>
      <w:pPr>
        <w:spacing w:after="0"/>
        <w:ind w:left="0"/>
        <w:jc w:val="both"/>
      </w:pPr>
      <w:r>
        <w:rPr>
          <w:rFonts w:ascii="Times New Roman"/>
          <w:b w:val="false"/>
          <w:i w:val="false"/>
          <w:color w:val="000000"/>
          <w:sz w:val="28"/>
        </w:rPr>
        <w:t>
      11) совершение административного коррупционного правонарушения;</w:t>
      </w:r>
    </w:p>
    <w:bookmarkEnd w:id="300"/>
    <w:p>
      <w:pPr>
        <w:spacing w:after="0"/>
        <w:ind w:left="0"/>
        <w:jc w:val="both"/>
      </w:pPr>
      <w:r>
        <w:rPr>
          <w:rFonts w:ascii="Times New Roman"/>
          <w:b w:val="false"/>
          <w:i w:val="false"/>
          <w:color w:val="000000"/>
          <w:sz w:val="28"/>
        </w:rPr>
        <w:t>
      12) вступление в законную силу обвинительного приговора суда за совершение преступления либо умышленного уголовного проступка;</w:t>
      </w:r>
    </w:p>
    <w:p>
      <w:pPr>
        <w:spacing w:after="0"/>
        <w:ind w:left="0"/>
        <w:jc w:val="both"/>
      </w:pPr>
      <w:r>
        <w:rPr>
          <w:rFonts w:ascii="Times New Roman"/>
          <w:b w:val="false"/>
          <w:i w:val="false"/>
          <w:color w:val="000000"/>
          <w:sz w:val="28"/>
        </w:rPr>
        <w:t>
      13) прием на административную государственную должность лица, совершившего коррупционное преступление или ранее уволенного за совершение коррупционного правонарушения либо дисциплинарного проступка, дискредитирующего государственную службу, а также совершившего преступление в составе преступной группы;</w:t>
      </w:r>
    </w:p>
    <w:p>
      <w:pPr>
        <w:spacing w:after="0"/>
        <w:ind w:left="0"/>
        <w:jc w:val="both"/>
      </w:pPr>
      <w:r>
        <w:rPr>
          <w:rFonts w:ascii="Times New Roman"/>
          <w:b w:val="false"/>
          <w:i w:val="false"/>
          <w:color w:val="000000"/>
          <w:sz w:val="28"/>
        </w:rPr>
        <w:t xml:space="preserve">
      14) прием на административную государственную должность лица, в отношении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w:t>
      </w:r>
      <w:r>
        <w:rPr>
          <w:rFonts w:ascii="Times New Roman"/>
          <w:b w:val="false"/>
          <w:i w:val="false"/>
          <w:color w:val="000000"/>
          <w:sz w:val="28"/>
        </w:rPr>
        <w:t>Особенной части</w:t>
      </w:r>
      <w:r>
        <w:rPr>
          <w:rFonts w:ascii="Times New Roman"/>
          <w:b w:val="false"/>
          <w:i w:val="false"/>
          <w:color w:val="000000"/>
          <w:sz w:val="28"/>
        </w:rPr>
        <w:t xml:space="preserve"> Уголовного кодекса Республики Казахстан;</w:t>
      </w:r>
    </w:p>
    <w:p>
      <w:pPr>
        <w:spacing w:after="0"/>
        <w:ind w:left="0"/>
        <w:jc w:val="both"/>
      </w:pPr>
      <w:r>
        <w:rPr>
          <w:rFonts w:ascii="Times New Roman"/>
          <w:b w:val="false"/>
          <w:i w:val="false"/>
          <w:color w:val="000000"/>
          <w:sz w:val="28"/>
        </w:rPr>
        <w:t xml:space="preserve">
      15) прекращение уголовного дела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или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за совершение коррупционного преступления, а также уголовного дела о преступлении в составе преступной группы – органом уголовного преследования или судом на основании пунктов 3), 4), 9), 10) и 12) части первой </w:t>
      </w:r>
      <w:r>
        <w:rPr>
          <w:rFonts w:ascii="Times New Roman"/>
          <w:b w:val="false"/>
          <w:i w:val="false"/>
          <w:color w:val="000000"/>
          <w:sz w:val="28"/>
        </w:rPr>
        <w:t>статьи 35</w:t>
      </w:r>
      <w:r>
        <w:rPr>
          <w:rFonts w:ascii="Times New Roman"/>
          <w:b w:val="false"/>
          <w:i w:val="false"/>
          <w:color w:val="000000"/>
          <w:sz w:val="28"/>
        </w:rPr>
        <w:t xml:space="preserve"> и </w:t>
      </w:r>
      <w:r>
        <w:rPr>
          <w:rFonts w:ascii="Times New Roman"/>
          <w:b w:val="false"/>
          <w:i w:val="false"/>
          <w:color w:val="000000"/>
          <w:sz w:val="28"/>
        </w:rPr>
        <w:t>статьи 36</w:t>
      </w:r>
      <w:r>
        <w:rPr>
          <w:rFonts w:ascii="Times New Roman"/>
          <w:b w:val="false"/>
          <w:i w:val="false"/>
          <w:color w:val="000000"/>
          <w:sz w:val="28"/>
        </w:rPr>
        <w:t xml:space="preserve">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w:t>
      </w:r>
      <w:r>
        <w:rPr>
          <w:rFonts w:ascii="Times New Roman"/>
          <w:b w:val="false"/>
          <w:i w:val="false"/>
          <w:color w:val="000000"/>
          <w:sz w:val="28"/>
        </w:rPr>
        <w:t>Особенной части</w:t>
      </w:r>
      <w:r>
        <w:rPr>
          <w:rFonts w:ascii="Times New Roman"/>
          <w:b w:val="false"/>
          <w:i w:val="false"/>
          <w:color w:val="000000"/>
          <w:sz w:val="28"/>
        </w:rPr>
        <w:t xml:space="preserve"> Уголовного кодекса Республики Казахстан;</w:t>
      </w:r>
    </w:p>
    <w:p>
      <w:pPr>
        <w:spacing w:after="0"/>
        <w:ind w:left="0"/>
        <w:jc w:val="both"/>
      </w:pPr>
      <w:r>
        <w:rPr>
          <w:rFonts w:ascii="Times New Roman"/>
          <w:b w:val="false"/>
          <w:i w:val="false"/>
          <w:color w:val="000000"/>
          <w:sz w:val="28"/>
        </w:rPr>
        <w:t>
      16) представление при поступлении на государственную службу заведомо ложных документов или сведений, которые могли являться основаниями для отказа в приеме на государственную службу;</w:t>
      </w:r>
    </w:p>
    <w:p>
      <w:pPr>
        <w:spacing w:after="0"/>
        <w:ind w:left="0"/>
        <w:jc w:val="both"/>
      </w:pPr>
      <w:r>
        <w:rPr>
          <w:rFonts w:ascii="Times New Roman"/>
          <w:b w:val="false"/>
          <w:i w:val="false"/>
          <w:color w:val="000000"/>
          <w:sz w:val="28"/>
        </w:rPr>
        <w:t>
      17) несоответствие требованиям, установленным настоящим Законом, при назначении на государственную должность;</w:t>
      </w:r>
    </w:p>
    <w:p>
      <w:pPr>
        <w:spacing w:after="0"/>
        <w:ind w:left="0"/>
        <w:jc w:val="both"/>
      </w:pPr>
      <w:r>
        <w:rPr>
          <w:rFonts w:ascii="Times New Roman"/>
          <w:b w:val="false"/>
          <w:i w:val="false"/>
          <w:color w:val="000000"/>
          <w:sz w:val="28"/>
        </w:rPr>
        <w:t>
      18) внеконкурсное занятие административной государственной должности, за исключением случаев, установленных законами Республики Казахстан;</w:t>
      </w:r>
    </w:p>
    <w:p>
      <w:pPr>
        <w:spacing w:after="0"/>
        <w:ind w:left="0"/>
        <w:jc w:val="both"/>
      </w:pPr>
      <w:r>
        <w:rPr>
          <w:rFonts w:ascii="Times New Roman"/>
          <w:b w:val="false"/>
          <w:i w:val="false"/>
          <w:color w:val="000000"/>
          <w:sz w:val="28"/>
        </w:rPr>
        <w:t>
      19) отрицательные результаты аттестации;</w:t>
      </w:r>
    </w:p>
    <w:p>
      <w:pPr>
        <w:spacing w:after="0"/>
        <w:ind w:left="0"/>
        <w:jc w:val="both"/>
      </w:pPr>
      <w:r>
        <w:rPr>
          <w:rFonts w:ascii="Times New Roman"/>
          <w:b w:val="false"/>
          <w:i w:val="false"/>
          <w:color w:val="000000"/>
          <w:sz w:val="28"/>
        </w:rPr>
        <w:t>
      20) неудовлетворительные результаты оценки их деятельности в соответствии с настоящим Законом;</w:t>
      </w:r>
    </w:p>
    <w:bookmarkStart w:name="z414" w:id="301"/>
    <w:p>
      <w:pPr>
        <w:spacing w:after="0"/>
        <w:ind w:left="0"/>
        <w:jc w:val="both"/>
      </w:pPr>
      <w:r>
        <w:rPr>
          <w:rFonts w:ascii="Times New Roman"/>
          <w:b w:val="false"/>
          <w:i w:val="false"/>
          <w:color w:val="000000"/>
          <w:sz w:val="28"/>
        </w:rPr>
        <w:t>
      20-1) неудовлетворительные результаты испытательного срока;</w:t>
      </w:r>
    </w:p>
    <w:bookmarkEnd w:id="301"/>
    <w:p>
      <w:pPr>
        <w:spacing w:after="0"/>
        <w:ind w:left="0"/>
        <w:jc w:val="both"/>
      </w:pPr>
      <w:r>
        <w:rPr>
          <w:rFonts w:ascii="Times New Roman"/>
          <w:b w:val="false"/>
          <w:i w:val="false"/>
          <w:color w:val="000000"/>
          <w:sz w:val="28"/>
        </w:rPr>
        <w:t>
      21) совершение дисциплинарного проступка, дискредитирующего государственную службу;</w:t>
      </w:r>
    </w:p>
    <w:p>
      <w:pPr>
        <w:spacing w:after="0"/>
        <w:ind w:left="0"/>
        <w:jc w:val="both"/>
      </w:pPr>
      <w:r>
        <w:rPr>
          <w:rFonts w:ascii="Times New Roman"/>
          <w:b w:val="false"/>
          <w:i w:val="false"/>
          <w:color w:val="000000"/>
          <w:sz w:val="28"/>
        </w:rPr>
        <w:t>
      22) иные основания, предусмотренные законами Республики Казахстан и актами Президента Республики Казахстан.</w:t>
      </w:r>
    </w:p>
    <w:bookmarkStart w:name="z258" w:id="302"/>
    <w:p>
      <w:pPr>
        <w:spacing w:after="0"/>
        <w:ind w:left="0"/>
        <w:jc w:val="both"/>
      </w:pPr>
      <w:r>
        <w:rPr>
          <w:rFonts w:ascii="Times New Roman"/>
          <w:b w:val="false"/>
          <w:i w:val="false"/>
          <w:color w:val="000000"/>
          <w:sz w:val="28"/>
        </w:rPr>
        <w:t>
      2. Основанием прекращения государственной службы административными государственными служащими корпуса "А" является также решение должностного лица (органа), имеющего право назначения на государственную должность и освобождения от государственной должности, принимаемое на основе рекомендаций уполномоченной комиссии.</w:t>
      </w:r>
    </w:p>
    <w:bookmarkEnd w:id="302"/>
    <w:bookmarkStart w:name="z259" w:id="303"/>
    <w:p>
      <w:pPr>
        <w:spacing w:after="0"/>
        <w:ind w:left="0"/>
        <w:jc w:val="both"/>
      </w:pPr>
      <w:r>
        <w:rPr>
          <w:rFonts w:ascii="Times New Roman"/>
          <w:b w:val="false"/>
          <w:i w:val="false"/>
          <w:color w:val="000000"/>
          <w:sz w:val="28"/>
        </w:rPr>
        <w:t xml:space="preserve">
      3. Административные государственные служащие, уволенные в соответствии с подпунктами 7), 8), 9), 11), 12), 13), 14), 15), 16) и 21) </w:t>
      </w:r>
      <w:r>
        <w:rPr>
          <w:rFonts w:ascii="Times New Roman"/>
          <w:b w:val="false"/>
          <w:i w:val="false"/>
          <w:color w:val="000000"/>
          <w:sz w:val="28"/>
        </w:rPr>
        <w:t>пункта 1</w:t>
      </w:r>
      <w:r>
        <w:rPr>
          <w:rFonts w:ascii="Times New Roman"/>
          <w:b w:val="false"/>
          <w:i w:val="false"/>
          <w:color w:val="000000"/>
          <w:sz w:val="28"/>
        </w:rPr>
        <w:t xml:space="preserve"> настоящей статьи, признаются уволенными по отрицательным мотивам.</w:t>
      </w:r>
    </w:p>
    <w:bookmarkEnd w:id="303"/>
    <w:bookmarkStart w:name="z260" w:id="304"/>
    <w:p>
      <w:pPr>
        <w:spacing w:after="0"/>
        <w:ind w:left="0"/>
        <w:jc w:val="both"/>
      </w:pPr>
      <w:r>
        <w:rPr>
          <w:rFonts w:ascii="Times New Roman"/>
          <w:b w:val="false"/>
          <w:i w:val="false"/>
          <w:color w:val="000000"/>
          <w:sz w:val="28"/>
        </w:rPr>
        <w:t>
      4. Увольнение административных государственных служащих производится соответствующим должностным лицом государственного органа, имеющим право приема на административную государственную должность в соответствии с настоящим Законом.</w:t>
      </w:r>
    </w:p>
    <w:bookmarkEnd w:id="304"/>
    <w:bookmarkStart w:name="z261" w:id="305"/>
    <w:p>
      <w:pPr>
        <w:spacing w:after="0"/>
        <w:ind w:left="0"/>
        <w:jc w:val="both"/>
      </w:pPr>
      <w:r>
        <w:rPr>
          <w:rFonts w:ascii="Times New Roman"/>
          <w:b w:val="false"/>
          <w:i w:val="false"/>
          <w:color w:val="000000"/>
          <w:sz w:val="28"/>
        </w:rPr>
        <w:t>
      5. В случае несогласия с увольнением административный государственный служащий имеет право обжаловать решение об увольнении перед вышестоящим руководством, в уполномоченный орган или его территориальные подразделения либо в суд.</w:t>
      </w:r>
    </w:p>
    <w:bookmarkEnd w:id="305"/>
    <w:bookmarkStart w:name="z262" w:id="306"/>
    <w:p>
      <w:pPr>
        <w:spacing w:after="0"/>
        <w:ind w:left="0"/>
        <w:jc w:val="both"/>
      </w:pPr>
      <w:r>
        <w:rPr>
          <w:rFonts w:ascii="Times New Roman"/>
          <w:b w:val="false"/>
          <w:i w:val="false"/>
          <w:color w:val="000000"/>
          <w:sz w:val="28"/>
        </w:rPr>
        <w:t>
      6. Смена политических государственных служащих, а также руководителей государственных органов, являющихся административными государственными служащими, не является основанием для прекращения административным государственным служащим государственной службы на занимаемой государственной должности по инициативе вновь назначенных политических и (или) административных государственных служащих.</w:t>
      </w:r>
    </w:p>
    <w:bookmarkEnd w:id="3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61 с изменениями, внесенными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63" w:id="307"/>
    <w:p>
      <w:pPr>
        <w:spacing w:after="0"/>
        <w:ind w:left="0"/>
        <w:jc w:val="left"/>
      </w:pPr>
      <w:r>
        <w:rPr>
          <w:rFonts w:ascii="Times New Roman"/>
          <w:b/>
          <w:i w:val="false"/>
          <w:color w:val="000000"/>
        </w:rPr>
        <w:t xml:space="preserve"> Глава 11. ИНЫЕ ВОПРОСЫ</w:t>
      </w:r>
    </w:p>
    <w:bookmarkEnd w:id="307"/>
    <w:p>
      <w:pPr>
        <w:spacing w:after="0"/>
        <w:ind w:left="0"/>
        <w:jc w:val="both"/>
      </w:pPr>
      <w:r>
        <w:rPr>
          <w:rFonts w:ascii="Times New Roman"/>
          <w:b/>
          <w:i w:val="false"/>
          <w:color w:val="000000"/>
          <w:sz w:val="28"/>
        </w:rPr>
        <w:t>Статья 62. Восстановление на государственной службе</w:t>
      </w:r>
    </w:p>
    <w:bookmarkStart w:name="z264" w:id="308"/>
    <w:p>
      <w:pPr>
        <w:spacing w:after="0"/>
        <w:ind w:left="0"/>
        <w:jc w:val="both"/>
      </w:pPr>
      <w:r>
        <w:rPr>
          <w:rFonts w:ascii="Times New Roman"/>
          <w:b w:val="false"/>
          <w:i w:val="false"/>
          <w:color w:val="000000"/>
          <w:sz w:val="28"/>
        </w:rPr>
        <w:t>
      1. Восстановление на государственной службе лица производится не позднее месячного срока со дня его обращения, если оно последовало в течение трех месяцев с момента вступления в силу оправдательного приговора суда либо вынесения постановления о прекращении уголовного дела по реабилитирующим основаниям.</w:t>
      </w:r>
    </w:p>
    <w:bookmarkEnd w:id="308"/>
    <w:bookmarkStart w:name="z265" w:id="309"/>
    <w:p>
      <w:pPr>
        <w:spacing w:after="0"/>
        <w:ind w:left="0"/>
        <w:jc w:val="both"/>
      </w:pPr>
      <w:r>
        <w:rPr>
          <w:rFonts w:ascii="Times New Roman"/>
          <w:b w:val="false"/>
          <w:i w:val="false"/>
          <w:color w:val="000000"/>
          <w:sz w:val="28"/>
        </w:rPr>
        <w:t>
      2. В случае восстановления государственного служащего в государственной должности по решению суда лицо, уволенное с данной должности на этом основании, вправе в течение трех месяцев участвовать во внутренних конкурсах в порядке, установленном законодательством Республики Казахстан в сфере государственной службы.</w:t>
      </w:r>
    </w:p>
    <w:bookmarkEnd w:id="309"/>
    <w:bookmarkStart w:name="z266" w:id="310"/>
    <w:p>
      <w:pPr>
        <w:spacing w:after="0"/>
        <w:ind w:left="0"/>
        <w:jc w:val="both"/>
      </w:pPr>
      <w:r>
        <w:rPr>
          <w:rFonts w:ascii="Times New Roman"/>
          <w:b w:val="false"/>
          <w:i w:val="false"/>
          <w:color w:val="000000"/>
          <w:sz w:val="28"/>
        </w:rPr>
        <w:t>
      3. Государственным служащим, уволенным из государственного органа в связи с осуждением за преступления, а затем реабилитированным и восстановленным соответственно в государственной должности, за время вынужденного отсутствия на работе возмещается вред, причиненный незаконными действиями органов, ведущих уголовный процесс, в порядке, установленном уголовно-процессуальным законодательством Республики Казахстан.</w:t>
      </w:r>
    </w:p>
    <w:bookmarkEnd w:id="310"/>
    <w:bookmarkStart w:name="z267" w:id="311"/>
    <w:p>
      <w:pPr>
        <w:spacing w:after="0"/>
        <w:ind w:left="0"/>
        <w:jc w:val="both"/>
      </w:pPr>
      <w:r>
        <w:rPr>
          <w:rFonts w:ascii="Times New Roman"/>
          <w:b w:val="false"/>
          <w:i w:val="false"/>
          <w:color w:val="000000"/>
          <w:sz w:val="28"/>
        </w:rPr>
        <w:t>
      4. В случае незаконного увольнения государственных служащих причиненный им в связи с этим ущерб подлежит возмещению в полном объеме за счет государственного органа, из которого они были уволены.</w:t>
      </w:r>
    </w:p>
    <w:bookmarkEnd w:id="311"/>
    <w:p>
      <w:pPr>
        <w:spacing w:after="0"/>
        <w:ind w:left="0"/>
        <w:jc w:val="both"/>
      </w:pPr>
      <w:r>
        <w:rPr>
          <w:rFonts w:ascii="Times New Roman"/>
          <w:b w:val="false"/>
          <w:i w:val="false"/>
          <w:color w:val="000000"/>
          <w:sz w:val="28"/>
        </w:rPr>
        <w:t>
      Незаконно уволенные государственные служащие при соответствии квалификационным требованиям восстанавливаются на государственной службе в прежней (а с их согласия – на равной) государственной должности и обеспечиваются всеми правами, недополученными после незаконного увольнения. Данный период включается в стаж государственной службы.</w:t>
      </w:r>
    </w:p>
    <w:p>
      <w:pPr>
        <w:spacing w:after="0"/>
        <w:ind w:left="0"/>
        <w:jc w:val="both"/>
      </w:pPr>
      <w:r>
        <w:rPr>
          <w:rFonts w:ascii="Times New Roman"/>
          <w:b/>
          <w:i w:val="false"/>
          <w:color w:val="000000"/>
          <w:sz w:val="28"/>
        </w:rPr>
        <w:t>Статья 63. Аттестация</w:t>
      </w:r>
    </w:p>
    <w:bookmarkStart w:name="z268" w:id="312"/>
    <w:p>
      <w:pPr>
        <w:spacing w:after="0"/>
        <w:ind w:left="0"/>
        <w:jc w:val="both"/>
      </w:pPr>
      <w:r>
        <w:rPr>
          <w:rFonts w:ascii="Times New Roman"/>
          <w:b w:val="false"/>
          <w:i w:val="false"/>
          <w:color w:val="000000"/>
          <w:sz w:val="28"/>
        </w:rPr>
        <w:t>
      1. Аттестация административных государственных служащих проводится по решению Президента Республики Казахстан, определяющего ее порядок, сроки и категории аттестуемых государственных служащих.</w:t>
      </w:r>
    </w:p>
    <w:bookmarkEnd w:id="312"/>
    <w:bookmarkStart w:name="z269" w:id="313"/>
    <w:p>
      <w:pPr>
        <w:spacing w:after="0"/>
        <w:ind w:left="0"/>
        <w:jc w:val="both"/>
      </w:pPr>
      <w:r>
        <w:rPr>
          <w:rFonts w:ascii="Times New Roman"/>
          <w:b w:val="false"/>
          <w:i w:val="false"/>
          <w:color w:val="000000"/>
          <w:sz w:val="28"/>
        </w:rPr>
        <w:t>
      2. Для проведения аттестации административных государственных служащих создается аттестационная комиссия, в состав которой должно входить не менее пяти человек. Аттестационная комиссия возглавляется председателем.</w:t>
      </w:r>
    </w:p>
    <w:bookmarkEnd w:id="313"/>
    <w:bookmarkStart w:name="z270" w:id="314"/>
    <w:p>
      <w:pPr>
        <w:spacing w:after="0"/>
        <w:ind w:left="0"/>
        <w:jc w:val="both"/>
      </w:pPr>
      <w:r>
        <w:rPr>
          <w:rFonts w:ascii="Times New Roman"/>
          <w:b w:val="false"/>
          <w:i w:val="false"/>
          <w:color w:val="000000"/>
          <w:sz w:val="28"/>
        </w:rPr>
        <w:t>
      3. По итогам аттестации аттестационная комиссия принимает одно из следующих решений:</w:t>
      </w:r>
    </w:p>
    <w:bookmarkEnd w:id="314"/>
    <w:p>
      <w:pPr>
        <w:spacing w:after="0"/>
        <w:ind w:left="0"/>
        <w:jc w:val="both"/>
      </w:pPr>
      <w:r>
        <w:rPr>
          <w:rFonts w:ascii="Times New Roman"/>
          <w:b w:val="false"/>
          <w:i w:val="false"/>
          <w:color w:val="000000"/>
          <w:sz w:val="28"/>
        </w:rPr>
        <w:t>
      1) соответствует занимаемой государственной должности и рекомендуется к повышению в должности;</w:t>
      </w:r>
    </w:p>
    <w:p>
      <w:pPr>
        <w:spacing w:after="0"/>
        <w:ind w:left="0"/>
        <w:jc w:val="both"/>
      </w:pPr>
      <w:r>
        <w:rPr>
          <w:rFonts w:ascii="Times New Roman"/>
          <w:b w:val="false"/>
          <w:i w:val="false"/>
          <w:color w:val="000000"/>
          <w:sz w:val="28"/>
        </w:rPr>
        <w:t>
      2) соответствует занимаемой государственной должности;</w:t>
      </w:r>
    </w:p>
    <w:p>
      <w:pPr>
        <w:spacing w:after="0"/>
        <w:ind w:left="0"/>
        <w:jc w:val="both"/>
      </w:pPr>
      <w:r>
        <w:rPr>
          <w:rFonts w:ascii="Times New Roman"/>
          <w:b w:val="false"/>
          <w:i w:val="false"/>
          <w:color w:val="000000"/>
          <w:sz w:val="28"/>
        </w:rPr>
        <w:t>
      3) не соответствует занимаемой государственной должности и рекомендуется к понижению в государственной должности;</w:t>
      </w:r>
    </w:p>
    <w:p>
      <w:pPr>
        <w:spacing w:after="0"/>
        <w:ind w:left="0"/>
        <w:jc w:val="both"/>
      </w:pPr>
      <w:r>
        <w:rPr>
          <w:rFonts w:ascii="Times New Roman"/>
          <w:b w:val="false"/>
          <w:i w:val="false"/>
          <w:color w:val="000000"/>
          <w:sz w:val="28"/>
        </w:rPr>
        <w:t>
      4) не соответствует занимаемой государственной должности и рекомендуется к увольнению.</w:t>
      </w:r>
    </w:p>
    <w:bookmarkStart w:name="z271" w:id="315"/>
    <w:p>
      <w:pPr>
        <w:spacing w:after="0"/>
        <w:ind w:left="0"/>
        <w:jc w:val="both"/>
      </w:pPr>
      <w:r>
        <w:rPr>
          <w:rFonts w:ascii="Times New Roman"/>
          <w:b w:val="false"/>
          <w:i w:val="false"/>
          <w:color w:val="000000"/>
          <w:sz w:val="28"/>
        </w:rPr>
        <w:t>
      4. Административные государственные служащие, дважды не явившиеся на заседание аттестационной комиссии без уважительной причины, рекомендуются к увольнению.</w:t>
      </w:r>
    </w:p>
    <w:bookmarkEnd w:id="315"/>
    <w:bookmarkStart w:name="z272" w:id="316"/>
    <w:p>
      <w:pPr>
        <w:spacing w:after="0"/>
        <w:ind w:left="0"/>
        <w:jc w:val="both"/>
      </w:pPr>
      <w:r>
        <w:rPr>
          <w:rFonts w:ascii="Times New Roman"/>
          <w:b w:val="false"/>
          <w:i w:val="false"/>
          <w:color w:val="000000"/>
          <w:sz w:val="28"/>
        </w:rPr>
        <w:t>
      5. Административные государственные служащие, не прошедшие аттестацию и (или) отказавшиеся продолжить государственную службу в государственных органах на иных, в том числе нижестоящих государственных должностях, подлежат увольнению.</w:t>
      </w:r>
    </w:p>
    <w:bookmarkEnd w:id="316"/>
    <w:bookmarkStart w:name="z273" w:id="317"/>
    <w:p>
      <w:pPr>
        <w:spacing w:after="0"/>
        <w:ind w:left="0"/>
        <w:jc w:val="both"/>
      </w:pPr>
      <w:r>
        <w:rPr>
          <w:rFonts w:ascii="Times New Roman"/>
          <w:b w:val="false"/>
          <w:i w:val="false"/>
          <w:color w:val="000000"/>
          <w:sz w:val="28"/>
        </w:rPr>
        <w:t>
      6. Повышение в административной государственной должности по итогам аттестации осуществляется без проведения конкурсных процедур при наличии вакантной вышестоящей административной государственной должности и соответствия государственного служащего квалификационным требованиям, установленным к данной должности.</w:t>
      </w:r>
    </w:p>
    <w:bookmarkEnd w:id="317"/>
    <w:bookmarkStart w:name="z274" w:id="318"/>
    <w:p>
      <w:pPr>
        <w:spacing w:after="0"/>
        <w:ind w:left="0"/>
        <w:jc w:val="both"/>
      </w:pPr>
      <w:r>
        <w:rPr>
          <w:rFonts w:ascii="Times New Roman"/>
          <w:b w:val="false"/>
          <w:i w:val="false"/>
          <w:color w:val="000000"/>
          <w:sz w:val="28"/>
        </w:rPr>
        <w:t>
      7. Решение аттестационной комиссии, принятое по итогам аттестации, является основанием для выдвижения государственного служащего на вышестоящую административную государственную должность, понижения государственного служащего в административной государственной должности или его увольнения.</w:t>
      </w:r>
    </w:p>
    <w:bookmarkEnd w:id="318"/>
    <w:bookmarkStart w:name="z275" w:id="319"/>
    <w:p>
      <w:pPr>
        <w:spacing w:after="0"/>
        <w:ind w:left="0"/>
        <w:jc w:val="both"/>
      </w:pPr>
      <w:r>
        <w:rPr>
          <w:rFonts w:ascii="Times New Roman"/>
          <w:b w:val="false"/>
          <w:i w:val="false"/>
          <w:color w:val="000000"/>
          <w:sz w:val="28"/>
        </w:rPr>
        <w:t>
      8. Решение аттестационной комиссии может быть обжаловано государственным служащим руководителю государственного органа, в уполномоченный орган или его территориальные подразделения либо в суд.</w:t>
      </w:r>
    </w:p>
    <w:bookmarkEnd w:id="319"/>
    <w:p>
      <w:pPr>
        <w:spacing w:after="0"/>
        <w:ind w:left="0"/>
        <w:jc w:val="both"/>
      </w:pPr>
      <w:r>
        <w:rPr>
          <w:rFonts w:ascii="Times New Roman"/>
          <w:b/>
          <w:i w:val="false"/>
          <w:color w:val="000000"/>
          <w:sz w:val="28"/>
        </w:rPr>
        <w:t>Статья 64. Привлечение иностранных работников в государственные органы</w:t>
      </w:r>
    </w:p>
    <w:bookmarkStart w:name="z276" w:id="320"/>
    <w:p>
      <w:pPr>
        <w:spacing w:after="0"/>
        <w:ind w:left="0"/>
        <w:jc w:val="both"/>
      </w:pPr>
      <w:r>
        <w:rPr>
          <w:rFonts w:ascii="Times New Roman"/>
          <w:b w:val="false"/>
          <w:i w:val="false"/>
          <w:color w:val="000000"/>
          <w:sz w:val="28"/>
        </w:rPr>
        <w:t>
      1. Государственные органы по решению уполномоченной комиссии могут принять на работу иностранных работников в соответствии с трудовым законодательством Республики Казахстан. Иностранные работники не могут занимать государственные должности и быть должностными лицами.</w:t>
      </w:r>
    </w:p>
    <w:bookmarkEnd w:id="320"/>
    <w:p>
      <w:pPr>
        <w:spacing w:after="0"/>
        <w:ind w:left="0"/>
        <w:jc w:val="both"/>
      </w:pPr>
      <w:r>
        <w:rPr>
          <w:rFonts w:ascii="Times New Roman"/>
          <w:b w:val="false"/>
          <w:i w:val="false"/>
          <w:color w:val="000000"/>
          <w:sz w:val="28"/>
        </w:rPr>
        <w:t>
      Должности иностранных работников устанавливаются государственными органами по согласованию с уполномоченной комиссией. Персональная ответственность за качество деятельности иностранных работников, принимаемых государственными органами, возлагается на руководителей государственных органов.</w:t>
      </w:r>
    </w:p>
    <w:bookmarkStart w:name="z319" w:id="321"/>
    <w:p>
      <w:pPr>
        <w:spacing w:after="0"/>
        <w:ind w:left="0"/>
        <w:jc w:val="both"/>
      </w:pPr>
      <w:r>
        <w:rPr>
          <w:rFonts w:ascii="Times New Roman"/>
          <w:b w:val="false"/>
          <w:i w:val="false"/>
          <w:color w:val="000000"/>
          <w:sz w:val="28"/>
        </w:rPr>
        <w:t>
      2. При приеме на работу в государственные органы иностранные работники подлежат обязательной специальной проверке органов национальной безопасности Республики Казахстан в порядке, определяемом органами национальной безопасности Республики Казахстан совместно с уполномоченным органом.</w:t>
      </w:r>
    </w:p>
    <w:bookmarkEnd w:id="321"/>
    <w:bookmarkStart w:name="z278" w:id="322"/>
    <w:p>
      <w:pPr>
        <w:spacing w:after="0"/>
        <w:ind w:left="0"/>
        <w:jc w:val="both"/>
      </w:pPr>
      <w:r>
        <w:rPr>
          <w:rFonts w:ascii="Times New Roman"/>
          <w:b w:val="false"/>
          <w:i w:val="false"/>
          <w:color w:val="000000"/>
          <w:sz w:val="28"/>
        </w:rPr>
        <w:t>
      3. Порядок привлечения иностранных работников определяется Правительством Республики Казахстан.</w:t>
      </w:r>
    </w:p>
    <w:bookmarkEnd w:id="3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64 с изменением, внесенным Законом РК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65. Международное сотрудничество в сфере государственной службы</w:t>
      </w:r>
    </w:p>
    <w:p>
      <w:pPr>
        <w:spacing w:after="0"/>
        <w:ind w:left="0"/>
        <w:jc w:val="both"/>
      </w:pPr>
      <w:r>
        <w:rPr>
          <w:rFonts w:ascii="Times New Roman"/>
          <w:b w:val="false"/>
          <w:i w:val="false"/>
          <w:color w:val="000000"/>
          <w:sz w:val="28"/>
        </w:rPr>
        <w:t>
      Международное сотрудничество в сфере государственной службы осуществляется путем участия уполномоченного органа Республики Казахстан в инициативах, программах и проектах с участием зарубежных и международных организаций, направленных на дальнейшее развитие и совершенствование государственной службы.</w:t>
      </w:r>
    </w:p>
    <w:p>
      <w:pPr>
        <w:spacing w:after="0"/>
        <w:ind w:left="0"/>
        <w:jc w:val="both"/>
      </w:pPr>
      <w:r>
        <w:rPr>
          <w:rFonts w:ascii="Times New Roman"/>
          <w:b w:val="false"/>
          <w:i w:val="false"/>
          <w:color w:val="000000"/>
          <w:sz w:val="28"/>
        </w:rPr>
        <w:t>
      Международное сотрудничество включает следующие направления:</w:t>
      </w:r>
    </w:p>
    <w:p>
      <w:pPr>
        <w:spacing w:after="0"/>
        <w:ind w:left="0"/>
        <w:jc w:val="both"/>
      </w:pPr>
      <w:r>
        <w:rPr>
          <w:rFonts w:ascii="Times New Roman"/>
          <w:b w:val="false"/>
          <w:i w:val="false"/>
          <w:color w:val="000000"/>
          <w:sz w:val="28"/>
        </w:rPr>
        <w:t>
      1) образование международных организаций в сфере государственной службы и участие в их деятельности;</w:t>
      </w:r>
    </w:p>
    <w:p>
      <w:pPr>
        <w:spacing w:after="0"/>
        <w:ind w:left="0"/>
        <w:jc w:val="both"/>
      </w:pPr>
      <w:r>
        <w:rPr>
          <w:rFonts w:ascii="Times New Roman"/>
          <w:b w:val="false"/>
          <w:i w:val="false"/>
          <w:color w:val="000000"/>
          <w:sz w:val="28"/>
        </w:rPr>
        <w:t>
      2) обучение государственных служащих в зарубежных странах;</w:t>
      </w:r>
    </w:p>
    <w:p>
      <w:pPr>
        <w:spacing w:after="0"/>
        <w:ind w:left="0"/>
        <w:jc w:val="both"/>
      </w:pPr>
      <w:r>
        <w:rPr>
          <w:rFonts w:ascii="Times New Roman"/>
          <w:b w:val="false"/>
          <w:i w:val="false"/>
          <w:color w:val="000000"/>
          <w:sz w:val="28"/>
        </w:rPr>
        <w:t>
      3) обучение иностранных государственных служащих и иных лиц в Республике Казахстан;</w:t>
      </w:r>
    </w:p>
    <w:p>
      <w:pPr>
        <w:spacing w:after="0"/>
        <w:ind w:left="0"/>
        <w:jc w:val="both"/>
      </w:pPr>
      <w:r>
        <w:rPr>
          <w:rFonts w:ascii="Times New Roman"/>
          <w:b w:val="false"/>
          <w:i w:val="false"/>
          <w:color w:val="000000"/>
          <w:sz w:val="28"/>
        </w:rPr>
        <w:t>
      4) осуществление совместных исследований по вопросам государственной службы.</w:t>
      </w:r>
    </w:p>
    <w:p>
      <w:pPr>
        <w:spacing w:after="0"/>
        <w:ind w:left="0"/>
        <w:jc w:val="both"/>
      </w:pPr>
      <w:r>
        <w:rPr>
          <w:rFonts w:ascii="Times New Roman"/>
          <w:b/>
          <w:i w:val="false"/>
          <w:color w:val="000000"/>
          <w:sz w:val="28"/>
        </w:rPr>
        <w:t>Статья 66. Иные вопросы прохождения государственной службы</w:t>
      </w:r>
    </w:p>
    <w:p>
      <w:pPr>
        <w:spacing w:after="0"/>
        <w:ind w:left="0"/>
        <w:jc w:val="both"/>
      </w:pPr>
      <w:r>
        <w:rPr>
          <w:rFonts w:ascii="Times New Roman"/>
          <w:b w:val="false"/>
          <w:i w:val="false"/>
          <w:color w:val="000000"/>
          <w:sz w:val="28"/>
        </w:rPr>
        <w:t>
      Иные вопросы прохождения государственной службы, не урегулированные настоящим Законом, регламентируются законами Республики Казахстан, актами Президента Республики Казахстан по представлению уполномоченного органа, иными нормативными правовыми актами Республики Казахстан.</w:t>
      </w:r>
    </w:p>
    <w:bookmarkStart w:name="z279" w:id="323"/>
    <w:p>
      <w:pPr>
        <w:spacing w:after="0"/>
        <w:ind w:left="0"/>
        <w:jc w:val="left"/>
      </w:pPr>
      <w:r>
        <w:rPr>
          <w:rFonts w:ascii="Times New Roman"/>
          <w:b/>
          <w:i w:val="false"/>
          <w:color w:val="000000"/>
        </w:rPr>
        <w:t xml:space="preserve"> Глава 12. ЗАКЛЮЧИТЕЛЬНЫЕ ПОЛОЖЕНИЯ</w:t>
      </w:r>
    </w:p>
    <w:bookmarkEnd w:id="323"/>
    <w:p>
      <w:pPr>
        <w:spacing w:after="0"/>
        <w:ind w:left="0"/>
        <w:jc w:val="both"/>
      </w:pPr>
      <w:r>
        <w:rPr>
          <w:rFonts w:ascii="Times New Roman"/>
          <w:b/>
          <w:i w:val="false"/>
          <w:color w:val="000000"/>
          <w:sz w:val="28"/>
        </w:rPr>
        <w:t>Статья 67. Финансовое и материально-техническое обеспечение государственной службы</w:t>
      </w:r>
    </w:p>
    <w:p>
      <w:pPr>
        <w:spacing w:after="0"/>
        <w:ind w:left="0"/>
        <w:jc w:val="both"/>
      </w:pPr>
      <w:r>
        <w:rPr>
          <w:rFonts w:ascii="Times New Roman"/>
          <w:b w:val="false"/>
          <w:i w:val="false"/>
          <w:color w:val="000000"/>
          <w:sz w:val="28"/>
        </w:rPr>
        <w:t>
      Финансовое и материально-техническое обеспечение государственной службы осуществляется за счет средств государственного бюджета, средств Национального Банка Республики Казахстан в порядке, предусмотренном законодательными актами Республики Казахстан.</w:t>
      </w:r>
    </w:p>
    <w:p>
      <w:pPr>
        <w:spacing w:after="0"/>
        <w:ind w:left="0"/>
        <w:jc w:val="both"/>
      </w:pPr>
      <w:r>
        <w:rPr>
          <w:rFonts w:ascii="Times New Roman"/>
          <w:b/>
          <w:i w:val="false"/>
          <w:color w:val="000000"/>
          <w:sz w:val="28"/>
        </w:rPr>
        <w:t>Статья 68. Переходные положения</w:t>
      </w:r>
    </w:p>
    <w:bookmarkStart w:name="z280" w:id="324"/>
    <w:p>
      <w:pPr>
        <w:spacing w:after="0"/>
        <w:ind w:left="0"/>
        <w:jc w:val="both"/>
      </w:pPr>
      <w:r>
        <w:rPr>
          <w:rFonts w:ascii="Times New Roman"/>
          <w:b w:val="false"/>
          <w:i w:val="false"/>
          <w:color w:val="000000"/>
          <w:sz w:val="28"/>
        </w:rPr>
        <w:t>
      1. Граждане, зачисленные в кадровый резерв административной государственной службы корпуса "Б" до введения в действие настоящего Закона, могут быть назначены на административные государственные должности корпуса "Б" до истечения годичного срока пребывания в кадровом резерве корпуса "Б" без проведения конкурса.</w:t>
      </w:r>
    </w:p>
    <w:bookmarkEnd w:id="3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30.11.2016 </w:t>
      </w:r>
      <w:r>
        <w:rPr>
          <w:rFonts w:ascii="Times New Roman"/>
          <w:b w:val="false"/>
          <w:i w:val="false"/>
          <w:color w:val="000000"/>
          <w:sz w:val="28"/>
        </w:rPr>
        <w:t>№ 26-VI</w:t>
      </w:r>
      <w:r>
        <w:rPr>
          <w:rFonts w:ascii="Times New Roman"/>
          <w:b w:val="false"/>
          <w:i w:val="false"/>
          <w:color w:val="ff0000"/>
          <w:sz w:val="28"/>
        </w:rPr>
        <w:t xml:space="preserve"> (вводится в действие с 01.01.2017).</w:t>
      </w:r>
      <w:r>
        <w:br/>
      </w:r>
      <w:r>
        <w:rPr>
          <w:rFonts w:ascii="Times New Roman"/>
          <w:b w:val="false"/>
          <w:i w:val="false"/>
          <w:color w:val="000000"/>
          <w:sz w:val="28"/>
        </w:rPr>
        <w:t>
</w:t>
      </w:r>
      <w:r>
        <w:rPr>
          <w:rFonts w:ascii="Times New Roman"/>
          <w:b w:val="false"/>
          <w:i w:val="false"/>
          <w:color w:val="ff0000"/>
          <w:sz w:val="28"/>
        </w:rPr>
        <w:t xml:space="preserve">      Сноска. Статья 68 с изменением, внесенным Законом РК от 30.11.2016 </w:t>
      </w:r>
      <w:r>
        <w:rPr>
          <w:rFonts w:ascii="Times New Roman"/>
          <w:b w:val="false"/>
          <w:i w:val="false"/>
          <w:color w:val="000000"/>
          <w:sz w:val="28"/>
        </w:rPr>
        <w:t>№ 26-VI</w:t>
      </w:r>
      <w:r>
        <w:rPr>
          <w:rFonts w:ascii="Times New Roman"/>
          <w:b w:val="false"/>
          <w:i w:val="false"/>
          <w:color w:val="ff0000"/>
          <w:sz w:val="28"/>
        </w:rPr>
        <w:t xml:space="preserve"> (вводится в действие с 01.01.2017).</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69. Порядок введения в действие настоящего Закона</w:t>
      </w:r>
    </w:p>
    <w:bookmarkStart w:name="z282" w:id="325"/>
    <w:p>
      <w:pPr>
        <w:spacing w:after="0"/>
        <w:ind w:left="0"/>
        <w:jc w:val="both"/>
      </w:pPr>
      <w:r>
        <w:rPr>
          <w:rFonts w:ascii="Times New Roman"/>
          <w:b w:val="false"/>
          <w:i w:val="false"/>
          <w:color w:val="000000"/>
          <w:sz w:val="28"/>
        </w:rPr>
        <w:t>
      1. Настоящий Закон вводится в действие с 1 января 2016 года.</w:t>
      </w:r>
    </w:p>
    <w:bookmarkEnd w:id="325"/>
    <w:bookmarkStart w:name="z283" w:id="326"/>
    <w:p>
      <w:pPr>
        <w:spacing w:after="0"/>
        <w:ind w:left="0"/>
        <w:jc w:val="both"/>
      </w:pPr>
      <w:r>
        <w:rPr>
          <w:rFonts w:ascii="Times New Roman"/>
          <w:b w:val="false"/>
          <w:i w:val="false"/>
          <w:color w:val="000000"/>
          <w:sz w:val="28"/>
        </w:rPr>
        <w:t xml:space="preserve">
      2. Признать утратившим силу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23 июля 1999 года "О государственной службе" (Ведомости Парламента Республики Казахстан, 1999 г., № 21, ст. 773; 2001 г., № 13-14, ст. 170; 2003 г., № 4, ст. 24; № 18, ст. 142; 2005 г., № 14, ст. 61; 2007 г., № 9, ст. 67; № 17, ст. 140; № 19, ст. 147; 2009 г., № 24, ст. 122, 126; 2010 г., № 24, ст. 148; 2011 г., № 11, ст. 102; № 20, ст. 158; 2012 г., № 5, ст. 36; № 13, ст. 91; № 21-22, ст. 123; 2013 г., № 8, ст. 50; № 14, ст. 75; 2014 г., № 1, ст. 4; № 14, ст. 84; № 16, ст. 90; № 21, ст. 122; № 22, ст. 131).</w:t>
      </w:r>
    </w:p>
    <w:bookmarkEnd w:id="3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69 с изменением, внесенным Законом РК от 20.12.2016 </w:t>
      </w:r>
      <w:r>
        <w:rPr>
          <w:rFonts w:ascii="Times New Roman"/>
          <w:b w:val="false"/>
          <w:i w:val="false"/>
          <w:color w:val="000000"/>
          <w:sz w:val="28"/>
        </w:rPr>
        <w:t>№ 33-VІ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w:t>
            </w:r>
            <w:r>
              <w:br/>
            </w:r>
            <w:r>
              <w:rPr>
                <w:rFonts w:ascii="Times New Roman"/>
                <w:b w:val="false"/>
                <w:i/>
                <w:color w:val="000000"/>
                <w:sz w:val="20"/>
              </w:rPr>
              <w:t>Республики Казахстан</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