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f39c0e" w14:textId="8f39c0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противодействии коррупции</w:t>
      </w:r>
    </w:p>
    <w:p>
      <w:pPr>
        <w:spacing w:after="0"/>
        <w:ind w:left="0"/>
        <w:jc w:val="both"/>
      </w:pPr>
      <w:r>
        <w:rPr>
          <w:rFonts w:ascii="Times New Roman"/>
          <w:b w:val="false"/>
          <w:i w:val="false"/>
          <w:color w:val="000000"/>
          <w:sz w:val="28"/>
        </w:rPr>
        <w:t>Закон Республики Казахстан от 18 ноября 2015 года № 410-V ЗРК.</w:t>
      </w:r>
    </w:p>
    <w:p>
      <w:pPr>
        <w:spacing w:after="0"/>
        <w:ind w:left="0"/>
        <w:jc w:val="both"/>
      </w:pPr>
      <w:r>
        <w:rPr>
          <w:rFonts w:ascii="Times New Roman"/>
          <w:b w:val="false"/>
          <w:i w:val="false"/>
          <w:color w:val="000000"/>
          <w:sz w:val="28"/>
        </w:rPr>
        <w:t>
</w:t>
      </w:r>
      <w:r>
        <w:rPr>
          <w:rFonts w:ascii="Times New Roman"/>
          <w:b w:val="false"/>
          <w:i w:val="false"/>
          <w:color w:val="ff0000"/>
          <w:sz w:val="28"/>
        </w:rPr>
        <w:t>      Примечание РЦПИ!</w:t>
      </w:r>
      <w:r>
        <w:br/>
      </w:r>
      <w:r>
        <w:rPr>
          <w:rFonts w:ascii="Times New Roman"/>
          <w:b w:val="false"/>
          <w:i w:val="false"/>
          <w:color w:val="000000"/>
          <w:sz w:val="28"/>
        </w:rPr>
        <w:t>
</w:t>
      </w:r>
      <w:r>
        <w:rPr>
          <w:rFonts w:ascii="Times New Roman"/>
          <w:b w:val="false"/>
          <w:i w:val="false"/>
          <w:color w:val="ff0000"/>
          <w:sz w:val="28"/>
        </w:rPr>
        <w:t xml:space="preserve">      Порядок введения в действие настоящего Закона см. </w:t>
      </w:r>
      <w:r>
        <w:rPr>
          <w:rFonts w:ascii="Times New Roman"/>
          <w:b w:val="false"/>
          <w:i w:val="false"/>
          <w:color w:val="000000"/>
          <w:sz w:val="28"/>
        </w:rPr>
        <w:t>ст.27</w:t>
      </w:r>
      <w:r>
        <w:br/>
      </w:r>
      <w:r>
        <w:rPr>
          <w:rFonts w:ascii="Times New Roman"/>
          <w:b w:val="false"/>
          <w:i w:val="false"/>
          <w:color w:val="000000"/>
          <w:sz w:val="28"/>
        </w:rPr>
        <w:t>
</w:t>
      </w:r>
      <w:r>
        <w:rPr>
          <w:rFonts w:ascii="Times New Roman"/>
          <w:b w:val="false"/>
          <w:i w:val="false"/>
          <w:color w:val="ff0000"/>
          <w:sz w:val="28"/>
        </w:rPr>
        <w:t>      Вниманию пользователей!</w:t>
      </w:r>
      <w:r>
        <w:br/>
      </w:r>
      <w:r>
        <w:rPr>
          <w:rFonts w:ascii="Times New Roman"/>
          <w:b w:val="false"/>
          <w:i w:val="false"/>
          <w:color w:val="000000"/>
          <w:sz w:val="28"/>
        </w:rPr>
        <w:t>
</w:t>
      </w:r>
      <w:r>
        <w:rPr>
          <w:rFonts w:ascii="Times New Roman"/>
          <w:b w:val="false"/>
          <w:i w:val="false"/>
          <w:color w:val="ff0000"/>
          <w:sz w:val="28"/>
        </w:rPr>
        <w:t xml:space="preserve">      Для удобства пользования РЦПИ создано </w:t>
      </w:r>
      <w:r>
        <w:rPr>
          <w:rFonts w:ascii="Times New Roman"/>
          <w:b w:val="false"/>
          <w:i w:val="false"/>
          <w:color w:val="ff0000"/>
          <w:sz w:val="28"/>
        </w:rPr>
        <w:t>ОГЛАВЛЕНИЕ.</w:t>
      </w:r>
    </w:p>
    <w:bookmarkStart w:name="z33" w:id="0"/>
    <w:p>
      <w:pPr>
        <w:spacing w:after="0"/>
        <w:ind w:left="0"/>
        <w:jc w:val="both"/>
      </w:pPr>
      <w:r>
        <w:rPr>
          <w:rFonts w:ascii="Times New Roman"/>
          <w:b w:val="false"/>
          <w:i w:val="false"/>
          <w:color w:val="000000"/>
          <w:sz w:val="28"/>
        </w:rPr>
        <w:t>
      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w:t>
      </w:r>
    </w:p>
    <w:bookmarkEnd w:id="0"/>
    <w:bookmarkStart w:name="z28" w:id="1"/>
    <w:p>
      <w:pPr>
        <w:spacing w:after="0"/>
        <w:ind w:left="0"/>
        <w:jc w:val="left"/>
      </w:pPr>
      <w:r>
        <w:rPr>
          <w:rFonts w:ascii="Times New Roman"/>
          <w:b/>
          <w:i w:val="false"/>
          <w:color w:val="000000"/>
        </w:rPr>
        <w:t xml:space="preserve"> Глава 1. ОБЩИЕ ПОЛОЖЕНИЯ</w:t>
      </w:r>
    </w:p>
    <w:bookmarkEnd w:id="1"/>
    <w:p>
      <w:pPr>
        <w:spacing w:after="0"/>
        <w:ind w:left="0"/>
        <w:jc w:val="both"/>
      </w:pPr>
      <w:r>
        <w:rPr>
          <w:rFonts w:ascii="Times New Roman"/>
          <w:b/>
          <w:i w:val="false"/>
          <w:color w:val="000000"/>
          <w:sz w:val="28"/>
        </w:rPr>
        <w:t>Статья 1. Разъяснение некоторых понятий, содержащихся в настоящем Законе</w:t>
      </w:r>
    </w:p>
    <w:p>
      <w:pPr>
        <w:spacing w:after="0"/>
        <w:ind w:left="0"/>
        <w:jc w:val="both"/>
      </w:pPr>
      <w:r>
        <w:rPr>
          <w:rFonts w:ascii="Times New Roman"/>
          <w:b w:val="false"/>
          <w:i w:val="false"/>
          <w:color w:val="000000"/>
          <w:sz w:val="28"/>
        </w:rPr>
        <w:t>
      Содержащиеся в настоящем Законе понятия применяются в следующем значении:</w:t>
      </w:r>
    </w:p>
    <w:bookmarkStart w:name="z34" w:id="2"/>
    <w:p>
      <w:pPr>
        <w:spacing w:after="0"/>
        <w:ind w:left="0"/>
        <w:jc w:val="both"/>
      </w:pPr>
      <w:r>
        <w:rPr>
          <w:rFonts w:ascii="Times New Roman"/>
          <w:b w:val="false"/>
          <w:i w:val="false"/>
          <w:color w:val="000000"/>
          <w:sz w:val="28"/>
        </w:rPr>
        <w:t>
      1) административно-хозяйственные функции – предоставленное в установленном законом Республики Казахстан порядке право управления и распоряжения имуществом, находящимся на балансе организации;</w:t>
      </w:r>
    </w:p>
    <w:bookmarkEnd w:id="2"/>
    <w:bookmarkStart w:name="z138" w:id="3"/>
    <w:p>
      <w:pPr>
        <w:spacing w:after="0"/>
        <w:ind w:left="0"/>
        <w:jc w:val="both"/>
      </w:pPr>
      <w:r>
        <w:rPr>
          <w:rFonts w:ascii="Times New Roman"/>
          <w:b w:val="false"/>
          <w:i w:val="false"/>
          <w:color w:val="000000"/>
          <w:sz w:val="28"/>
        </w:rPr>
        <w:t>
      1-1)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
    <w:bookmarkEnd w:id="3"/>
    <w:bookmarkStart w:name="z35" w:id="4"/>
    <w:p>
      <w:pPr>
        <w:spacing w:after="0"/>
        <w:ind w:left="0"/>
        <w:jc w:val="both"/>
      </w:pPr>
      <w:r>
        <w:rPr>
          <w:rFonts w:ascii="Times New Roman"/>
          <w:b w:val="false"/>
          <w:i w:val="false"/>
          <w:color w:val="000000"/>
          <w:sz w:val="28"/>
        </w:rPr>
        <w:t>
      2)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органах местного самоуправления, а также в Вооруженных Силах, других войсках и воинских формированиях Республики Казахстан;</w:t>
      </w:r>
    </w:p>
    <w:bookmarkEnd w:id="4"/>
    <w:bookmarkStart w:name="z139" w:id="5"/>
    <w:p>
      <w:pPr>
        <w:spacing w:after="0"/>
        <w:ind w:left="0"/>
        <w:jc w:val="both"/>
      </w:pPr>
      <w:r>
        <w:rPr>
          <w:rFonts w:ascii="Times New Roman"/>
          <w:b w:val="false"/>
          <w:i w:val="false"/>
          <w:color w:val="000000"/>
          <w:sz w:val="28"/>
        </w:rPr>
        <w:t>
      2-1) лицо, исполняющее управленческие функции в государственной организации или субъекте квазигосударственного сектора, – лицо, постоянно, временно либо по специальному полномочию исполняющее организационно-распорядительные или административно-хозяйственные функции в указанных организациях;</w:t>
      </w:r>
    </w:p>
    <w:bookmarkEnd w:id="5"/>
    <w:bookmarkStart w:name="z36" w:id="6"/>
    <w:p>
      <w:pPr>
        <w:spacing w:after="0"/>
        <w:ind w:left="0"/>
        <w:jc w:val="both"/>
      </w:pPr>
      <w:r>
        <w:rPr>
          <w:rFonts w:ascii="Times New Roman"/>
          <w:b w:val="false"/>
          <w:i w:val="false"/>
          <w:color w:val="000000"/>
          <w:sz w:val="28"/>
        </w:rPr>
        <w:t>
      3) лицо, уполномоченное на выполнение государственных функций, – государственный служащий в соответствии с законами Республики Казахстан о государственной службе, депутат маслихата, а также лицо, временно исполняющее обязанности, предусмотренные государственной должностью, до назначения его на государственную службу;</w:t>
      </w:r>
    </w:p>
    <w:bookmarkEnd w:id="6"/>
    <w:bookmarkStart w:name="z37" w:id="7"/>
    <w:p>
      <w:pPr>
        <w:spacing w:after="0"/>
        <w:ind w:left="0"/>
        <w:jc w:val="both"/>
      </w:pPr>
      <w:r>
        <w:rPr>
          <w:rFonts w:ascii="Times New Roman"/>
          <w:b w:val="false"/>
          <w:i w:val="false"/>
          <w:color w:val="000000"/>
          <w:sz w:val="28"/>
        </w:rPr>
        <w:t>
      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качестве кандидата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выборного органа местного самоуправления;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государственной организации или субъекте квазигосударственного сектора, служащие Национального Банка Республики Казахстан и его ведомств; служащие уполномоченной организации в сфере гражданской авиации, действующие в соответствии с законодательством Республики Казахстан об использовании воздушного пространства Республики Казахстан и деятельности авиации, служащие уполномоченного органа по регулированию, контролю и надзору финансового рынка и финансовых организаций;</w:t>
      </w:r>
    </w:p>
    <w:bookmarkEnd w:id="7"/>
    <w:bookmarkStart w:name="z38" w:id="8"/>
    <w:p>
      <w:pPr>
        <w:spacing w:after="0"/>
        <w:ind w:left="0"/>
        <w:jc w:val="both"/>
      </w:pPr>
      <w:r>
        <w:rPr>
          <w:rFonts w:ascii="Times New Roman"/>
          <w:b w:val="false"/>
          <w:i w:val="false"/>
          <w:color w:val="000000"/>
          <w:sz w:val="28"/>
        </w:rPr>
        <w:t>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котором личные интересы указанных лиц могут привести к неисполнению и (или) ненадлежащему исполнению ими своих должностных обязанностей;</w:t>
      </w:r>
    </w:p>
    <w:bookmarkEnd w:id="8"/>
    <w:bookmarkStart w:name="z39" w:id="9"/>
    <w:p>
      <w:pPr>
        <w:spacing w:after="0"/>
        <w:ind w:left="0"/>
        <w:jc w:val="both"/>
      </w:pPr>
      <w:r>
        <w:rPr>
          <w:rFonts w:ascii="Times New Roman"/>
          <w:b w:val="false"/>
          <w:i w:val="false"/>
          <w:color w:val="000000"/>
          <w:sz w:val="28"/>
        </w:rPr>
        <w:t>
      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 предоставления благ и преимуществ;</w:t>
      </w:r>
    </w:p>
    <w:bookmarkEnd w:id="9"/>
    <w:bookmarkStart w:name="z40" w:id="10"/>
    <w:p>
      <w:pPr>
        <w:spacing w:after="0"/>
        <w:ind w:left="0"/>
        <w:jc w:val="both"/>
      </w:pPr>
      <w:r>
        <w:rPr>
          <w:rFonts w:ascii="Times New Roman"/>
          <w:b w:val="false"/>
          <w:i w:val="false"/>
          <w:color w:val="000000"/>
          <w:sz w:val="28"/>
        </w:rPr>
        <w:t>
      7) антикоррупционная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bookmarkEnd w:id="10"/>
    <w:bookmarkStart w:name="z41" w:id="11"/>
    <w:p>
      <w:pPr>
        <w:spacing w:after="0"/>
        <w:ind w:left="0"/>
        <w:jc w:val="both"/>
      </w:pPr>
      <w:r>
        <w:rPr>
          <w:rFonts w:ascii="Times New Roman"/>
          <w:b w:val="false"/>
          <w:i w:val="false"/>
          <w:color w:val="000000"/>
          <w:sz w:val="28"/>
        </w:rPr>
        <w:t>
      8) антикоррупционные ограничения – ограничения, установленные настоящим Законом и направленные на предупреждение коррупционных правонарушений;</w:t>
      </w:r>
    </w:p>
    <w:bookmarkEnd w:id="11"/>
    <w:bookmarkStart w:name="z42" w:id="12"/>
    <w:p>
      <w:pPr>
        <w:spacing w:after="0"/>
        <w:ind w:left="0"/>
        <w:jc w:val="both"/>
      </w:pPr>
      <w:r>
        <w:rPr>
          <w:rFonts w:ascii="Times New Roman"/>
          <w:b w:val="false"/>
          <w:i w:val="false"/>
          <w:color w:val="000000"/>
          <w:sz w:val="28"/>
        </w:rPr>
        <w:t>
      9) противодействие коррупции – деятельность субъектов противодействия коррупции в пределах своих полномочий по предупреждению коррупции, в том числе по формированию антикоррупционной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bookmarkEnd w:id="12"/>
    <w:bookmarkStart w:name="z43" w:id="13"/>
    <w:p>
      <w:pPr>
        <w:spacing w:after="0"/>
        <w:ind w:left="0"/>
        <w:jc w:val="both"/>
      </w:pPr>
      <w:r>
        <w:rPr>
          <w:rFonts w:ascii="Times New Roman"/>
          <w:b w:val="false"/>
          <w:i w:val="false"/>
          <w:color w:val="000000"/>
          <w:sz w:val="28"/>
        </w:rPr>
        <w:t>
      10) уполномоченный орган по противодействию коррупции – центральный исполнительный орган в сфере государственной службы и противодействия коррупции и его ведомство, их территориальные подразделения, осуществляющие в пределах своих полномочий функции по реализации антикоррупционной политики Республики Казахстан и координации в сфере противодействия коррупции;</w:t>
      </w:r>
    </w:p>
    <w:bookmarkEnd w:id="13"/>
    <w:bookmarkStart w:name="z44" w:id="14"/>
    <w:p>
      <w:pPr>
        <w:spacing w:after="0"/>
        <w:ind w:left="0"/>
        <w:jc w:val="both"/>
      </w:pPr>
      <w:r>
        <w:rPr>
          <w:rFonts w:ascii="Times New Roman"/>
          <w:b w:val="false"/>
          <w:i w:val="false"/>
          <w:color w:val="000000"/>
          <w:sz w:val="28"/>
        </w:rPr>
        <w:t>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bookmarkEnd w:id="14"/>
    <w:bookmarkStart w:name="z45" w:id="15"/>
    <w:p>
      <w:pPr>
        <w:spacing w:after="0"/>
        <w:ind w:left="0"/>
        <w:jc w:val="both"/>
      </w:pPr>
      <w:r>
        <w:rPr>
          <w:rFonts w:ascii="Times New Roman"/>
          <w:b w:val="false"/>
          <w:i w:val="false"/>
          <w:color w:val="000000"/>
          <w:sz w:val="28"/>
        </w:rPr>
        <w:t>
      12) коррупционный риск – возможность возникновения причин и условий, способствующих совершению коррупционных правонарушений;</w:t>
      </w:r>
    </w:p>
    <w:bookmarkEnd w:id="15"/>
    <w:bookmarkStart w:name="z46" w:id="16"/>
    <w:p>
      <w:pPr>
        <w:spacing w:after="0"/>
        <w:ind w:left="0"/>
        <w:jc w:val="both"/>
      </w:pPr>
      <w:r>
        <w:rPr>
          <w:rFonts w:ascii="Times New Roman"/>
          <w:b w:val="false"/>
          <w:i w:val="false"/>
          <w:color w:val="000000"/>
          <w:sz w:val="28"/>
        </w:rPr>
        <w:t>
      13) предупреждение коррупции – деятельность субъектов противодействия коррупции по изучению, выявлению, ограничению и устранению причин и условий, способствующих совершению коррупционных правонарушений, путем разработки и внедрения системы превентивных мер;</w:t>
      </w:r>
    </w:p>
    <w:bookmarkEnd w:id="16"/>
    <w:bookmarkStart w:name="z140" w:id="17"/>
    <w:p>
      <w:pPr>
        <w:spacing w:after="0"/>
        <w:ind w:left="0"/>
        <w:jc w:val="both"/>
      </w:pPr>
      <w:r>
        <w:rPr>
          <w:rFonts w:ascii="Times New Roman"/>
          <w:b w:val="false"/>
          <w:i w:val="false"/>
          <w:color w:val="000000"/>
          <w:sz w:val="28"/>
        </w:rPr>
        <w:t>
      14) организационно-распорядительные функции – предоставленное в установленном законом Республики Казахстан порядке право издавать приказы и распоряжения, обязательные для исполнения подчиненными по службе лицами, а также применять меры поощрения и дисциплинарные взыскания в отношении подчиненных;</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19.04.2019 </w:t>
      </w:r>
      <w:r>
        <w:rPr>
          <w:rFonts w:ascii="Times New Roman"/>
          <w:b w:val="false"/>
          <w:i w:val="false"/>
          <w:color w:val="000000"/>
          <w:sz w:val="28"/>
        </w:rPr>
        <w:t>№ 249-VI</w:t>
      </w:r>
      <w:r>
        <w:rPr>
          <w:rFonts w:ascii="Times New Roman"/>
          <w:b w:val="false"/>
          <w:i w:val="false"/>
          <w:color w:val="ff0000"/>
          <w:sz w:val="28"/>
        </w:rPr>
        <w:t xml:space="preserve"> (вводится в действие с 01.08.2019); от 03.07.2019 </w:t>
      </w:r>
      <w:r>
        <w:rPr>
          <w:rFonts w:ascii="Times New Roman"/>
          <w:b w:val="false"/>
          <w:i w:val="false"/>
          <w:color w:val="000000"/>
          <w:sz w:val="28"/>
        </w:rPr>
        <w:t>№ 262-VI</w:t>
      </w:r>
      <w:r>
        <w:rPr>
          <w:rFonts w:ascii="Times New Roman"/>
          <w:b w:val="false"/>
          <w:i w:val="false"/>
          <w:color w:val="ff0000"/>
          <w:sz w:val="28"/>
        </w:rPr>
        <w:t xml:space="preserve"> (вводится в действие с 01.01.2020);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Статья 2. Сфера действия настоящего Закона</w:t>
      </w:r>
      <w:r>
        <w:br/>
      </w:r>
      <w:r>
        <w:rPr>
          <w:rFonts w:ascii="Times New Roman"/>
          <w:b w:val="false"/>
          <w:i w:val="false"/>
          <w:color w:val="000000"/>
          <w:sz w:val="28"/>
        </w:rPr>
        <w:t>
</w:t>
      </w:r>
    </w:p>
    <w:bookmarkStart w:name="z47" w:id="18"/>
    <w:p>
      <w:pPr>
        <w:spacing w:after="0"/>
        <w:ind w:left="0"/>
        <w:jc w:val="both"/>
      </w:pPr>
      <w:r>
        <w:rPr>
          <w:rFonts w:ascii="Times New Roman"/>
          <w:b w:val="false"/>
          <w:i w:val="false"/>
          <w:color w:val="000000"/>
          <w:sz w:val="28"/>
        </w:rPr>
        <w:t>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bookmarkEnd w:id="18"/>
    <w:bookmarkStart w:name="z48" w:id="19"/>
    <w:p>
      <w:pPr>
        <w:spacing w:after="0"/>
        <w:ind w:left="0"/>
        <w:jc w:val="both"/>
      </w:pPr>
      <w:r>
        <w:rPr>
          <w:rFonts w:ascii="Times New Roman"/>
          <w:b w:val="false"/>
          <w:i w:val="false"/>
          <w:color w:val="000000"/>
          <w:sz w:val="28"/>
        </w:rPr>
        <w:t>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коррупционные правонарушения – Кодексом Республики Казахстан об административных правонарушениях.</w:t>
      </w:r>
    </w:p>
    <w:bookmarkEnd w:id="19"/>
    <w:bookmarkStart w:name="z3" w:id="2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3. Законодательство Республики Казахстан о противодействии коррупции</w:t>
      </w:r>
    </w:p>
    <w:bookmarkEnd w:id="20"/>
    <w:bookmarkStart w:name="z49" w:id="21"/>
    <w:p>
      <w:pPr>
        <w:spacing w:after="0"/>
        <w:ind w:left="0"/>
        <w:jc w:val="both"/>
      </w:pPr>
      <w:r>
        <w:rPr>
          <w:rFonts w:ascii="Times New Roman"/>
          <w:b w:val="false"/>
          <w:i w:val="false"/>
          <w:color w:val="000000"/>
          <w:sz w:val="28"/>
        </w:rPr>
        <w:t>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bookmarkEnd w:id="21"/>
    <w:bookmarkStart w:name="z50" w:id="22"/>
    <w:p>
      <w:pPr>
        <w:spacing w:after="0"/>
        <w:ind w:left="0"/>
        <w:jc w:val="both"/>
      </w:pPr>
      <w:r>
        <w:rPr>
          <w:rFonts w:ascii="Times New Roman"/>
          <w:b w:val="false"/>
          <w:i w:val="false"/>
          <w:color w:val="000000"/>
          <w:sz w:val="28"/>
        </w:rPr>
        <w:t>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bookmarkEnd w:id="22"/>
    <w:bookmarkStart w:name="z4" w:id="23"/>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4. Основные принципы противодействия коррупции</w:t>
      </w:r>
    </w:p>
    <w:bookmarkEnd w:id="23"/>
    <w:p>
      <w:pPr>
        <w:spacing w:after="0"/>
        <w:ind w:left="0"/>
        <w:jc w:val="both"/>
      </w:pPr>
      <w:r>
        <w:rPr>
          <w:rFonts w:ascii="Times New Roman"/>
          <w:b w:val="false"/>
          <w:i w:val="false"/>
          <w:color w:val="000000"/>
          <w:sz w:val="28"/>
        </w:rPr>
        <w:t>
      Противодействие коррупции осуществляется на основе принципов:</w:t>
      </w:r>
    </w:p>
    <w:p>
      <w:pPr>
        <w:spacing w:after="0"/>
        <w:ind w:left="0"/>
        <w:jc w:val="both"/>
      </w:pPr>
      <w:r>
        <w:rPr>
          <w:rFonts w:ascii="Times New Roman"/>
          <w:b w:val="false"/>
          <w:i w:val="false"/>
          <w:color w:val="000000"/>
          <w:sz w:val="28"/>
        </w:rPr>
        <w:t>
      1) законности;</w:t>
      </w:r>
    </w:p>
    <w:p>
      <w:pPr>
        <w:spacing w:after="0"/>
        <w:ind w:left="0"/>
        <w:jc w:val="both"/>
      </w:pPr>
      <w:r>
        <w:rPr>
          <w:rFonts w:ascii="Times New Roman"/>
          <w:b w:val="false"/>
          <w:i w:val="false"/>
          <w:color w:val="000000"/>
          <w:sz w:val="28"/>
        </w:rPr>
        <w:t>
      2) приоритета защиты прав, свобод и законных интересов человека и гражданина;</w:t>
      </w:r>
    </w:p>
    <w:p>
      <w:pPr>
        <w:spacing w:after="0"/>
        <w:ind w:left="0"/>
        <w:jc w:val="both"/>
      </w:pPr>
      <w:r>
        <w:rPr>
          <w:rFonts w:ascii="Times New Roman"/>
          <w:b w:val="false"/>
          <w:i w:val="false"/>
          <w:color w:val="000000"/>
          <w:sz w:val="28"/>
        </w:rPr>
        <w:t>
      3) гласности и прозрачности;</w:t>
      </w:r>
    </w:p>
    <w:p>
      <w:pPr>
        <w:spacing w:after="0"/>
        <w:ind w:left="0"/>
        <w:jc w:val="both"/>
      </w:pPr>
      <w:r>
        <w:rPr>
          <w:rFonts w:ascii="Times New Roman"/>
          <w:b w:val="false"/>
          <w:i w:val="false"/>
          <w:color w:val="000000"/>
          <w:sz w:val="28"/>
        </w:rPr>
        <w:t>
      4) взаимодействия государства и гражданского общества;</w:t>
      </w:r>
    </w:p>
    <w:p>
      <w:pPr>
        <w:spacing w:after="0"/>
        <w:ind w:left="0"/>
        <w:jc w:val="both"/>
      </w:pPr>
      <w:r>
        <w:rPr>
          <w:rFonts w:ascii="Times New Roman"/>
          <w:b w:val="false"/>
          <w:i w:val="false"/>
          <w:color w:val="000000"/>
          <w:sz w:val="28"/>
        </w:rPr>
        <w:t>
      5) системного и комплексного использования мер противодействия коррупции;</w:t>
      </w:r>
    </w:p>
    <w:p>
      <w:pPr>
        <w:spacing w:after="0"/>
        <w:ind w:left="0"/>
        <w:jc w:val="both"/>
      </w:pPr>
      <w:r>
        <w:rPr>
          <w:rFonts w:ascii="Times New Roman"/>
          <w:b w:val="false"/>
          <w:i w:val="false"/>
          <w:color w:val="000000"/>
          <w:sz w:val="28"/>
        </w:rPr>
        <w:t>
      6) приоритетного применения мер предупреждения коррупции;</w:t>
      </w:r>
    </w:p>
    <w:p>
      <w:pPr>
        <w:spacing w:after="0"/>
        <w:ind w:left="0"/>
        <w:jc w:val="both"/>
      </w:pPr>
      <w:r>
        <w:rPr>
          <w:rFonts w:ascii="Times New Roman"/>
          <w:b w:val="false"/>
          <w:i w:val="false"/>
          <w:color w:val="000000"/>
          <w:sz w:val="28"/>
        </w:rPr>
        <w:t>
      7) поощрения лиц, оказывающих содействие в противодействии коррупции;</w:t>
      </w:r>
    </w:p>
    <w:p>
      <w:pPr>
        <w:spacing w:after="0"/>
        <w:ind w:left="0"/>
        <w:jc w:val="both"/>
      </w:pPr>
      <w:r>
        <w:rPr>
          <w:rFonts w:ascii="Times New Roman"/>
          <w:b w:val="false"/>
          <w:i w:val="false"/>
          <w:color w:val="000000"/>
          <w:sz w:val="28"/>
        </w:rPr>
        <w:t>
      8) неотвратимости наказания за совершение коррупционных правонарушений.</w:t>
      </w:r>
    </w:p>
    <w:bookmarkStart w:name="z5" w:id="2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5. Цель и задачи противодействия коррупции</w:t>
      </w:r>
    </w:p>
    <w:bookmarkEnd w:id="24"/>
    <w:bookmarkStart w:name="z51" w:id="25"/>
    <w:p>
      <w:pPr>
        <w:spacing w:after="0"/>
        <w:ind w:left="0"/>
        <w:jc w:val="both"/>
      </w:pPr>
      <w:r>
        <w:rPr>
          <w:rFonts w:ascii="Times New Roman"/>
          <w:b w:val="false"/>
          <w:i w:val="false"/>
          <w:color w:val="000000"/>
          <w:sz w:val="28"/>
        </w:rPr>
        <w:t>
      1. Целью противодействия коррупции является устранение коррупции в обществе.</w:t>
      </w:r>
    </w:p>
    <w:bookmarkEnd w:id="25"/>
    <w:bookmarkStart w:name="z52" w:id="26"/>
    <w:p>
      <w:pPr>
        <w:spacing w:after="0"/>
        <w:ind w:left="0"/>
        <w:jc w:val="both"/>
      </w:pPr>
      <w:r>
        <w:rPr>
          <w:rFonts w:ascii="Times New Roman"/>
          <w:b w:val="false"/>
          <w:i w:val="false"/>
          <w:color w:val="000000"/>
          <w:sz w:val="28"/>
        </w:rPr>
        <w:t>
      2. Достижение цели противодействия коррупции реализуется посредством решения следующих задач:</w:t>
      </w:r>
    </w:p>
    <w:bookmarkEnd w:id="26"/>
    <w:p>
      <w:pPr>
        <w:spacing w:after="0"/>
        <w:ind w:left="0"/>
        <w:jc w:val="both"/>
      </w:pPr>
      <w:r>
        <w:rPr>
          <w:rFonts w:ascii="Times New Roman"/>
          <w:b w:val="false"/>
          <w:i w:val="false"/>
          <w:color w:val="000000"/>
          <w:sz w:val="28"/>
        </w:rPr>
        <w:t>
      1) формирования в обществе атмосферы нетерпимости к коррупции;</w:t>
      </w:r>
    </w:p>
    <w:p>
      <w:pPr>
        <w:spacing w:after="0"/>
        <w:ind w:left="0"/>
        <w:jc w:val="both"/>
      </w:pPr>
      <w:r>
        <w:rPr>
          <w:rFonts w:ascii="Times New Roman"/>
          <w:b w:val="false"/>
          <w:i w:val="false"/>
          <w:color w:val="000000"/>
          <w:sz w:val="28"/>
        </w:rPr>
        <w:t>
      2) выявления условий и причин, способствующих совершению коррупционных правонарушений, и устранения их последствий;</w:t>
      </w:r>
    </w:p>
    <w:p>
      <w:pPr>
        <w:spacing w:after="0"/>
        <w:ind w:left="0"/>
        <w:jc w:val="both"/>
      </w:pPr>
      <w:r>
        <w:rPr>
          <w:rFonts w:ascii="Times New Roman"/>
          <w:b w:val="false"/>
          <w:i w:val="false"/>
          <w:color w:val="000000"/>
          <w:sz w:val="28"/>
        </w:rPr>
        <w:t>
      3) укрепления взаимодействия субъектов противодействия коррупции;</w:t>
      </w:r>
    </w:p>
    <w:p>
      <w:pPr>
        <w:spacing w:after="0"/>
        <w:ind w:left="0"/>
        <w:jc w:val="both"/>
      </w:pPr>
      <w:r>
        <w:rPr>
          <w:rFonts w:ascii="Times New Roman"/>
          <w:b w:val="false"/>
          <w:i w:val="false"/>
          <w:color w:val="000000"/>
          <w:sz w:val="28"/>
        </w:rPr>
        <w:t>
      4) развития международного сотрудничества по противодействию коррупции;</w:t>
      </w:r>
    </w:p>
    <w:p>
      <w:pPr>
        <w:spacing w:after="0"/>
        <w:ind w:left="0"/>
        <w:jc w:val="both"/>
      </w:pPr>
      <w:r>
        <w:rPr>
          <w:rFonts w:ascii="Times New Roman"/>
          <w:b w:val="false"/>
          <w:i w:val="false"/>
          <w:color w:val="000000"/>
          <w:sz w:val="28"/>
        </w:rPr>
        <w:t>
      5) выявления, пресечения, раскрытия и расследования коррупционных правонарушений.</w:t>
      </w:r>
    </w:p>
    <w:bookmarkStart w:name="z29" w:id="27"/>
    <w:p>
      <w:pPr>
        <w:spacing w:after="0"/>
        <w:ind w:left="0"/>
        <w:jc w:val="left"/>
      </w:pPr>
      <w:r>
        <w:rPr>
          <w:rFonts w:ascii="Times New Roman"/>
          <w:b/>
          <w:i w:val="false"/>
          <w:color w:val="000000"/>
        </w:rPr>
        <w:t xml:space="preserve"> Глава 2. МЕРЫ ПРОТИВОДЕЙСТВИЯ КОРРУПЦИИ</w:t>
      </w:r>
    </w:p>
    <w:bookmarkEnd w:id="27"/>
    <w:p>
      <w:pPr>
        <w:spacing w:after="0"/>
        <w:ind w:left="0"/>
        <w:jc w:val="both"/>
      </w:pPr>
      <w:r>
        <w:rPr>
          <w:rFonts w:ascii="Times New Roman"/>
          <w:b/>
          <w:i w:val="false"/>
          <w:color w:val="000000"/>
          <w:sz w:val="28"/>
        </w:rPr>
        <w:t>Статья 6. Система мер противодействия коррупции</w:t>
      </w:r>
    </w:p>
    <w:p>
      <w:pPr>
        <w:spacing w:after="0"/>
        <w:ind w:left="0"/>
        <w:jc w:val="both"/>
      </w:pPr>
      <w:r>
        <w:rPr>
          <w:rFonts w:ascii="Times New Roman"/>
          <w:b w:val="false"/>
          <w:i w:val="false"/>
          <w:color w:val="000000"/>
          <w:sz w:val="28"/>
        </w:rPr>
        <w:t>
      Система мер противодействия коррупции включает:</w:t>
      </w:r>
    </w:p>
    <w:p>
      <w:pPr>
        <w:spacing w:after="0"/>
        <w:ind w:left="0"/>
        <w:jc w:val="both"/>
      </w:pPr>
      <w:r>
        <w:rPr>
          <w:rFonts w:ascii="Times New Roman"/>
          <w:b w:val="false"/>
          <w:i w:val="false"/>
          <w:color w:val="000000"/>
          <w:sz w:val="28"/>
        </w:rPr>
        <w:t>
      1) антикоррупционный мониторинг;</w:t>
      </w:r>
    </w:p>
    <w:p>
      <w:pPr>
        <w:spacing w:after="0"/>
        <w:ind w:left="0"/>
        <w:jc w:val="both"/>
      </w:pPr>
      <w:r>
        <w:rPr>
          <w:rFonts w:ascii="Times New Roman"/>
          <w:b w:val="false"/>
          <w:i w:val="false"/>
          <w:color w:val="000000"/>
          <w:sz w:val="28"/>
        </w:rPr>
        <w:t>
      2) анализ коррупционных рисков;</w:t>
      </w:r>
    </w:p>
    <w:p>
      <w:pPr>
        <w:spacing w:after="0"/>
        <w:ind w:left="0"/>
        <w:jc w:val="both"/>
      </w:pPr>
      <w:r>
        <w:rPr>
          <w:rFonts w:ascii="Times New Roman"/>
          <w:b w:val="false"/>
          <w:i w:val="false"/>
          <w:color w:val="000000"/>
          <w:sz w:val="28"/>
        </w:rPr>
        <w:t>
      3) формирование антикоррупционной культуры;</w:t>
      </w:r>
    </w:p>
    <w:bookmarkStart w:name="z145" w:id="28"/>
    <w:p>
      <w:pPr>
        <w:spacing w:after="0"/>
        <w:ind w:left="0"/>
        <w:jc w:val="both"/>
      </w:pPr>
      <w:r>
        <w:rPr>
          <w:rFonts w:ascii="Times New Roman"/>
          <w:b w:val="false"/>
          <w:i w:val="false"/>
          <w:color w:val="000000"/>
          <w:sz w:val="28"/>
        </w:rPr>
        <w:t>
      3-1) проведение научной антикоррупционной экспертизы проектов нормативных правовых актов в соответствии с законодательством Республики Казахстан;</w:t>
      </w:r>
    </w:p>
    <w:bookmarkEnd w:id="28"/>
    <w:bookmarkStart w:name="z132" w:id="29"/>
    <w:p>
      <w:pPr>
        <w:spacing w:after="0"/>
        <w:ind w:left="0"/>
        <w:jc w:val="both"/>
      </w:pPr>
      <w:r>
        <w:rPr>
          <w:rFonts w:ascii="Times New Roman"/>
          <w:b w:val="false"/>
          <w:i w:val="false"/>
          <w:color w:val="000000"/>
          <w:sz w:val="28"/>
        </w:rPr>
        <w:t>
      4) выявление коррупциогенных норм при производстве юридической экспертизы в соответствии с законодательством Республики Казахстан;</w:t>
      </w:r>
    </w:p>
    <w:bookmarkEnd w:id="29"/>
    <w:p>
      <w:pPr>
        <w:spacing w:after="0"/>
        <w:ind w:left="0"/>
        <w:jc w:val="both"/>
      </w:pPr>
      <w:r>
        <w:rPr>
          <w:rFonts w:ascii="Times New Roman"/>
          <w:b w:val="false"/>
          <w:i w:val="false"/>
          <w:color w:val="000000"/>
          <w:sz w:val="28"/>
        </w:rPr>
        <w:t>
      5) формирование и соблюдение антикоррупционных стандартов;</w:t>
      </w:r>
    </w:p>
    <w:p>
      <w:pPr>
        <w:spacing w:after="0"/>
        <w:ind w:left="0"/>
        <w:jc w:val="both"/>
      </w:pPr>
      <w:r>
        <w:rPr>
          <w:rFonts w:ascii="Times New Roman"/>
          <w:b w:val="false"/>
          <w:i w:val="false"/>
          <w:color w:val="000000"/>
          <w:sz w:val="28"/>
        </w:rPr>
        <w:t>
      6) финансовый контроль;</w:t>
      </w:r>
    </w:p>
    <w:p>
      <w:pPr>
        <w:spacing w:after="0"/>
        <w:ind w:left="0"/>
        <w:jc w:val="both"/>
      </w:pPr>
      <w:r>
        <w:rPr>
          <w:rFonts w:ascii="Times New Roman"/>
          <w:b w:val="false"/>
          <w:i w:val="false"/>
          <w:color w:val="000000"/>
          <w:sz w:val="28"/>
        </w:rPr>
        <w:t>
      7) антикоррупционные ограничения;</w:t>
      </w:r>
    </w:p>
    <w:p>
      <w:pPr>
        <w:spacing w:after="0"/>
        <w:ind w:left="0"/>
        <w:jc w:val="both"/>
      </w:pPr>
      <w:r>
        <w:rPr>
          <w:rFonts w:ascii="Times New Roman"/>
          <w:b w:val="false"/>
          <w:i w:val="false"/>
          <w:color w:val="000000"/>
          <w:sz w:val="28"/>
        </w:rPr>
        <w:t>
      8) предотвращение и разрешение конфликта интересов;</w:t>
      </w:r>
    </w:p>
    <w:p>
      <w:pPr>
        <w:spacing w:after="0"/>
        <w:ind w:left="0"/>
        <w:jc w:val="both"/>
      </w:pPr>
      <w:r>
        <w:rPr>
          <w:rFonts w:ascii="Times New Roman"/>
          <w:b w:val="false"/>
          <w:i w:val="false"/>
          <w:color w:val="000000"/>
          <w:sz w:val="28"/>
        </w:rPr>
        <w:t>
      9) меры противодействия коррупции в сфере предпринимательства;</w:t>
      </w:r>
    </w:p>
    <w:p>
      <w:pPr>
        <w:spacing w:after="0"/>
        <w:ind w:left="0"/>
        <w:jc w:val="both"/>
      </w:pPr>
      <w:r>
        <w:rPr>
          <w:rFonts w:ascii="Times New Roman"/>
          <w:b w:val="false"/>
          <w:i w:val="false"/>
          <w:color w:val="000000"/>
          <w:sz w:val="28"/>
        </w:rPr>
        <w:t>
      10) выявление, пресечение, раскрытие и расследование коррупционных правонарушений;</w:t>
      </w:r>
    </w:p>
    <w:p>
      <w:pPr>
        <w:spacing w:after="0"/>
        <w:ind w:left="0"/>
        <w:jc w:val="both"/>
      </w:pPr>
      <w:r>
        <w:rPr>
          <w:rFonts w:ascii="Times New Roman"/>
          <w:b w:val="false"/>
          <w:i w:val="false"/>
          <w:color w:val="000000"/>
          <w:sz w:val="28"/>
        </w:rPr>
        <w:t>
      11) сообщение о коррупционных правонарушениях;</w:t>
      </w:r>
    </w:p>
    <w:p>
      <w:pPr>
        <w:spacing w:after="0"/>
        <w:ind w:left="0"/>
        <w:jc w:val="both"/>
      </w:pPr>
      <w:r>
        <w:rPr>
          <w:rFonts w:ascii="Times New Roman"/>
          <w:b w:val="false"/>
          <w:i w:val="false"/>
          <w:color w:val="000000"/>
          <w:sz w:val="28"/>
        </w:rPr>
        <w:t>
      12) устранение последствий коррупционных правонарушений;</w:t>
      </w:r>
    </w:p>
    <w:p>
      <w:pPr>
        <w:spacing w:after="0"/>
        <w:ind w:left="0"/>
        <w:jc w:val="both"/>
      </w:pPr>
      <w:r>
        <w:rPr>
          <w:rFonts w:ascii="Times New Roman"/>
          <w:b w:val="false"/>
          <w:i w:val="false"/>
          <w:color w:val="000000"/>
          <w:sz w:val="28"/>
        </w:rPr>
        <w:t>
      13) формирование и публикацию Национального доклада о противодействии коррупции.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с 01.01.2020).</w:t>
      </w:r>
      <w:r>
        <w:br/>
      </w:r>
      <w:r>
        <w:rPr>
          <w:rFonts w:ascii="Times New Roman"/>
          <w:b w:val="false"/>
          <w:i w:val="false"/>
          <w:color w:val="000000"/>
          <w:sz w:val="28"/>
        </w:rPr>
        <w:t>
</w:t>
      </w:r>
    </w:p>
    <w:bookmarkStart w:name="z7" w:id="30"/>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7. Антикоррупционный мониторинг</w:t>
      </w:r>
    </w:p>
    <w:bookmarkEnd w:id="30"/>
    <w:bookmarkStart w:name="z53" w:id="31"/>
    <w:p>
      <w:pPr>
        <w:spacing w:after="0"/>
        <w:ind w:left="0"/>
        <w:jc w:val="both"/>
      </w:pPr>
      <w:r>
        <w:rPr>
          <w:rFonts w:ascii="Times New Roman"/>
          <w:b w:val="false"/>
          <w:i w:val="false"/>
          <w:color w:val="000000"/>
          <w:sz w:val="28"/>
        </w:rPr>
        <w:t>
      1. Антикоррупционный мониторинг – деятельность субъектов противодействия коррупции по сбору, обработке, обобщению, анализу и оценке информации, касающейся эффективности антикоррупционной политики, состояния правоприменительной практики в сфере противодействия коррупции, а также восприятия и оценки уровня коррупции обществом.</w:t>
      </w:r>
    </w:p>
    <w:bookmarkEnd w:id="31"/>
    <w:bookmarkStart w:name="z54" w:id="32"/>
    <w:p>
      <w:pPr>
        <w:spacing w:after="0"/>
        <w:ind w:left="0"/>
        <w:jc w:val="both"/>
      </w:pPr>
      <w:r>
        <w:rPr>
          <w:rFonts w:ascii="Times New Roman"/>
          <w:b w:val="false"/>
          <w:i w:val="false"/>
          <w:color w:val="000000"/>
          <w:sz w:val="28"/>
        </w:rPr>
        <w:t>
      2. Целью антикоррупционного мониторинга является оценка правоприменительной практики в сфере противодействия коррупции.</w:t>
      </w:r>
    </w:p>
    <w:bookmarkEnd w:id="32"/>
    <w:bookmarkStart w:name="z55" w:id="33"/>
    <w:p>
      <w:pPr>
        <w:spacing w:after="0"/>
        <w:ind w:left="0"/>
        <w:jc w:val="both"/>
      </w:pPr>
      <w:r>
        <w:rPr>
          <w:rFonts w:ascii="Times New Roman"/>
          <w:b w:val="false"/>
          <w:i w:val="false"/>
          <w:color w:val="000000"/>
          <w:sz w:val="28"/>
        </w:rPr>
        <w:t>
      3. Источниками антикоррупционного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bookmarkEnd w:id="33"/>
    <w:bookmarkStart w:name="z56" w:id="34"/>
    <w:p>
      <w:pPr>
        <w:spacing w:after="0"/>
        <w:ind w:left="0"/>
        <w:jc w:val="both"/>
      </w:pPr>
      <w:r>
        <w:rPr>
          <w:rFonts w:ascii="Times New Roman"/>
          <w:b w:val="false"/>
          <w:i w:val="false"/>
          <w:color w:val="000000"/>
          <w:sz w:val="28"/>
        </w:rPr>
        <w:t>
      4. Результаты антикоррупционного мониторинга могут являться основанием для проведения анализа коррупционных рисков, а также совершенствования мер, направленных на формирование антикоррупционной культуры.</w:t>
      </w:r>
    </w:p>
    <w:bookmarkEnd w:id="34"/>
    <w:bookmarkStart w:name="z57" w:id="35"/>
    <w:p>
      <w:pPr>
        <w:spacing w:after="0"/>
        <w:ind w:left="0"/>
        <w:jc w:val="both"/>
      </w:pPr>
      <w:r>
        <w:rPr>
          <w:rFonts w:ascii="Times New Roman"/>
          <w:b w:val="false"/>
          <w:i w:val="false"/>
          <w:color w:val="000000"/>
          <w:sz w:val="28"/>
        </w:rPr>
        <w:t>
      5. Положения настоящей статьи не распространяются на деятельность специальных государственных органов.</w:t>
      </w:r>
    </w:p>
    <w:bookmarkEnd w:id="35"/>
    <w:bookmarkStart w:name="z8" w:id="36"/>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8. Анализ коррупционных рисков</w:t>
      </w:r>
    </w:p>
    <w:bookmarkEnd w:id="36"/>
    <w:bookmarkStart w:name="z58" w:id="37"/>
    <w:p>
      <w:pPr>
        <w:spacing w:after="0"/>
        <w:ind w:left="0"/>
        <w:jc w:val="both"/>
      </w:pPr>
      <w:r>
        <w:rPr>
          <w:rFonts w:ascii="Times New Roman"/>
          <w:b w:val="false"/>
          <w:i w:val="false"/>
          <w:color w:val="000000"/>
          <w:sz w:val="28"/>
        </w:rPr>
        <w:t>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bookmarkEnd w:id="37"/>
    <w:bookmarkStart w:name="z137" w:id="38"/>
    <w:p>
      <w:pPr>
        <w:spacing w:after="0"/>
        <w:ind w:left="0"/>
        <w:jc w:val="both"/>
      </w:pPr>
      <w:r>
        <w:rPr>
          <w:rFonts w:ascii="Times New Roman"/>
          <w:b w:val="false"/>
          <w:i w:val="false"/>
          <w:color w:val="000000"/>
          <w:sz w:val="28"/>
        </w:rPr>
        <w:t>
      2. Внешний анализ коррупционных рисков осуществляется уполномоченным органом по противодействию коррупции в порядке, определяемом Правительством Республики Казахстан по согласованию с Администрацией Президента Республики Казахстан, по следующим направлениям:</w:t>
      </w:r>
    </w:p>
    <w:bookmarkEnd w:id="38"/>
    <w:p>
      <w:pPr>
        <w:spacing w:after="0"/>
        <w:ind w:left="0"/>
        <w:jc w:val="both"/>
      </w:pPr>
      <w:r>
        <w:rPr>
          <w:rFonts w:ascii="Times New Roman"/>
          <w:b w:val="false"/>
          <w:i w:val="false"/>
          <w:color w:val="000000"/>
          <w:sz w:val="28"/>
        </w:rPr>
        <w:t>
      1) выявление коррупционных рисков в нормативных правовых актах, затрагивающих деятельность государственных органов и организаций, субъектов квазигосударственного сектора;</w:t>
      </w:r>
    </w:p>
    <w:p>
      <w:pPr>
        <w:spacing w:after="0"/>
        <w:ind w:left="0"/>
        <w:jc w:val="both"/>
      </w:pPr>
      <w:r>
        <w:rPr>
          <w:rFonts w:ascii="Times New Roman"/>
          <w:b w:val="false"/>
          <w:i w:val="false"/>
          <w:color w:val="000000"/>
          <w:sz w:val="28"/>
        </w:rPr>
        <w:t>
      2) выявление коррупционных рисков в организационно-управленческой деятельности государственных органов и организаций, субъектов квазигосударственного сектора.</w:t>
      </w:r>
    </w:p>
    <w:p>
      <w:pPr>
        <w:spacing w:after="0"/>
        <w:ind w:left="0"/>
        <w:jc w:val="both"/>
      </w:pPr>
      <w:r>
        <w:rPr>
          <w:rFonts w:ascii="Times New Roman"/>
          <w:b w:val="false"/>
          <w:i w:val="false"/>
          <w:color w:val="000000"/>
          <w:sz w:val="28"/>
        </w:rPr>
        <w:t>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pPr>
        <w:spacing w:after="0"/>
        <w:ind w:left="0"/>
        <w:jc w:val="both"/>
      </w:pPr>
      <w:r>
        <w:rPr>
          <w:rFonts w:ascii="Times New Roman"/>
          <w:b w:val="false"/>
          <w:i w:val="false"/>
          <w:color w:val="000000"/>
          <w:sz w:val="28"/>
        </w:rPr>
        <w:t>
      По результатам внешнего анализа коррупционных рисков государственные органы, организации и субъекты квазигосударственного сектора принимают меры по устранению причин и условий возникновения коррупции.</w:t>
      </w:r>
    </w:p>
    <w:bookmarkStart w:name="z60" w:id="39"/>
    <w:p>
      <w:pPr>
        <w:spacing w:after="0"/>
        <w:ind w:left="0"/>
        <w:jc w:val="both"/>
      </w:pPr>
      <w:r>
        <w:rPr>
          <w:rFonts w:ascii="Times New Roman"/>
          <w:b w:val="false"/>
          <w:i w:val="false"/>
          <w:color w:val="000000"/>
          <w:sz w:val="28"/>
        </w:rPr>
        <w:t>
      3. Действие пункта 2 настоящей статьи не распространяется на отношения в сферах:</w:t>
      </w:r>
    </w:p>
    <w:bookmarkEnd w:id="39"/>
    <w:p>
      <w:pPr>
        <w:spacing w:after="0"/>
        <w:ind w:left="0"/>
        <w:jc w:val="both"/>
      </w:pPr>
      <w:r>
        <w:rPr>
          <w:rFonts w:ascii="Times New Roman"/>
          <w:b w:val="false"/>
          <w:i w:val="false"/>
          <w:color w:val="000000"/>
          <w:sz w:val="28"/>
        </w:rPr>
        <w:t>
      1) высшего надзора, осуществляемого прокуратурой;</w:t>
      </w:r>
    </w:p>
    <w:p>
      <w:pPr>
        <w:spacing w:after="0"/>
        <w:ind w:left="0"/>
        <w:jc w:val="both"/>
      </w:pPr>
      <w:r>
        <w:rPr>
          <w:rFonts w:ascii="Times New Roman"/>
          <w:b w:val="false"/>
          <w:i w:val="false"/>
          <w:color w:val="000000"/>
          <w:sz w:val="28"/>
        </w:rPr>
        <w:t>
      2) досудебного производства по уголовным делам;</w:t>
      </w:r>
    </w:p>
    <w:p>
      <w:pPr>
        <w:spacing w:after="0"/>
        <w:ind w:left="0"/>
        <w:jc w:val="both"/>
      </w:pPr>
      <w:r>
        <w:rPr>
          <w:rFonts w:ascii="Times New Roman"/>
          <w:b w:val="false"/>
          <w:i w:val="false"/>
          <w:color w:val="000000"/>
          <w:sz w:val="28"/>
        </w:rPr>
        <w:t>
      3) производства по делам об административных правонарушениях;</w:t>
      </w:r>
    </w:p>
    <w:p>
      <w:pPr>
        <w:spacing w:after="0"/>
        <w:ind w:left="0"/>
        <w:jc w:val="both"/>
      </w:pPr>
      <w:r>
        <w:rPr>
          <w:rFonts w:ascii="Times New Roman"/>
          <w:b w:val="false"/>
          <w:i w:val="false"/>
          <w:color w:val="000000"/>
          <w:sz w:val="28"/>
        </w:rPr>
        <w:t>
      4) правосудия;</w:t>
      </w:r>
    </w:p>
    <w:p>
      <w:pPr>
        <w:spacing w:after="0"/>
        <w:ind w:left="0"/>
        <w:jc w:val="both"/>
      </w:pPr>
      <w:r>
        <w:rPr>
          <w:rFonts w:ascii="Times New Roman"/>
          <w:b w:val="false"/>
          <w:i w:val="false"/>
          <w:color w:val="000000"/>
          <w:sz w:val="28"/>
        </w:rPr>
        <w:t>
      5) оперативно-розыскной деятельности;</w:t>
      </w:r>
    </w:p>
    <w:p>
      <w:pPr>
        <w:spacing w:after="0"/>
        <w:ind w:left="0"/>
        <w:jc w:val="both"/>
      </w:pPr>
      <w:r>
        <w:rPr>
          <w:rFonts w:ascii="Times New Roman"/>
          <w:b w:val="false"/>
          <w:i w:val="false"/>
          <w:color w:val="000000"/>
          <w:sz w:val="28"/>
        </w:rPr>
        <w:t>
      6) уголовно-исполнительной деятельности;</w:t>
      </w:r>
    </w:p>
    <w:p>
      <w:pPr>
        <w:spacing w:after="0"/>
        <w:ind w:left="0"/>
        <w:jc w:val="both"/>
      </w:pPr>
      <w:r>
        <w:rPr>
          <w:rFonts w:ascii="Times New Roman"/>
          <w:b w:val="false"/>
          <w:i w:val="false"/>
          <w:color w:val="000000"/>
          <w:sz w:val="28"/>
        </w:rPr>
        <w:t>
      7) контроля за соблюдением требований законодательства Республики Казахстан о государственных секретах.</w:t>
      </w:r>
    </w:p>
    <w:bookmarkStart w:name="z61" w:id="40"/>
    <w:p>
      <w:pPr>
        <w:spacing w:after="0"/>
        <w:ind w:left="0"/>
        <w:jc w:val="both"/>
      </w:pPr>
      <w:r>
        <w:rPr>
          <w:rFonts w:ascii="Times New Roman"/>
          <w:b w:val="false"/>
          <w:i w:val="false"/>
          <w:color w:val="000000"/>
          <w:sz w:val="28"/>
        </w:rPr>
        <w:t xml:space="preserve">
      4. Положения </w:t>
      </w:r>
      <w:r>
        <w:rPr>
          <w:rFonts w:ascii="Times New Roman"/>
          <w:b w:val="false"/>
          <w:i w:val="false"/>
          <w:color w:val="000000"/>
          <w:sz w:val="28"/>
        </w:rPr>
        <w:t>пункта 2</w:t>
      </w:r>
      <w:r>
        <w:rPr>
          <w:rFonts w:ascii="Times New Roman"/>
          <w:b w:val="false"/>
          <w:i w:val="false"/>
          <w:color w:val="000000"/>
          <w:sz w:val="28"/>
        </w:rPr>
        <w:t xml:space="preserve"> настоящей статьи не распространяются на деятельность специальных государственных органов.</w:t>
      </w:r>
    </w:p>
    <w:bookmarkEnd w:id="40"/>
    <w:bookmarkStart w:name="z62" w:id="41"/>
    <w:p>
      <w:pPr>
        <w:spacing w:after="0"/>
        <w:ind w:left="0"/>
        <w:jc w:val="both"/>
      </w:pPr>
      <w:r>
        <w:rPr>
          <w:rFonts w:ascii="Times New Roman"/>
          <w:b w:val="false"/>
          <w:i w:val="false"/>
          <w:color w:val="000000"/>
          <w:sz w:val="28"/>
        </w:rPr>
        <w:t>
      5. Государственные органы, организации и субъекты квазигосударственного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bookmarkEnd w:id="41"/>
    <w:p>
      <w:pPr>
        <w:spacing w:after="0"/>
        <w:ind w:left="0"/>
        <w:jc w:val="both"/>
      </w:pPr>
      <w:r>
        <w:rPr>
          <w:rFonts w:ascii="Times New Roman"/>
          <w:b w:val="false"/>
          <w:i w:val="false"/>
          <w:color w:val="000000"/>
          <w:sz w:val="28"/>
        </w:rPr>
        <w:t>
      Типовой порядок проведения внутреннего анализа коррупционных рисков определяется уполномоченным органом по противодействию коррупции.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8 с изменением, внесенным Законом РК от 03.07.2017 </w:t>
      </w:r>
      <w:r>
        <w:rPr>
          <w:rFonts w:ascii="Times New Roman"/>
          <w:b w:val="false"/>
          <w:i w:val="false"/>
          <w:color w:val="000000"/>
          <w:sz w:val="28"/>
        </w:rPr>
        <w:t>№ 86-VI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 w:id="42"/>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9. Формирование антикоррупционной культуры</w:t>
      </w:r>
    </w:p>
    <w:bookmarkEnd w:id="42"/>
    <w:bookmarkStart w:name="z63" w:id="43"/>
    <w:p>
      <w:pPr>
        <w:spacing w:after="0"/>
        <w:ind w:left="0"/>
        <w:jc w:val="both"/>
      </w:pPr>
      <w:r>
        <w:rPr>
          <w:rFonts w:ascii="Times New Roman"/>
          <w:b w:val="false"/>
          <w:i w:val="false"/>
          <w:color w:val="000000"/>
          <w:sz w:val="28"/>
        </w:rPr>
        <w:t>
      1. Формирование антикоррупционной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bookmarkEnd w:id="43"/>
    <w:bookmarkStart w:name="z64" w:id="44"/>
    <w:p>
      <w:pPr>
        <w:spacing w:after="0"/>
        <w:ind w:left="0"/>
        <w:jc w:val="both"/>
      </w:pPr>
      <w:r>
        <w:rPr>
          <w:rFonts w:ascii="Times New Roman"/>
          <w:b w:val="false"/>
          <w:i w:val="false"/>
          <w:color w:val="000000"/>
          <w:sz w:val="28"/>
        </w:rPr>
        <w:t>
      2. Формирование антикоррупционной культуры осуществляется посредством комплекса мер образовательного, информационного и организационного характера.</w:t>
      </w:r>
    </w:p>
    <w:bookmarkEnd w:id="44"/>
    <w:bookmarkStart w:name="z65" w:id="45"/>
    <w:p>
      <w:pPr>
        <w:spacing w:after="0"/>
        <w:ind w:left="0"/>
        <w:jc w:val="both"/>
      </w:pPr>
      <w:r>
        <w:rPr>
          <w:rFonts w:ascii="Times New Roman"/>
          <w:b w:val="false"/>
          <w:i w:val="false"/>
          <w:color w:val="000000"/>
          <w:sz w:val="28"/>
        </w:rPr>
        <w:t>
      3. Антикоррупционное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bookmarkEnd w:id="45"/>
    <w:bookmarkStart w:name="z66" w:id="46"/>
    <w:p>
      <w:pPr>
        <w:spacing w:after="0"/>
        <w:ind w:left="0"/>
        <w:jc w:val="both"/>
      </w:pPr>
      <w:r>
        <w:rPr>
          <w:rFonts w:ascii="Times New Roman"/>
          <w:b w:val="false"/>
          <w:i w:val="false"/>
          <w:color w:val="000000"/>
          <w:sz w:val="28"/>
        </w:rPr>
        <w:t>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bookmarkEnd w:id="46"/>
    <w:bookmarkStart w:name="z10" w:id="47"/>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10. Антикоррупционные стандарты</w:t>
      </w:r>
    </w:p>
    <w:bookmarkEnd w:id="47"/>
    <w:bookmarkStart w:name="z67" w:id="48"/>
    <w:p>
      <w:pPr>
        <w:spacing w:after="0"/>
        <w:ind w:left="0"/>
        <w:jc w:val="both"/>
      </w:pPr>
      <w:r>
        <w:rPr>
          <w:rFonts w:ascii="Times New Roman"/>
          <w:b w:val="false"/>
          <w:i w:val="false"/>
          <w:color w:val="000000"/>
          <w:sz w:val="28"/>
        </w:rPr>
        <w:t>
      1. Антикоррупционные стандарты – установленная для обособленной сферы общественных отношений система рекомендаций, направленная на предупреждение коррупции.</w:t>
      </w:r>
    </w:p>
    <w:bookmarkEnd w:id="48"/>
    <w:bookmarkStart w:name="z68" w:id="49"/>
    <w:p>
      <w:pPr>
        <w:spacing w:after="0"/>
        <w:ind w:left="0"/>
        <w:jc w:val="both"/>
      </w:pPr>
      <w:r>
        <w:rPr>
          <w:rFonts w:ascii="Times New Roman"/>
          <w:b w:val="false"/>
          <w:i w:val="false"/>
          <w:color w:val="000000"/>
          <w:sz w:val="28"/>
        </w:rPr>
        <w:t>
      2. Антикоррупционные стандарты разрабатываются государственными органами, организациями и субъектами квазигосударственного сектора при участии общественности и учитываются при разработке законодательства и в правоприменительной практике.</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Примечание РЦПИ!</w:t>
      </w:r>
      <w:r>
        <w:br/>
      </w:r>
      <w:r>
        <w:rPr>
          <w:rFonts w:ascii="Times New Roman"/>
          <w:b w:val="false"/>
          <w:i w:val="false"/>
          <w:color w:val="000000"/>
          <w:sz w:val="28"/>
        </w:rPr>
        <w:t>
</w:t>
      </w:r>
      <w:r>
        <w:rPr>
          <w:rFonts w:ascii="Times New Roman"/>
          <w:b w:val="false"/>
          <w:i w:val="false"/>
          <w:color w:val="ff0000"/>
          <w:sz w:val="28"/>
        </w:rPr>
        <w:t xml:space="preserve">      Порядок введения в действие статьи 11 см. </w:t>
      </w:r>
      <w:r>
        <w:rPr>
          <w:rFonts w:ascii="Times New Roman"/>
          <w:b w:val="false"/>
          <w:i w:val="false"/>
          <w:color w:val="ff0000"/>
          <w:sz w:val="28"/>
        </w:rPr>
        <w:t>ст. 27</w:t>
      </w:r>
      <w:r>
        <w:rPr>
          <w:rFonts w:ascii="Times New Roman"/>
          <w:b w:val="false"/>
          <w:i w:val="false"/>
          <w:color w:val="ff0000"/>
          <w:sz w:val="28"/>
        </w:rPr>
        <w:t xml:space="preserve"> Закона РК от 18.11.2015 № 410-V.</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11. Меры финансового контроля</w:t>
      </w:r>
    </w:p>
    <w:bookmarkStart w:name="z69" w:id="50"/>
    <w:p>
      <w:pPr>
        <w:spacing w:after="0"/>
        <w:ind w:left="0"/>
        <w:jc w:val="both"/>
      </w:pPr>
      <w:r>
        <w:rPr>
          <w:rFonts w:ascii="Times New Roman"/>
          <w:b w:val="false"/>
          <w:i w:val="false"/>
          <w:color w:val="000000"/>
          <w:sz w:val="28"/>
        </w:rPr>
        <w:t>
      1. В целях осуществления мер финансового контроля лица, определенные настоящей статьей, представляют следующие декларации физических лиц:</w:t>
      </w:r>
    </w:p>
    <w:bookmarkEnd w:id="50"/>
    <w:bookmarkStart w:name="z133" w:id="51"/>
    <w:p>
      <w:pPr>
        <w:spacing w:after="0"/>
        <w:ind w:left="0"/>
        <w:jc w:val="both"/>
      </w:pPr>
      <w:r>
        <w:rPr>
          <w:rFonts w:ascii="Times New Roman"/>
          <w:b w:val="false"/>
          <w:i w:val="false"/>
          <w:color w:val="000000"/>
          <w:sz w:val="28"/>
        </w:rPr>
        <w:t>
      1) декларацию об активах и обязательствах;</w:t>
      </w:r>
    </w:p>
    <w:bookmarkEnd w:id="51"/>
    <w:p>
      <w:pPr>
        <w:spacing w:after="0"/>
        <w:ind w:left="0"/>
        <w:jc w:val="both"/>
      </w:pPr>
      <w:r>
        <w:rPr>
          <w:rFonts w:ascii="Times New Roman"/>
          <w:b w:val="false"/>
          <w:i w:val="false"/>
          <w:color w:val="000000"/>
          <w:sz w:val="28"/>
        </w:rPr>
        <w:t>
      2) декларацию о доходах и имуществе.</w:t>
      </w:r>
    </w:p>
    <w:bookmarkStart w:name="z70" w:id="52"/>
    <w:p>
      <w:pPr>
        <w:spacing w:after="0"/>
        <w:ind w:left="0"/>
        <w:jc w:val="both"/>
      </w:pPr>
      <w:r>
        <w:rPr>
          <w:rFonts w:ascii="Times New Roman"/>
          <w:b w:val="false"/>
          <w:i w:val="false"/>
          <w:color w:val="000000"/>
          <w:sz w:val="28"/>
        </w:rPr>
        <w:t>
      2. Декларацию об активах и обязательствах представляют кандидаты в Президенты Республики Казахстан, депутаты Парламента Республики Казахстан и маслихатов, акимы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bookmarkEnd w:id="52"/>
    <w:bookmarkStart w:name="z71" w:id="53"/>
    <w:p>
      <w:pPr>
        <w:spacing w:after="0"/>
        <w:ind w:left="0"/>
        <w:jc w:val="both"/>
      </w:pPr>
      <w:r>
        <w:rPr>
          <w:rFonts w:ascii="Times New Roman"/>
          <w:b w:val="false"/>
          <w:i w:val="false"/>
          <w:color w:val="000000"/>
          <w:sz w:val="28"/>
        </w:rPr>
        <w:t>
      3. Декларацию о доходах и имуществе представляют:</w:t>
      </w:r>
    </w:p>
    <w:bookmarkEnd w:id="53"/>
    <w:p>
      <w:pPr>
        <w:spacing w:after="0"/>
        <w:ind w:left="0"/>
        <w:jc w:val="both"/>
      </w:pPr>
      <w:r>
        <w:rPr>
          <w:rFonts w:ascii="Times New Roman"/>
          <w:b w:val="false"/>
          <w:i w:val="false"/>
          <w:color w:val="000000"/>
          <w:sz w:val="28"/>
        </w:rPr>
        <w:t>
      1) лица, занимающие ответственную государственную должность, и их супруги;</w:t>
      </w:r>
    </w:p>
    <w:p>
      <w:pPr>
        <w:spacing w:after="0"/>
        <w:ind w:left="0"/>
        <w:jc w:val="both"/>
      </w:pPr>
      <w:r>
        <w:rPr>
          <w:rFonts w:ascii="Times New Roman"/>
          <w:b w:val="false"/>
          <w:i w:val="false"/>
          <w:color w:val="000000"/>
          <w:sz w:val="28"/>
        </w:rPr>
        <w:t>
      2) лица, уполномоченные на выполнение государственных функций, и их супруги;</w:t>
      </w:r>
    </w:p>
    <w:p>
      <w:pPr>
        <w:spacing w:after="0"/>
        <w:ind w:left="0"/>
        <w:jc w:val="both"/>
      </w:pPr>
      <w:r>
        <w:rPr>
          <w:rFonts w:ascii="Times New Roman"/>
          <w:b w:val="false"/>
          <w:i w:val="false"/>
          <w:color w:val="000000"/>
          <w:sz w:val="28"/>
        </w:rPr>
        <w:t>
      3) должностные лица и их супруги;</w:t>
      </w:r>
    </w:p>
    <w:p>
      <w:pPr>
        <w:spacing w:after="0"/>
        <w:ind w:left="0"/>
        <w:jc w:val="both"/>
      </w:pPr>
      <w:r>
        <w:rPr>
          <w:rFonts w:ascii="Times New Roman"/>
          <w:b w:val="false"/>
          <w:i w:val="false"/>
          <w:color w:val="000000"/>
          <w:sz w:val="28"/>
        </w:rPr>
        <w:t>
      4) лица, приравненные к лицам, уполномоченным на выполнение государственных функций, и их супруги.</w:t>
      </w:r>
    </w:p>
    <w:bookmarkStart w:name="z72" w:id="54"/>
    <w:p>
      <w:pPr>
        <w:spacing w:after="0"/>
        <w:ind w:left="0"/>
        <w:jc w:val="both"/>
      </w:pPr>
      <w:r>
        <w:rPr>
          <w:rFonts w:ascii="Times New Roman"/>
          <w:b w:val="false"/>
          <w:i w:val="false"/>
          <w:color w:val="000000"/>
          <w:sz w:val="28"/>
        </w:rPr>
        <w:t xml:space="preserve">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w:t>
      </w:r>
      <w:r>
        <w:rPr>
          <w:rFonts w:ascii="Times New Roman"/>
          <w:b w:val="false"/>
          <w:i w:val="false"/>
          <w:color w:val="000000"/>
          <w:sz w:val="28"/>
        </w:rPr>
        <w:t>пункте 3</w:t>
      </w:r>
      <w:r>
        <w:rPr>
          <w:rFonts w:ascii="Times New Roman"/>
          <w:b w:val="false"/>
          <w:i w:val="false"/>
          <w:color w:val="000000"/>
          <w:sz w:val="28"/>
        </w:rPr>
        <w:t xml:space="preserve"> настоящей статьи, в декларации о доходах и имуществе отражают сведения об источниках покрытия расходов на приобретение указанного имущества.</w:t>
      </w:r>
    </w:p>
    <w:bookmarkEnd w:id="54"/>
    <w:bookmarkStart w:name="z73" w:id="55"/>
    <w:p>
      <w:pPr>
        <w:spacing w:after="0"/>
        <w:ind w:left="0"/>
        <w:jc w:val="both"/>
      </w:pPr>
      <w:r>
        <w:rPr>
          <w:rFonts w:ascii="Times New Roman"/>
          <w:b w:val="false"/>
          <w:i w:val="false"/>
          <w:color w:val="000000"/>
          <w:sz w:val="28"/>
        </w:rPr>
        <w:t>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bookmarkEnd w:id="55"/>
    <w:bookmarkStart w:name="z74" w:id="56"/>
    <w:p>
      <w:pPr>
        <w:spacing w:after="0"/>
        <w:ind w:left="0"/>
        <w:jc w:val="both"/>
      </w:pPr>
      <w:r>
        <w:rPr>
          <w:rFonts w:ascii="Times New Roman"/>
          <w:b w:val="false"/>
          <w:i w:val="false"/>
          <w:color w:val="000000"/>
          <w:sz w:val="28"/>
        </w:rPr>
        <w:t>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bookmarkEnd w:id="56"/>
    <w:bookmarkStart w:name="z75" w:id="57"/>
    <w:p>
      <w:pPr>
        <w:spacing w:after="0"/>
        <w:ind w:left="0"/>
        <w:jc w:val="both"/>
      </w:pPr>
      <w:r>
        <w:rPr>
          <w:rFonts w:ascii="Times New Roman"/>
          <w:b w:val="false"/>
          <w:i w:val="false"/>
          <w:color w:val="000000"/>
          <w:sz w:val="28"/>
        </w:rPr>
        <w:t xml:space="preserve">
      7. Сведения о представлении физическими лицами, указанными в </w:t>
      </w:r>
      <w:r>
        <w:rPr>
          <w:rFonts w:ascii="Times New Roman"/>
          <w:b w:val="false"/>
          <w:i w:val="false"/>
          <w:color w:val="000000"/>
          <w:sz w:val="28"/>
        </w:rPr>
        <w:t>пунктах 2</w:t>
      </w:r>
      <w:r>
        <w:rPr>
          <w:rFonts w:ascii="Times New Roman"/>
          <w:b w:val="false"/>
          <w:i w:val="false"/>
          <w:color w:val="000000"/>
          <w:sz w:val="28"/>
        </w:rPr>
        <w:t xml:space="preserve"> и </w:t>
      </w:r>
      <w:r>
        <w:rPr>
          <w:rFonts w:ascii="Times New Roman"/>
          <w:b w:val="false"/>
          <w:i w:val="false"/>
          <w:color w:val="000000"/>
          <w:sz w:val="28"/>
        </w:rPr>
        <w:t>3</w:t>
      </w:r>
      <w:r>
        <w:rPr>
          <w:rFonts w:ascii="Times New Roman"/>
          <w:b w:val="false"/>
          <w:i w:val="false"/>
          <w:color w:val="000000"/>
          <w:sz w:val="28"/>
        </w:rPr>
        <w:t xml:space="preserve"> настоящей статьи, декларации об активах и обязательствах или декларации о доходах и имуществе размещаются на официальном интернет-ресурсе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
    <w:bookmarkEnd w:id="57"/>
    <w:bookmarkStart w:name="z76" w:id="58"/>
    <w:p>
      <w:pPr>
        <w:spacing w:after="0"/>
        <w:ind w:left="0"/>
        <w:jc w:val="both"/>
      </w:pPr>
      <w:r>
        <w:rPr>
          <w:rFonts w:ascii="Times New Roman"/>
          <w:b w:val="false"/>
          <w:i w:val="false"/>
          <w:color w:val="000000"/>
          <w:sz w:val="28"/>
        </w:rPr>
        <w:t>
      8. 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
    <w:bookmarkEnd w:id="58"/>
    <w:p>
      <w:pPr>
        <w:spacing w:after="0"/>
        <w:ind w:left="0"/>
        <w:jc w:val="both"/>
      </w:pPr>
      <w:r>
        <w:rPr>
          <w:rFonts w:ascii="Times New Roman"/>
          <w:b w:val="false"/>
          <w:i w:val="false"/>
          <w:color w:val="000000"/>
          <w:sz w:val="28"/>
        </w:rPr>
        <w:t xml:space="preserve">
      лицами, указанными в </w:t>
      </w:r>
      <w:r>
        <w:rPr>
          <w:rFonts w:ascii="Times New Roman"/>
          <w:b w:val="false"/>
          <w:i w:val="false"/>
          <w:color w:val="000000"/>
          <w:sz w:val="28"/>
        </w:rPr>
        <w:t>пункте 2</w:t>
      </w:r>
      <w:r>
        <w:rPr>
          <w:rFonts w:ascii="Times New Roman"/>
          <w:b w:val="false"/>
          <w:i w:val="false"/>
          <w:color w:val="000000"/>
          <w:sz w:val="28"/>
        </w:rPr>
        <w:t xml:space="preserve"> настоящей статьи, – является основанием для отказа в регистрации или отмене решений о регистрации;</w:t>
      </w:r>
    </w:p>
    <w:p>
      <w:pPr>
        <w:spacing w:after="0"/>
        <w:ind w:left="0"/>
        <w:jc w:val="both"/>
      </w:pPr>
      <w:r>
        <w:rPr>
          <w:rFonts w:ascii="Times New Roman"/>
          <w:b w:val="false"/>
          <w:i w:val="false"/>
          <w:color w:val="000000"/>
          <w:sz w:val="28"/>
        </w:rPr>
        <w:t xml:space="preserve">
      лицами, указанными в </w:t>
      </w:r>
      <w:r>
        <w:rPr>
          <w:rFonts w:ascii="Times New Roman"/>
          <w:b w:val="false"/>
          <w:i w:val="false"/>
          <w:color w:val="000000"/>
          <w:sz w:val="28"/>
        </w:rPr>
        <w:t>пункте 3</w:t>
      </w:r>
      <w:r>
        <w:rPr>
          <w:rFonts w:ascii="Times New Roman"/>
          <w:b w:val="false"/>
          <w:i w:val="false"/>
          <w:color w:val="000000"/>
          <w:sz w:val="28"/>
        </w:rPr>
        <w:t xml:space="preserve"> настоящей статьи, – влечет ответственность, предусмотренную Кодексом Республики Казахстан об административных правонарушениях.</w:t>
      </w:r>
    </w:p>
    <w:bookmarkStart w:name="z77" w:id="59"/>
    <w:p>
      <w:pPr>
        <w:spacing w:after="0"/>
        <w:ind w:left="0"/>
        <w:jc w:val="both"/>
      </w:pPr>
      <w:r>
        <w:rPr>
          <w:rFonts w:ascii="Times New Roman"/>
          <w:b w:val="false"/>
          <w:i w:val="false"/>
          <w:color w:val="000000"/>
          <w:sz w:val="28"/>
        </w:rPr>
        <w:t>
      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bookmarkEnd w:id="59"/>
    <w:p>
      <w:pPr>
        <w:spacing w:after="0"/>
        <w:ind w:left="0"/>
        <w:jc w:val="both"/>
      </w:pPr>
      <w:r>
        <w:rPr>
          <w:rFonts w:ascii="Times New Roman"/>
          <w:b w:val="false"/>
          <w:i w:val="false"/>
          <w:color w:val="000000"/>
          <w:sz w:val="28"/>
        </w:rPr>
        <w:t>
      1) занимающие политические государственные должности;</w:t>
      </w:r>
    </w:p>
    <w:p>
      <w:pPr>
        <w:spacing w:after="0"/>
        <w:ind w:left="0"/>
        <w:jc w:val="both"/>
      </w:pPr>
      <w:r>
        <w:rPr>
          <w:rFonts w:ascii="Times New Roman"/>
          <w:b w:val="false"/>
          <w:i w:val="false"/>
          <w:color w:val="000000"/>
          <w:sz w:val="28"/>
        </w:rPr>
        <w:t>
      2) занимающие административные государственные должности корпуса "А";</w:t>
      </w:r>
    </w:p>
    <w:p>
      <w:pPr>
        <w:spacing w:after="0"/>
        <w:ind w:left="0"/>
        <w:jc w:val="both"/>
      </w:pPr>
      <w:r>
        <w:rPr>
          <w:rFonts w:ascii="Times New Roman"/>
          <w:b w:val="false"/>
          <w:i w:val="false"/>
          <w:color w:val="000000"/>
          <w:sz w:val="28"/>
        </w:rPr>
        <w:t>
      3) депутаты Парламента Республики Казахстан;</w:t>
      </w:r>
    </w:p>
    <w:p>
      <w:pPr>
        <w:spacing w:after="0"/>
        <w:ind w:left="0"/>
        <w:jc w:val="both"/>
      </w:pPr>
      <w:r>
        <w:rPr>
          <w:rFonts w:ascii="Times New Roman"/>
          <w:b w:val="false"/>
          <w:i w:val="false"/>
          <w:color w:val="000000"/>
          <w:sz w:val="28"/>
        </w:rPr>
        <w:t>
      4) судьи Республики Казахстан;</w:t>
      </w:r>
    </w:p>
    <w:p>
      <w:pPr>
        <w:spacing w:after="0"/>
        <w:ind w:left="0"/>
        <w:jc w:val="both"/>
      </w:pPr>
      <w:r>
        <w:rPr>
          <w:rFonts w:ascii="Times New Roman"/>
          <w:b w:val="false"/>
          <w:i w:val="false"/>
          <w:color w:val="000000"/>
          <w:sz w:val="28"/>
        </w:rPr>
        <w:t>
      5) лица, исполняющие управленческие функции в субъектах квазигосударственного сектора.</w:t>
      </w:r>
    </w:p>
    <w:p>
      <w:pPr>
        <w:spacing w:after="0"/>
        <w:ind w:left="0"/>
        <w:jc w:val="both"/>
      </w:pPr>
      <w:r>
        <w:rPr>
          <w:rFonts w:ascii="Times New Roman"/>
          <w:b w:val="false"/>
          <w:i w:val="false"/>
          <w:color w:val="000000"/>
          <w:sz w:val="28"/>
        </w:rPr>
        <w:t>
      Перечень сведений, подлежащих опубликованию, определяется уполномоченным органом по противодействию коррупции.</w:t>
      </w:r>
    </w:p>
    <w:p>
      <w:pPr>
        <w:spacing w:after="0"/>
        <w:ind w:left="0"/>
        <w:jc w:val="both"/>
      </w:pPr>
      <w:r>
        <w:rPr>
          <w:rFonts w:ascii="Times New Roman"/>
          <w:b w:val="false"/>
          <w:i w:val="false"/>
          <w:color w:val="000000"/>
          <w:sz w:val="28"/>
        </w:rPr>
        <w:t>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на их официальных интернет-ресурсах.</w:t>
      </w:r>
    </w:p>
    <w:bookmarkStart w:name="z78" w:id="60"/>
    <w:p>
      <w:pPr>
        <w:spacing w:after="0"/>
        <w:ind w:left="0"/>
        <w:jc w:val="both"/>
      </w:pPr>
      <w:r>
        <w:rPr>
          <w:rFonts w:ascii="Times New Roman"/>
          <w:b w:val="false"/>
          <w:i w:val="false"/>
          <w:color w:val="000000"/>
          <w:sz w:val="28"/>
        </w:rPr>
        <w:t xml:space="preserve">
      10. Требования </w:t>
      </w:r>
      <w:r>
        <w:rPr>
          <w:rFonts w:ascii="Times New Roman"/>
          <w:b w:val="false"/>
          <w:i w:val="false"/>
          <w:color w:val="000000"/>
          <w:sz w:val="28"/>
        </w:rPr>
        <w:t>пункта 7</w:t>
      </w:r>
      <w:r>
        <w:rPr>
          <w:rFonts w:ascii="Times New Roman"/>
          <w:b w:val="false"/>
          <w:i w:val="false"/>
          <w:color w:val="000000"/>
          <w:sz w:val="28"/>
        </w:rPr>
        <w:t xml:space="preserve"> и подпунктов 1) и 2) </w:t>
      </w:r>
      <w:r>
        <w:rPr>
          <w:rFonts w:ascii="Times New Roman"/>
          <w:b w:val="false"/>
          <w:i w:val="false"/>
          <w:color w:val="000000"/>
          <w:sz w:val="28"/>
        </w:rPr>
        <w:t>пункта 9</w:t>
      </w:r>
      <w:r>
        <w:rPr>
          <w:rFonts w:ascii="Times New Roman"/>
          <w:b w:val="false"/>
          <w:i w:val="false"/>
          <w:color w:val="000000"/>
          <w:sz w:val="28"/>
        </w:rPr>
        <w:t xml:space="preserve"> настоящей статьи не распространяются на сведения, составляющие государственные секреты.</w:t>
      </w:r>
    </w:p>
    <w:bookmarkEnd w:id="60"/>
    <w:bookmarkStart w:name="z79" w:id="61"/>
    <w:p>
      <w:pPr>
        <w:spacing w:after="0"/>
        <w:ind w:left="0"/>
        <w:jc w:val="both"/>
      </w:pPr>
      <w:r>
        <w:rPr>
          <w:rFonts w:ascii="Times New Roman"/>
          <w:b w:val="false"/>
          <w:i w:val="false"/>
          <w:color w:val="000000"/>
          <w:sz w:val="28"/>
        </w:rPr>
        <w:t>
      11.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bookmarkEnd w:id="61"/>
    <w:bookmarkStart w:name="z80" w:id="62"/>
    <w:p>
      <w:pPr>
        <w:spacing w:after="0"/>
        <w:ind w:left="0"/>
        <w:jc w:val="both"/>
      </w:pPr>
      <w:r>
        <w:rPr>
          <w:rFonts w:ascii="Times New Roman"/>
          <w:b w:val="false"/>
          <w:i w:val="false"/>
          <w:color w:val="000000"/>
          <w:sz w:val="28"/>
        </w:rPr>
        <w:t>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bookmarkEnd w:id="62"/>
    <w:bookmarkStart w:name="z81" w:id="63"/>
    <w:p>
      <w:pPr>
        <w:spacing w:after="0"/>
        <w:ind w:left="0"/>
        <w:jc w:val="both"/>
      </w:pPr>
      <w:r>
        <w:rPr>
          <w:rFonts w:ascii="Times New Roman"/>
          <w:b w:val="false"/>
          <w:i w:val="false"/>
          <w:color w:val="000000"/>
          <w:sz w:val="28"/>
        </w:rPr>
        <w:t>
      13. Сведения, составляющие служебную и налоговую тайну, представляются уполномоченному органу по финансовому мониторингу в целях и порядке, 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11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 w:id="64"/>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12. Антикоррупционные ограничения</w:t>
      </w:r>
    </w:p>
    <w:bookmarkEnd w:id="64"/>
    <w:bookmarkStart w:name="z85" w:id="65"/>
    <w:p>
      <w:pPr>
        <w:spacing w:after="0"/>
        <w:ind w:left="0"/>
        <w:jc w:val="both"/>
      </w:pPr>
      <w:r>
        <w:rPr>
          <w:rFonts w:ascii="Times New Roman"/>
          <w:b w:val="false"/>
          <w:i w:val="false"/>
          <w:color w:val="000000"/>
          <w:sz w:val="28"/>
        </w:rPr>
        <w:t xml:space="preserve">
      1. 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должностными лицами, а также лицами, являющимися кандидатами, уполномоченными на выполнение указанных функций, совершения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w:t>
      </w:r>
      <w:r>
        <w:rPr>
          <w:rFonts w:ascii="Times New Roman"/>
          <w:b w:val="false"/>
          <w:i w:val="false"/>
          <w:color w:val="000000"/>
          <w:sz w:val="28"/>
        </w:rPr>
        <w:t>статьями 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и </w:t>
      </w:r>
      <w:r>
        <w:rPr>
          <w:rFonts w:ascii="Times New Roman"/>
          <w:b w:val="false"/>
          <w:i w:val="false"/>
          <w:color w:val="000000"/>
          <w:sz w:val="28"/>
        </w:rPr>
        <w:t>15</w:t>
      </w:r>
      <w:r>
        <w:rPr>
          <w:rFonts w:ascii="Times New Roman"/>
          <w:b w:val="false"/>
          <w:i w:val="false"/>
          <w:color w:val="000000"/>
          <w:sz w:val="28"/>
        </w:rPr>
        <w:t xml:space="preserve"> настоящего Закона, принимают на себя антикоррупционные ограничения по:</w:t>
      </w:r>
    </w:p>
    <w:bookmarkEnd w:id="65"/>
    <w:p>
      <w:pPr>
        <w:spacing w:after="0"/>
        <w:ind w:left="0"/>
        <w:jc w:val="both"/>
      </w:pPr>
      <w:r>
        <w:rPr>
          <w:rFonts w:ascii="Times New Roman"/>
          <w:b w:val="false"/>
          <w:i w:val="false"/>
          <w:color w:val="000000"/>
          <w:sz w:val="28"/>
        </w:rPr>
        <w:t>
      1) осуществлению деятельности, не совместимой с выполнением государственных функций;</w:t>
      </w:r>
    </w:p>
    <w:p>
      <w:pPr>
        <w:spacing w:after="0"/>
        <w:ind w:left="0"/>
        <w:jc w:val="both"/>
      </w:pPr>
      <w:r>
        <w:rPr>
          <w:rFonts w:ascii="Times New Roman"/>
          <w:b w:val="false"/>
          <w:i w:val="false"/>
          <w:color w:val="000000"/>
          <w:sz w:val="28"/>
        </w:rPr>
        <w:t>
      2) недопустимости совместной службы (работы) близких родственников, супругов и свойственников;</w:t>
      </w:r>
    </w:p>
    <w:p>
      <w:pPr>
        <w:spacing w:after="0"/>
        <w:ind w:left="0"/>
        <w:jc w:val="both"/>
      </w:pPr>
      <w:r>
        <w:rPr>
          <w:rFonts w:ascii="Times New Roman"/>
          <w:b w:val="false"/>
          <w:i w:val="false"/>
          <w:color w:val="000000"/>
          <w:sz w:val="28"/>
        </w:rPr>
        <w:t>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pPr>
        <w:spacing w:after="0"/>
        <w:ind w:left="0"/>
        <w:jc w:val="both"/>
      </w:pPr>
      <w:r>
        <w:rPr>
          <w:rFonts w:ascii="Times New Roman"/>
          <w:b w:val="false"/>
          <w:i w:val="false"/>
          <w:color w:val="000000"/>
          <w:sz w:val="28"/>
        </w:rPr>
        <w:t>
      4) принятию подарков в связи с исполнением служебных обязанностей в соответствии с законодательством Республики Казахстан, за исключением случаев, установленных законами Республики Казахстан.</w:t>
      </w:r>
    </w:p>
    <w:bookmarkStart w:name="z86" w:id="66"/>
    <w:p>
      <w:pPr>
        <w:spacing w:after="0"/>
        <w:ind w:left="0"/>
        <w:jc w:val="both"/>
      </w:pPr>
      <w:r>
        <w:rPr>
          <w:rFonts w:ascii="Times New Roman"/>
          <w:b w:val="false"/>
          <w:i w:val="false"/>
          <w:color w:val="000000"/>
          <w:sz w:val="28"/>
        </w:rPr>
        <w:t>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bookmarkEnd w:id="66"/>
    <w:bookmarkStart w:name="z87" w:id="67"/>
    <w:p>
      <w:pPr>
        <w:spacing w:after="0"/>
        <w:ind w:left="0"/>
        <w:jc w:val="both"/>
      </w:pPr>
      <w:r>
        <w:rPr>
          <w:rFonts w:ascii="Times New Roman"/>
          <w:b w:val="false"/>
          <w:i w:val="false"/>
          <w:color w:val="000000"/>
          <w:sz w:val="28"/>
        </w:rPr>
        <w:t xml:space="preserve">
      3. Согласие лиц, указанных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на принятие антикоррупционных ограничений фиксируется службами управления персоналом (кадровыми службами) соответствующих организаций в письменной форме.</w:t>
      </w:r>
    </w:p>
    <w:bookmarkEnd w:id="67"/>
    <w:bookmarkStart w:name="z88" w:id="68"/>
    <w:p>
      <w:pPr>
        <w:spacing w:after="0"/>
        <w:ind w:left="0"/>
        <w:jc w:val="both"/>
      </w:pPr>
      <w:r>
        <w:rPr>
          <w:rFonts w:ascii="Times New Roman"/>
          <w:b w:val="false"/>
          <w:i w:val="false"/>
          <w:color w:val="000000"/>
          <w:sz w:val="28"/>
        </w:rPr>
        <w:t xml:space="preserve">
      4. Непринятие антикоррупционных ограничений лицами, указанными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влечет отказ в приеме на должность либо увольнение с должности (освобождение от должности),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12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3" w:id="69"/>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13. Деятельность, несовместимая с выполнением государственных функций</w:t>
      </w:r>
    </w:p>
    <w:bookmarkEnd w:id="69"/>
    <w:bookmarkStart w:name="z89" w:id="70"/>
    <w:p>
      <w:pPr>
        <w:spacing w:after="0"/>
        <w:ind w:left="0"/>
        <w:jc w:val="both"/>
      </w:pPr>
      <w:r>
        <w:rPr>
          <w:rFonts w:ascii="Times New Roman"/>
          <w:b w:val="false"/>
          <w:i w:val="false"/>
          <w:color w:val="000000"/>
          <w:sz w:val="28"/>
        </w:rPr>
        <w:t>
      1. Лицам, занимающим ответственную государственную должность, лицам, уполномоченным на выполнение государственных функций (за исключением депутатов маслихатов,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лиц, осуществляющих деятельность в субъектах квазигосударственного сектора), должностным лицам запрещается:</w:t>
      </w:r>
    </w:p>
    <w:bookmarkEnd w:id="70"/>
    <w:p>
      <w:pPr>
        <w:spacing w:after="0"/>
        <w:ind w:left="0"/>
        <w:jc w:val="both"/>
      </w:pPr>
      <w:r>
        <w:rPr>
          <w:rFonts w:ascii="Times New Roman"/>
          <w:b w:val="false"/>
          <w:i w:val="false"/>
          <w:color w:val="000000"/>
          <w:sz w:val="28"/>
        </w:rPr>
        <w:t>
      1) самостоятельно участвовать в управлении хозяйствующим субъектом,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pPr>
        <w:spacing w:after="0"/>
        <w:ind w:left="0"/>
        <w:jc w:val="both"/>
      </w:pPr>
      <w:r>
        <w:rPr>
          <w:rFonts w:ascii="Times New Roman"/>
          <w:b w:val="false"/>
          <w:i w:val="false"/>
          <w:color w:val="000000"/>
          <w:sz w:val="28"/>
        </w:rPr>
        <w:t>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pPr>
        <w:spacing w:after="0"/>
        <w:ind w:left="0"/>
        <w:jc w:val="both"/>
      </w:pPr>
      <w:r>
        <w:rPr>
          <w:rFonts w:ascii="Times New Roman"/>
          <w:b w:val="false"/>
          <w:i w:val="false"/>
          <w:color w:val="000000"/>
          <w:sz w:val="28"/>
        </w:rPr>
        <w:t>
      3) заниматься другой оплачиваемой деятельностью, кроме педагогической, научной и иной творческой деятельности.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91" w:id="71"/>
    <w:p>
      <w:pPr>
        <w:spacing w:after="0"/>
        <w:ind w:left="0"/>
        <w:jc w:val="both"/>
      </w:pPr>
      <w:r>
        <w:rPr>
          <w:rFonts w:ascii="Times New Roman"/>
          <w:b w:val="false"/>
          <w:i w:val="false"/>
          <w:color w:val="000000"/>
          <w:sz w:val="28"/>
        </w:rPr>
        <w:t>
      3. Лица, указанные в пункте 1 настоящей статьи, вправе сдавать в имущественный наем (аренду) жилище, принадлежащее им на праве собственности, и получать доход от такой сдачи.</w:t>
      </w:r>
    </w:p>
    <w:bookmarkEnd w:id="71"/>
    <w:bookmarkStart w:name="z92" w:id="72"/>
    <w:p>
      <w:pPr>
        <w:spacing w:after="0"/>
        <w:ind w:left="0"/>
        <w:jc w:val="both"/>
      </w:pPr>
      <w:r>
        <w:rPr>
          <w:rFonts w:ascii="Times New Roman"/>
          <w:b w:val="false"/>
          <w:i w:val="false"/>
          <w:color w:val="000000"/>
          <w:sz w:val="28"/>
        </w:rPr>
        <w:t>
      4. Председателю Национального Банка Республики Казахстан и его заместителям, Председателю уполномоченного органа по регулированию, контролю и надзору финансового рынка и финансовых организаций и его заместителям запрещается приобретать паи инвестиционных фондов, облигации, акции коммерческих организаций.</w:t>
      </w:r>
    </w:p>
    <w:bookmarkEnd w:id="72"/>
    <w:bookmarkStart w:name="z134" w:id="73"/>
    <w:p>
      <w:pPr>
        <w:spacing w:after="0"/>
        <w:ind w:left="0"/>
        <w:jc w:val="both"/>
      </w:pPr>
      <w:r>
        <w:rPr>
          <w:rFonts w:ascii="Times New Roman"/>
          <w:b w:val="false"/>
          <w:i w:val="false"/>
          <w:color w:val="000000"/>
          <w:sz w:val="28"/>
        </w:rPr>
        <w:t>
      Председатель Национального Банка Республики Казахстан и его заместители, Председатель уполномоченного органа по регулированию, контролю и надзору финансового рынка и финансовых организаций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 должности.</w:t>
      </w:r>
    </w:p>
    <w:bookmarkEnd w:id="73"/>
    <w:bookmarkStart w:name="z141" w:id="74"/>
    <w:p>
      <w:pPr>
        <w:spacing w:after="0"/>
        <w:ind w:left="0"/>
        <w:jc w:val="both"/>
      </w:pPr>
      <w:r>
        <w:rPr>
          <w:rFonts w:ascii="Times New Roman"/>
          <w:b w:val="false"/>
          <w:i w:val="false"/>
          <w:color w:val="000000"/>
          <w:sz w:val="28"/>
        </w:rPr>
        <w:t>
      Неисполнение указанными лицами обязательств, предусмотренных настоящим пунктом, является основанием для прекращения ими соответствующей деятельности.</w:t>
      </w:r>
    </w:p>
    <w:bookmarkEnd w:id="74"/>
    <w:bookmarkStart w:name="z93" w:id="75"/>
    <w:p>
      <w:pPr>
        <w:spacing w:after="0"/>
        <w:ind w:left="0"/>
        <w:jc w:val="both"/>
      </w:pPr>
      <w:r>
        <w:rPr>
          <w:rFonts w:ascii="Times New Roman"/>
          <w:b w:val="false"/>
          <w:i w:val="false"/>
          <w:color w:val="000000"/>
          <w:sz w:val="28"/>
        </w:rPr>
        <w:t xml:space="preserve">
      5. Лица, указанные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 в имущественный наем.</w:t>
      </w:r>
    </w:p>
    <w:bookmarkEnd w:id="75"/>
    <w:bookmarkStart w:name="z94" w:id="76"/>
    <w:p>
      <w:pPr>
        <w:spacing w:after="0"/>
        <w:ind w:left="0"/>
        <w:jc w:val="both"/>
      </w:pPr>
      <w:r>
        <w:rPr>
          <w:rFonts w:ascii="Times New Roman"/>
          <w:b w:val="false"/>
          <w:i w:val="false"/>
          <w:color w:val="000000"/>
          <w:sz w:val="28"/>
        </w:rPr>
        <w:t>
      6. Договор на доверительное управление имуществом подлежит нотариальному удостоверению.</w:t>
      </w:r>
    </w:p>
    <w:bookmarkEnd w:id="76"/>
    <w:bookmarkStart w:name="z95" w:id="77"/>
    <w:p>
      <w:pPr>
        <w:spacing w:after="0"/>
        <w:ind w:left="0"/>
        <w:jc w:val="both"/>
      </w:pPr>
      <w:r>
        <w:rPr>
          <w:rFonts w:ascii="Times New Roman"/>
          <w:b w:val="false"/>
          <w:i w:val="false"/>
          <w:color w:val="000000"/>
          <w:sz w:val="28"/>
        </w:rPr>
        <w:t>
      7. В случае приобретения долей (акций) в уставном капитале коммерческих организаций и иного имущества, использование которого влечет получение доходов, за исключением облигаций, паев открытых и интервальных паевых инвестиционных фондов, лица, указанные в пункте 1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 персоналом (кадровую службу)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
    <w:bookmarkEnd w:id="77"/>
    <w:bookmarkStart w:name="z96" w:id="78"/>
    <w:p>
      <w:pPr>
        <w:spacing w:after="0"/>
        <w:ind w:left="0"/>
        <w:jc w:val="both"/>
      </w:pPr>
      <w:r>
        <w:rPr>
          <w:rFonts w:ascii="Times New Roman"/>
          <w:b w:val="false"/>
          <w:i w:val="false"/>
          <w:color w:val="000000"/>
          <w:sz w:val="28"/>
        </w:rPr>
        <w:t xml:space="preserve">
      8. Неисполнение обязательств, предусмотренных </w:t>
      </w:r>
      <w:r>
        <w:rPr>
          <w:rFonts w:ascii="Times New Roman"/>
          <w:b w:val="false"/>
          <w:i w:val="false"/>
          <w:color w:val="000000"/>
          <w:sz w:val="28"/>
        </w:rPr>
        <w:t>пунктами 5</w:t>
      </w:r>
      <w:r>
        <w:rPr>
          <w:rFonts w:ascii="Times New Roman"/>
          <w:b w:val="false"/>
          <w:i w:val="false"/>
          <w:color w:val="000000"/>
          <w:sz w:val="28"/>
        </w:rPr>
        <w:t xml:space="preserve"> и </w:t>
      </w:r>
      <w:r>
        <w:rPr>
          <w:rFonts w:ascii="Times New Roman"/>
          <w:b w:val="false"/>
          <w:i w:val="false"/>
          <w:color w:val="000000"/>
          <w:sz w:val="28"/>
        </w:rPr>
        <w:t>7</w:t>
      </w:r>
      <w:r>
        <w:rPr>
          <w:rFonts w:ascii="Times New Roman"/>
          <w:b w:val="false"/>
          <w:i w:val="false"/>
          <w:color w:val="000000"/>
          <w:sz w:val="28"/>
        </w:rPr>
        <w:t xml:space="preserve"> настоящей статьи,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13 с изменениями, внесенными законами РК от 22.01.2016 </w:t>
      </w:r>
      <w:r>
        <w:rPr>
          <w:rFonts w:ascii="Times New Roman"/>
          <w:b w:val="false"/>
          <w:i w:val="false"/>
          <w:color w:val="000000"/>
          <w:sz w:val="28"/>
        </w:rPr>
        <w:t>№ 446-V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03.07.2019 </w:t>
      </w:r>
      <w:r>
        <w:rPr>
          <w:rFonts w:ascii="Times New Roman"/>
          <w:b w:val="false"/>
          <w:i w:val="false"/>
          <w:color w:val="000000"/>
          <w:sz w:val="28"/>
        </w:rPr>
        <w:t>№ 262-VI</w:t>
      </w:r>
      <w:r>
        <w:rPr>
          <w:rFonts w:ascii="Times New Roman"/>
          <w:b w:val="false"/>
          <w:i w:val="false"/>
          <w:color w:val="ff0000"/>
          <w:sz w:val="28"/>
        </w:rPr>
        <w:t xml:space="preserve"> (вводится в действие с 01.01.2020);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Статья 14. Недопустимость совместной службы (работы)близких родственников, супругов или свойственников</w:t>
      </w:r>
      <w:r>
        <w:br/>
      </w:r>
      <w:r>
        <w:rPr>
          <w:rFonts w:ascii="Times New Roman"/>
          <w:b w:val="false"/>
          <w:i w:val="false"/>
          <w:color w:val="000000"/>
          <w:sz w:val="28"/>
        </w:rPr>
        <w:t>
</w:t>
      </w:r>
    </w:p>
    <w:bookmarkStart w:name="z97" w:id="79"/>
    <w:p>
      <w:pPr>
        <w:spacing w:after="0"/>
        <w:ind w:left="0"/>
        <w:jc w:val="both"/>
      </w:pPr>
      <w:r>
        <w:rPr>
          <w:rFonts w:ascii="Times New Roman"/>
          <w:b w:val="false"/>
          <w:i w:val="false"/>
          <w:color w:val="000000"/>
          <w:sz w:val="28"/>
        </w:rPr>
        <w:t>
      1. Лица, занимающие ответственную государственную должность, лица, уполномоченные на выполнение государственных функций (за исключением депутатов маслихатов, осуществляющих свою деятельность не на постоянной или освобожденной основе),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должностные лица не могут занимать должности, находящиеся в непосредственной подчиненности должностям, занимаемым их близкими родственниками и (или) супругом (супругой), а также свойственниками.</w:t>
      </w:r>
    </w:p>
    <w:bookmarkEnd w:id="79"/>
    <w:bookmarkStart w:name="z98" w:id="80"/>
    <w:p>
      <w:pPr>
        <w:spacing w:after="0"/>
        <w:ind w:left="0"/>
        <w:jc w:val="both"/>
      </w:pPr>
      <w:r>
        <w:rPr>
          <w:rFonts w:ascii="Times New Roman"/>
          <w:b w:val="false"/>
          <w:i w:val="false"/>
          <w:color w:val="000000"/>
          <w:sz w:val="28"/>
        </w:rPr>
        <w:t xml:space="preserve">
      2. Лица, нарушающие требования </w:t>
      </w:r>
      <w:r>
        <w:rPr>
          <w:rFonts w:ascii="Times New Roman"/>
          <w:b w:val="false"/>
          <w:i w:val="false"/>
          <w:color w:val="000000"/>
          <w:sz w:val="28"/>
        </w:rPr>
        <w:t>пункта 1</w:t>
      </w:r>
      <w:r>
        <w:rPr>
          <w:rFonts w:ascii="Times New Roman"/>
          <w:b w:val="false"/>
          <w:i w:val="false"/>
          <w:color w:val="000000"/>
          <w:sz w:val="28"/>
        </w:rPr>
        <w:t xml:space="preserve">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bookmarkEnd w:id="80"/>
    <w:p>
      <w:pPr>
        <w:spacing w:after="0"/>
        <w:ind w:left="0"/>
        <w:jc w:val="both"/>
      </w:pPr>
      <w:r>
        <w:rPr>
          <w:rFonts w:ascii="Times New Roman"/>
          <w:b w:val="false"/>
          <w:i w:val="false"/>
          <w:color w:val="000000"/>
          <w:sz w:val="28"/>
        </w:rPr>
        <w:t>
      Примечание. В настоящем Законе под близкими родственниками понимаются родители (родитель), дети, усыновители (удочерители), усыновленные (удочеренные), полнородные и неполнородные братья и сестры, дедушка, бабушка, внуки, под свойственниками – братья, сестры, родители и дети супруга (супруги).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14 с изменением, внесенным Законом РК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5" w:id="81"/>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15. Конфликт интересов</w:t>
      </w:r>
    </w:p>
    <w:bookmarkEnd w:id="81"/>
    <w:bookmarkStart w:name="z99" w:id="82"/>
    <w:p>
      <w:pPr>
        <w:spacing w:after="0"/>
        <w:ind w:left="0"/>
        <w:jc w:val="both"/>
      </w:pPr>
      <w:r>
        <w:rPr>
          <w:rFonts w:ascii="Times New Roman"/>
          <w:b w:val="false"/>
          <w:i w:val="false"/>
          <w:color w:val="000000"/>
          <w:sz w:val="28"/>
        </w:rPr>
        <w:t>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осуществлять должностные обязанности, если имеется конфликт интересов.</w:t>
      </w:r>
    </w:p>
    <w:bookmarkEnd w:id="82"/>
    <w:bookmarkStart w:name="z100" w:id="83"/>
    <w:p>
      <w:pPr>
        <w:spacing w:after="0"/>
        <w:ind w:left="0"/>
        <w:jc w:val="both"/>
      </w:pPr>
      <w:r>
        <w:rPr>
          <w:rFonts w:ascii="Times New Roman"/>
          <w:b w:val="false"/>
          <w:i w:val="false"/>
          <w:color w:val="000000"/>
          <w:sz w:val="28"/>
        </w:rPr>
        <w:t xml:space="preserve">
      2. Лица, указанные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должны принимать меры по предотвращению и разрешению конфликта интересов.</w:t>
      </w:r>
    </w:p>
    <w:bookmarkEnd w:id="83"/>
    <w:bookmarkStart w:name="z101" w:id="84"/>
    <w:p>
      <w:pPr>
        <w:spacing w:after="0"/>
        <w:ind w:left="0"/>
        <w:jc w:val="both"/>
      </w:pPr>
      <w:r>
        <w:rPr>
          <w:rFonts w:ascii="Times New Roman"/>
          <w:b w:val="false"/>
          <w:i w:val="false"/>
          <w:color w:val="000000"/>
          <w:sz w:val="28"/>
        </w:rPr>
        <w:t xml:space="preserve">
      3. Лица, указанные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bookmarkEnd w:id="84"/>
    <w:p>
      <w:pPr>
        <w:spacing w:after="0"/>
        <w:ind w:left="0"/>
        <w:jc w:val="both"/>
      </w:pPr>
      <w:r>
        <w:rPr>
          <w:rFonts w:ascii="Times New Roman"/>
          <w:b w:val="false"/>
          <w:i w:val="false"/>
          <w:color w:val="000000"/>
          <w:sz w:val="28"/>
        </w:rPr>
        <w:t xml:space="preserve">
      Непосредственный руководитель либо руководство организации по обращениям лиц, указанных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pPr>
        <w:spacing w:after="0"/>
        <w:ind w:left="0"/>
        <w:jc w:val="both"/>
      </w:pPr>
      <w:r>
        <w:rPr>
          <w:rFonts w:ascii="Times New Roman"/>
          <w:b w:val="false"/>
          <w:i w:val="false"/>
          <w:color w:val="000000"/>
          <w:sz w:val="28"/>
        </w:rPr>
        <w:t xml:space="preserve">
      1) отстранить лиц, указанных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pPr>
        <w:spacing w:after="0"/>
        <w:ind w:left="0"/>
        <w:jc w:val="both"/>
      </w:pPr>
      <w:r>
        <w:rPr>
          <w:rFonts w:ascii="Times New Roman"/>
          <w:b w:val="false"/>
          <w:i w:val="false"/>
          <w:color w:val="000000"/>
          <w:sz w:val="28"/>
        </w:rPr>
        <w:t>
      2) изменить должностные обязанности;</w:t>
      </w:r>
    </w:p>
    <w:p>
      <w:pPr>
        <w:spacing w:after="0"/>
        <w:ind w:left="0"/>
        <w:jc w:val="both"/>
      </w:pPr>
      <w:r>
        <w:rPr>
          <w:rFonts w:ascii="Times New Roman"/>
          <w:b w:val="false"/>
          <w:i w:val="false"/>
          <w:color w:val="000000"/>
          <w:sz w:val="28"/>
        </w:rPr>
        <w:t>
      3) принять иные меры по устранению конфликта интересов.</w:t>
      </w:r>
    </w:p>
    <w:bookmarkStart w:name="z16" w:id="85"/>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16. Меры противодействия коррупции в сфере предпринимательства</w:t>
      </w:r>
    </w:p>
    <w:bookmarkEnd w:id="85"/>
    <w:bookmarkStart w:name="z102" w:id="86"/>
    <w:p>
      <w:pPr>
        <w:spacing w:after="0"/>
        <w:ind w:left="0"/>
        <w:jc w:val="both"/>
      </w:pPr>
      <w:r>
        <w:rPr>
          <w:rFonts w:ascii="Times New Roman"/>
          <w:b w:val="false"/>
          <w:i w:val="false"/>
          <w:color w:val="000000"/>
          <w:sz w:val="28"/>
        </w:rPr>
        <w:t>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bookmarkEnd w:id="86"/>
    <w:p>
      <w:pPr>
        <w:spacing w:after="0"/>
        <w:ind w:left="0"/>
        <w:jc w:val="both"/>
      </w:pPr>
      <w:r>
        <w:rPr>
          <w:rFonts w:ascii="Times New Roman"/>
          <w:b w:val="false"/>
          <w:i w:val="false"/>
          <w:color w:val="000000"/>
          <w:sz w:val="28"/>
        </w:rPr>
        <w:t>
      1) установления организационно-правовых механизмов, обеспечивающих подотчетность, подконтрольность и прозрачность процедур принятия решений;</w:t>
      </w:r>
    </w:p>
    <w:p>
      <w:pPr>
        <w:spacing w:after="0"/>
        <w:ind w:left="0"/>
        <w:jc w:val="both"/>
      </w:pPr>
      <w:r>
        <w:rPr>
          <w:rFonts w:ascii="Times New Roman"/>
          <w:b w:val="false"/>
          <w:i w:val="false"/>
          <w:color w:val="000000"/>
          <w:sz w:val="28"/>
        </w:rPr>
        <w:t>
      2) соблюдения принципов добросовестной конкуренции;</w:t>
      </w:r>
    </w:p>
    <w:p>
      <w:pPr>
        <w:spacing w:after="0"/>
        <w:ind w:left="0"/>
        <w:jc w:val="both"/>
      </w:pPr>
      <w:r>
        <w:rPr>
          <w:rFonts w:ascii="Times New Roman"/>
          <w:b w:val="false"/>
          <w:i w:val="false"/>
          <w:color w:val="000000"/>
          <w:sz w:val="28"/>
        </w:rPr>
        <w:t>
      3) предотвращения конфликта интересов;</w:t>
      </w:r>
    </w:p>
    <w:p>
      <w:pPr>
        <w:spacing w:after="0"/>
        <w:ind w:left="0"/>
        <w:jc w:val="both"/>
      </w:pPr>
      <w:r>
        <w:rPr>
          <w:rFonts w:ascii="Times New Roman"/>
          <w:b w:val="false"/>
          <w:i w:val="false"/>
          <w:color w:val="000000"/>
          <w:sz w:val="28"/>
        </w:rPr>
        <w:t>
      4) принятия и соблюдения норм деловой этики;</w:t>
      </w:r>
    </w:p>
    <w:p>
      <w:pPr>
        <w:spacing w:after="0"/>
        <w:ind w:left="0"/>
        <w:jc w:val="both"/>
      </w:pPr>
      <w:r>
        <w:rPr>
          <w:rFonts w:ascii="Times New Roman"/>
          <w:b w:val="false"/>
          <w:i w:val="false"/>
          <w:color w:val="000000"/>
          <w:sz w:val="28"/>
        </w:rPr>
        <w:t>
      5) принятия мер по формированию антикоррупционной культуры;</w:t>
      </w:r>
    </w:p>
    <w:p>
      <w:pPr>
        <w:spacing w:after="0"/>
        <w:ind w:left="0"/>
        <w:jc w:val="both"/>
      </w:pPr>
      <w:r>
        <w:rPr>
          <w:rFonts w:ascii="Times New Roman"/>
          <w:b w:val="false"/>
          <w:i w:val="false"/>
          <w:color w:val="000000"/>
          <w:sz w:val="28"/>
        </w:rPr>
        <w:t>
      6) взаимодействия с государственными органами и иными организациями по вопросам предупреждения коррупции.</w:t>
      </w:r>
    </w:p>
    <w:bookmarkStart w:name="z103" w:id="87"/>
    <w:p>
      <w:pPr>
        <w:spacing w:after="0"/>
        <w:ind w:left="0"/>
        <w:jc w:val="both"/>
      </w:pPr>
      <w:r>
        <w:rPr>
          <w:rFonts w:ascii="Times New Roman"/>
          <w:b w:val="false"/>
          <w:i w:val="false"/>
          <w:color w:val="000000"/>
          <w:sz w:val="28"/>
        </w:rPr>
        <w:t>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bookmarkEnd w:id="87"/>
    <w:bookmarkStart w:name="z17" w:id="88"/>
    <w:p>
      <w:pPr>
        <w:spacing w:after="0"/>
        <w:ind w:left="0"/>
        <w:jc w:val="both"/>
      </w:pPr>
      <w:r>
        <w:rPr>
          <w:rFonts w:ascii="Times New Roman"/>
          <w:b w:val="false"/>
          <w:i w:val="false"/>
          <w:color w:val="000000"/>
          <w:sz w:val="28"/>
        </w:rPr>
        <w:t xml:space="preserve">
      </w:t>
      </w:r>
      <w:r>
        <w:rPr>
          <w:rFonts w:ascii="Times New Roman"/>
          <w:b/>
          <w:i w:val="false"/>
          <w:color w:val="000000"/>
          <w:sz w:val="28"/>
        </w:rPr>
        <w:t>Статья 17. Национальный доклад о противодействии коррупции</w:t>
      </w:r>
    </w:p>
    <w:bookmarkEnd w:id="88"/>
    <w:bookmarkStart w:name="z104" w:id="89"/>
    <w:p>
      <w:pPr>
        <w:spacing w:after="0"/>
        <w:ind w:left="0"/>
        <w:jc w:val="both"/>
      </w:pPr>
      <w:r>
        <w:rPr>
          <w:rFonts w:ascii="Times New Roman"/>
          <w:b w:val="false"/>
          <w:i w:val="false"/>
          <w:color w:val="000000"/>
          <w:sz w:val="28"/>
        </w:rPr>
        <w:t>
      1. Национальный доклад о противодействии коррупции – документ, содержащий анализ и оценку состояния и тенденции распространения коррупции на международном и национальном уровнях, предложения по формированию, реализации и совершенствованию антикоррупционной политики.</w:t>
      </w:r>
    </w:p>
    <w:bookmarkEnd w:id="89"/>
    <w:bookmarkStart w:name="z105" w:id="90"/>
    <w:p>
      <w:pPr>
        <w:spacing w:after="0"/>
        <w:ind w:left="0"/>
        <w:jc w:val="both"/>
      </w:pPr>
      <w:r>
        <w:rPr>
          <w:rFonts w:ascii="Times New Roman"/>
          <w:b w:val="false"/>
          <w:i w:val="false"/>
          <w:color w:val="000000"/>
          <w:sz w:val="28"/>
        </w:rPr>
        <w:t>
      2.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w:t>
      </w:r>
    </w:p>
    <w:bookmarkEnd w:id="90"/>
    <w:bookmarkStart w:name="z106" w:id="91"/>
    <w:p>
      <w:pPr>
        <w:spacing w:after="0"/>
        <w:ind w:left="0"/>
        <w:jc w:val="both"/>
      </w:pPr>
      <w:r>
        <w:rPr>
          <w:rFonts w:ascii="Times New Roman"/>
          <w:b w:val="false"/>
          <w:i w:val="false"/>
          <w:color w:val="000000"/>
          <w:sz w:val="28"/>
        </w:rPr>
        <w:t>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bookmarkEnd w:id="91"/>
    <w:bookmarkStart w:name="z107" w:id="92"/>
    <w:p>
      <w:pPr>
        <w:spacing w:after="0"/>
        <w:ind w:left="0"/>
        <w:jc w:val="both"/>
      </w:pPr>
      <w:r>
        <w:rPr>
          <w:rFonts w:ascii="Times New Roman"/>
          <w:b w:val="false"/>
          <w:i w:val="false"/>
          <w:color w:val="000000"/>
          <w:sz w:val="28"/>
        </w:rPr>
        <w:t>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bookmarkEnd w:id="9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17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0" w:id="93"/>
    <w:p>
      <w:pPr>
        <w:spacing w:after="0"/>
        <w:ind w:left="0"/>
        <w:jc w:val="left"/>
      </w:pPr>
      <w:r>
        <w:rPr>
          <w:rFonts w:ascii="Times New Roman"/>
          <w:b/>
          <w:i w:val="false"/>
          <w:color w:val="000000"/>
        </w:rPr>
        <w:t xml:space="preserve"> Глава 3. СУБЪЕКТЫ ПРОТИВОДЕЙСТВИЯ КОРРУПЦИИ И ИХ ПОЛНОМОЧИЯ</w:t>
      </w:r>
    </w:p>
    <w:bookmarkEnd w:id="93"/>
    <w:p>
      <w:pPr>
        <w:spacing w:after="0"/>
        <w:ind w:left="0"/>
        <w:jc w:val="both"/>
      </w:pPr>
      <w:r>
        <w:rPr>
          <w:rFonts w:ascii="Times New Roman"/>
          <w:b/>
          <w:i w:val="false"/>
          <w:color w:val="000000"/>
          <w:sz w:val="28"/>
        </w:rPr>
        <w:t>Статья 18. Субъекты противодействия коррупции</w:t>
      </w:r>
    </w:p>
    <w:p>
      <w:pPr>
        <w:spacing w:after="0"/>
        <w:ind w:left="0"/>
        <w:jc w:val="both"/>
      </w:pPr>
      <w:r>
        <w:rPr>
          <w:rFonts w:ascii="Times New Roman"/>
          <w:b w:val="false"/>
          <w:i w:val="false"/>
          <w:color w:val="000000"/>
          <w:sz w:val="28"/>
        </w:rPr>
        <w:t>
      К субъектам противодействия коррупции относятся:</w:t>
      </w:r>
    </w:p>
    <w:p>
      <w:pPr>
        <w:spacing w:after="0"/>
        <w:ind w:left="0"/>
        <w:jc w:val="both"/>
      </w:pPr>
      <w:r>
        <w:rPr>
          <w:rFonts w:ascii="Times New Roman"/>
          <w:b w:val="false"/>
          <w:i w:val="false"/>
          <w:color w:val="000000"/>
          <w:sz w:val="28"/>
        </w:rPr>
        <w:t>
      1) уполномоченный орган по противодействию коррупции;</w:t>
      </w:r>
    </w:p>
    <w:p>
      <w:pPr>
        <w:spacing w:after="0"/>
        <w:ind w:left="0"/>
        <w:jc w:val="both"/>
      </w:pPr>
      <w:r>
        <w:rPr>
          <w:rFonts w:ascii="Times New Roman"/>
          <w:b w:val="false"/>
          <w:i w:val="false"/>
          <w:color w:val="000000"/>
          <w:sz w:val="28"/>
        </w:rPr>
        <w:t>
      2) иные субъекты противодействия коррупции – государственные органы, субъекты квазигосударственного сектора, общественные объединения, а также иные физические и юридические лица.</w:t>
      </w:r>
    </w:p>
    <w:p>
      <w:pPr>
        <w:spacing w:after="0"/>
        <w:ind w:left="0"/>
        <w:jc w:val="both"/>
      </w:pPr>
      <w:r>
        <w:rPr>
          <w:rFonts w:ascii="Times New Roman"/>
          <w:b/>
          <w:i w:val="false"/>
          <w:color w:val="000000"/>
          <w:sz w:val="28"/>
        </w:rPr>
        <w:t>Статья 19. Антикоррупционная служба</w:t>
      </w:r>
    </w:p>
    <w:bookmarkStart w:name="z108" w:id="94"/>
    <w:p>
      <w:pPr>
        <w:spacing w:after="0"/>
        <w:ind w:left="0"/>
        <w:jc w:val="both"/>
      </w:pPr>
      <w:r>
        <w:rPr>
          <w:rFonts w:ascii="Times New Roman"/>
          <w:b w:val="false"/>
          <w:i w:val="false"/>
          <w:color w:val="000000"/>
          <w:sz w:val="28"/>
        </w:rPr>
        <w:t>
      1. Антикоррупционная служба – оперативно-следственные подразделения уполномоченного органа по противодействию коррупции, осуществляющие деятельность, направленную на предупреждение, выявление, пресечение, раскрытие и расследование коррупционных преступлений.</w:t>
      </w:r>
    </w:p>
    <w:bookmarkEnd w:id="94"/>
    <w:bookmarkStart w:name="z109" w:id="95"/>
    <w:p>
      <w:pPr>
        <w:spacing w:after="0"/>
        <w:ind w:left="0"/>
        <w:jc w:val="both"/>
      </w:pPr>
      <w:r>
        <w:rPr>
          <w:rFonts w:ascii="Times New Roman"/>
          <w:b w:val="false"/>
          <w:i w:val="false"/>
          <w:color w:val="000000"/>
          <w:sz w:val="28"/>
        </w:rPr>
        <w:t>
      2. Сотрудники антикоррупционной службы при исполнении ими служебных обязанностей обладают полномочиями, установленными Законом Республики Казахстан "О правоохранительной службе" и иными законодательными актами Республики Казахстан.</w:t>
      </w:r>
    </w:p>
    <w:bookmarkEnd w:id="9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19 с изменением, внесенным Законом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20. Компетенция уполномоченного органа по противодействию коррупции</w:t>
      </w:r>
    </w:p>
    <w:p>
      <w:pPr>
        <w:spacing w:after="0"/>
        <w:ind w:left="0"/>
        <w:jc w:val="both"/>
      </w:pPr>
      <w:r>
        <w:rPr>
          <w:rFonts w:ascii="Times New Roman"/>
          <w:b w:val="false"/>
          <w:i w:val="false"/>
          <w:color w:val="000000"/>
          <w:sz w:val="28"/>
        </w:rPr>
        <w:t>
      Уполномоченный орган по противодействию коррупции осуществляет следующие функции:</w:t>
      </w:r>
    </w:p>
    <w:bookmarkStart w:name="z135" w:id="96"/>
    <w:p>
      <w:pPr>
        <w:spacing w:after="0"/>
        <w:ind w:left="0"/>
        <w:jc w:val="both"/>
      </w:pPr>
      <w:r>
        <w:rPr>
          <w:rFonts w:ascii="Times New Roman"/>
          <w:b w:val="false"/>
          <w:i w:val="false"/>
          <w:color w:val="000000"/>
          <w:sz w:val="28"/>
        </w:rPr>
        <w:t>
      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
    <w:bookmarkEnd w:id="96"/>
    <w:p>
      <w:pPr>
        <w:spacing w:after="0"/>
        <w:ind w:left="0"/>
        <w:jc w:val="both"/>
      </w:pPr>
      <w:r>
        <w:rPr>
          <w:rFonts w:ascii="Times New Roman"/>
          <w:b w:val="false"/>
          <w:i w:val="false"/>
          <w:color w:val="000000"/>
          <w:sz w:val="28"/>
        </w:rPr>
        <w:t>
      2) выявление причин и условий, способствующих совершению коррупционных правонарушений в деятельности государственных органов, организаций и субъектов квазигосударственного сектора, в соответствии с настоящим Законом;</w:t>
      </w:r>
    </w:p>
    <w:p>
      <w:pPr>
        <w:spacing w:after="0"/>
        <w:ind w:left="0"/>
        <w:jc w:val="both"/>
      </w:pPr>
      <w:r>
        <w:rPr>
          <w:rFonts w:ascii="Times New Roman"/>
          <w:b w:val="false"/>
          <w:i w:val="false"/>
          <w:color w:val="000000"/>
          <w:sz w:val="28"/>
        </w:rPr>
        <w:t>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квазигосударственного сектора;</w:t>
      </w:r>
    </w:p>
    <w:p>
      <w:pPr>
        <w:spacing w:after="0"/>
        <w:ind w:left="0"/>
        <w:jc w:val="both"/>
      </w:pPr>
      <w:r>
        <w:rPr>
          <w:rFonts w:ascii="Times New Roman"/>
          <w:b w:val="false"/>
          <w:i w:val="false"/>
          <w:color w:val="000000"/>
          <w:sz w:val="28"/>
        </w:rPr>
        <w:t>
      4) ежегодное представление Президенту Республики Казахстан Национального доклада о противодействии коррупции;</w:t>
      </w:r>
    </w:p>
    <w:bookmarkStart w:name="z142" w:id="97"/>
    <w:p>
      <w:pPr>
        <w:spacing w:after="0"/>
        <w:ind w:left="0"/>
        <w:jc w:val="both"/>
      </w:pPr>
      <w:r>
        <w:rPr>
          <w:rFonts w:ascii="Times New Roman"/>
          <w:b w:val="false"/>
          <w:i w:val="false"/>
          <w:color w:val="000000"/>
          <w:sz w:val="28"/>
        </w:rPr>
        <w:t xml:space="preserve">
      4-1) формирование и координация антикоррупционной политики, координация деятельности государственных органов, организаций в вопросах предупреждения коррупции, минимизации причин и условий, способствующих совершению коррупционных правонарушений; </w:t>
      </w:r>
    </w:p>
    <w:bookmarkEnd w:id="97"/>
    <w:bookmarkStart w:name="z143" w:id="98"/>
    <w:p>
      <w:pPr>
        <w:spacing w:after="0"/>
        <w:ind w:left="0"/>
        <w:jc w:val="both"/>
      </w:pPr>
      <w:r>
        <w:rPr>
          <w:rFonts w:ascii="Times New Roman"/>
          <w:b w:val="false"/>
          <w:i w:val="false"/>
          <w:color w:val="000000"/>
          <w:sz w:val="28"/>
        </w:rPr>
        <w:t>
      4-2) оценка уровня коррупции и проведение социологических исследований, необходимых для определения уровня коррупции в государственном и частном секторах;</w:t>
      </w:r>
    </w:p>
    <w:bookmarkEnd w:id="98"/>
    <w:p>
      <w:pPr>
        <w:spacing w:after="0"/>
        <w:ind w:left="0"/>
        <w:jc w:val="both"/>
      </w:pPr>
      <w:r>
        <w:rPr>
          <w:rFonts w:ascii="Times New Roman"/>
          <w:b w:val="false"/>
          <w:i w:val="false"/>
          <w:color w:val="000000"/>
          <w:sz w:val="28"/>
        </w:rPr>
        <w:t>
      5) мониторинг исполнения государственными органами, организациями, субъектами квазигосударственного сектора рекомендаций по устранению причин и условий, способствующих совершению коррупционных правонарушений, вынесенных по результатам внешнего анализа коррупционных рисков;</w:t>
      </w:r>
    </w:p>
    <w:bookmarkStart w:name="z130" w:id="99"/>
    <w:p>
      <w:pPr>
        <w:spacing w:after="0"/>
        <w:ind w:left="0"/>
        <w:jc w:val="both"/>
      </w:pPr>
      <w:r>
        <w:rPr>
          <w:rFonts w:ascii="Times New Roman"/>
          <w:b w:val="false"/>
          <w:i w:val="false"/>
          <w:color w:val="000000"/>
          <w:sz w:val="28"/>
        </w:rPr>
        <w:t>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информации о его обращении в доход государства;</w:t>
      </w:r>
    </w:p>
    <w:bookmarkEnd w:id="99"/>
    <w:p>
      <w:pPr>
        <w:spacing w:after="0"/>
        <w:ind w:left="0"/>
        <w:jc w:val="both"/>
      </w:pPr>
      <w:r>
        <w:rPr>
          <w:rFonts w:ascii="Times New Roman"/>
          <w:b w:val="false"/>
          <w:i w:val="false"/>
          <w:color w:val="000000"/>
          <w:sz w:val="28"/>
        </w:rPr>
        <w:t>
      7) изучение и распространение положительного опыта противодействия коррупции;</w:t>
      </w:r>
    </w:p>
    <w:p>
      <w:pPr>
        <w:spacing w:after="0"/>
        <w:ind w:left="0"/>
        <w:jc w:val="both"/>
      </w:pPr>
      <w:r>
        <w:rPr>
          <w:rFonts w:ascii="Times New Roman"/>
          <w:b w:val="false"/>
          <w:i w:val="false"/>
          <w:color w:val="000000"/>
          <w:sz w:val="28"/>
        </w:rPr>
        <w:t>
      8) выработка предложений по совершенствованию образовательных программ в сфере формирования антикоррупционной культуры;</w:t>
      </w:r>
    </w:p>
    <w:p>
      <w:pPr>
        <w:spacing w:after="0"/>
        <w:ind w:left="0"/>
        <w:jc w:val="both"/>
      </w:pPr>
      <w:r>
        <w:rPr>
          <w:rFonts w:ascii="Times New Roman"/>
          <w:b w:val="false"/>
          <w:i w:val="false"/>
          <w:color w:val="000000"/>
          <w:sz w:val="28"/>
        </w:rPr>
        <w:t>
      9) содействие и оказание методической помощи субъектам противодействия коррупции в реализации образовательных программ по антикоррупционному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антикоррупционной культуры;</w:t>
      </w:r>
    </w:p>
    <w:p>
      <w:pPr>
        <w:spacing w:after="0"/>
        <w:ind w:left="0"/>
        <w:jc w:val="both"/>
      </w:pPr>
      <w:r>
        <w:rPr>
          <w:rFonts w:ascii="Times New Roman"/>
          <w:b w:val="false"/>
          <w:i w:val="false"/>
          <w:color w:val="000000"/>
          <w:sz w:val="28"/>
        </w:rPr>
        <w:t>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pPr>
        <w:spacing w:after="0"/>
        <w:ind w:left="0"/>
        <w:jc w:val="both"/>
      </w:pPr>
      <w:r>
        <w:rPr>
          <w:rFonts w:ascii="Times New Roman"/>
          <w:b w:val="false"/>
          <w:i w:val="false"/>
          <w:color w:val="000000"/>
          <w:sz w:val="28"/>
        </w:rPr>
        <w:t>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pPr>
        <w:spacing w:after="0"/>
        <w:ind w:left="0"/>
        <w:jc w:val="both"/>
      </w:pPr>
      <w:r>
        <w:rPr>
          <w:rFonts w:ascii="Times New Roman"/>
          <w:b w:val="false"/>
          <w:i w:val="false"/>
          <w:color w:val="000000"/>
          <w:sz w:val="28"/>
        </w:rPr>
        <w:t>
      12) иные функции, возложенные законами Республики Казахстан, а также актами Президента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20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21. Полномочия уполномоченного органа по противодействию коррупции</w:t>
      </w:r>
    </w:p>
    <w:bookmarkStart w:name="z110" w:id="100"/>
    <w:p>
      <w:pPr>
        <w:spacing w:after="0"/>
        <w:ind w:left="0"/>
        <w:jc w:val="both"/>
      </w:pPr>
      <w:r>
        <w:rPr>
          <w:rFonts w:ascii="Times New Roman"/>
          <w:b w:val="false"/>
          <w:i w:val="false"/>
          <w:color w:val="000000"/>
          <w:sz w:val="28"/>
        </w:rPr>
        <w:t>
      1. Уполномоченный орган по противодействию коррупции при выполнении возложенных на него функций:</w:t>
      </w:r>
    </w:p>
    <w:bookmarkEnd w:id="100"/>
    <w:p>
      <w:pPr>
        <w:spacing w:after="0"/>
        <w:ind w:left="0"/>
        <w:jc w:val="both"/>
      </w:pPr>
      <w:r>
        <w:rPr>
          <w:rFonts w:ascii="Times New Roman"/>
          <w:b w:val="false"/>
          <w:i w:val="false"/>
          <w:color w:val="000000"/>
          <w:sz w:val="28"/>
        </w:rPr>
        <w:t>
      1) запрашивает у государственных органов, организаций, субъектов квазигосударственного сектора и должностных лиц информацию и материалы в порядке, установленном законодательством Республики Казахстан;</w:t>
      </w:r>
    </w:p>
    <w:p>
      <w:pPr>
        <w:spacing w:after="0"/>
        <w:ind w:left="0"/>
        <w:jc w:val="both"/>
      </w:pPr>
      <w:r>
        <w:rPr>
          <w:rFonts w:ascii="Times New Roman"/>
          <w:b w:val="false"/>
          <w:i w:val="false"/>
          <w:color w:val="000000"/>
          <w:sz w:val="28"/>
        </w:rPr>
        <w:t>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pPr>
        <w:spacing w:after="0"/>
        <w:ind w:left="0"/>
        <w:jc w:val="both"/>
      </w:pPr>
      <w:r>
        <w:rPr>
          <w:rFonts w:ascii="Times New Roman"/>
          <w:b w:val="false"/>
          <w:i w:val="false"/>
          <w:color w:val="000000"/>
          <w:sz w:val="28"/>
        </w:rPr>
        <w:t>
      3) определяет порядок проведения антикоррупционного мониторинга;</w:t>
      </w:r>
    </w:p>
    <w:bookmarkStart w:name="z131" w:id="101"/>
    <w:p>
      <w:pPr>
        <w:spacing w:after="0"/>
        <w:ind w:left="0"/>
        <w:jc w:val="both"/>
      </w:pPr>
      <w:r>
        <w:rPr>
          <w:rFonts w:ascii="Times New Roman"/>
          <w:b w:val="false"/>
          <w:i w:val="false"/>
          <w:color w:val="000000"/>
          <w:sz w:val="28"/>
        </w:rPr>
        <w:t>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bookmarkEnd w:id="101"/>
    <w:p>
      <w:pPr>
        <w:spacing w:after="0"/>
        <w:ind w:left="0"/>
        <w:jc w:val="both"/>
      </w:pPr>
      <w:r>
        <w:rPr>
          <w:rFonts w:ascii="Times New Roman"/>
          <w:b w:val="false"/>
          <w:i w:val="false"/>
          <w:color w:val="000000"/>
          <w:sz w:val="28"/>
        </w:rPr>
        <w:t>
      4) осуществляет иные права, возложенные законами Республики Казахстан, а также актами Президента Республики Казахстан.</w:t>
      </w:r>
    </w:p>
    <w:bookmarkStart w:name="z111" w:id="102"/>
    <w:p>
      <w:pPr>
        <w:spacing w:after="0"/>
        <w:ind w:left="0"/>
        <w:jc w:val="both"/>
      </w:pPr>
      <w:r>
        <w:rPr>
          <w:rFonts w:ascii="Times New Roman"/>
          <w:b w:val="false"/>
          <w:i w:val="false"/>
          <w:color w:val="000000"/>
          <w:sz w:val="28"/>
        </w:rPr>
        <w:t>
      2. Антикоррупционная служба уполномоченного органа по противодействию коррупции в пределах своих полномочий вправе:</w:t>
      </w:r>
    </w:p>
    <w:bookmarkEnd w:id="102"/>
    <w:p>
      <w:pPr>
        <w:spacing w:after="0"/>
        <w:ind w:left="0"/>
        <w:jc w:val="both"/>
      </w:pPr>
      <w:r>
        <w:rPr>
          <w:rFonts w:ascii="Times New Roman"/>
          <w:b w:val="false"/>
          <w:i w:val="false"/>
          <w:color w:val="000000"/>
          <w:sz w:val="28"/>
        </w:rPr>
        <w:t>
      1) проводить анализ практики оперативно-розыскной и следственной деятельности, досудебного расследования по коррупционным преступлениям;</w:t>
      </w:r>
    </w:p>
    <w:p>
      <w:pPr>
        <w:spacing w:after="0"/>
        <w:ind w:left="0"/>
        <w:jc w:val="both"/>
      </w:pPr>
      <w:r>
        <w:rPr>
          <w:rFonts w:ascii="Times New Roman"/>
          <w:b w:val="false"/>
          <w:i w:val="false"/>
          <w:color w:val="000000"/>
          <w:sz w:val="28"/>
        </w:rPr>
        <w:t>
      2) по имеющимся в производстве уголовным делам подвергать приводу лиц, уклоняющихся от явки по вызову;</w:t>
      </w:r>
    </w:p>
    <w:p>
      <w:pPr>
        <w:spacing w:after="0"/>
        <w:ind w:left="0"/>
        <w:jc w:val="both"/>
      </w:pPr>
      <w:r>
        <w:rPr>
          <w:rFonts w:ascii="Times New Roman"/>
          <w:b w:val="false"/>
          <w:i w:val="false"/>
          <w:color w:val="000000"/>
          <w:sz w:val="28"/>
        </w:rPr>
        <w:t>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pPr>
        <w:spacing w:after="0"/>
        <w:ind w:left="0"/>
        <w:jc w:val="both"/>
      </w:pPr>
      <w:r>
        <w:rPr>
          <w:rFonts w:ascii="Times New Roman"/>
          <w:b w:val="false"/>
          <w:i w:val="false"/>
          <w:color w:val="000000"/>
          <w:sz w:val="28"/>
        </w:rPr>
        <w:t>
      4) использовать изоляторы временного содержания, следственные изоляторы в порядке, предусмотренном законодательством Республики Казахстан;</w:t>
      </w:r>
    </w:p>
    <w:p>
      <w:pPr>
        <w:spacing w:after="0"/>
        <w:ind w:left="0"/>
        <w:jc w:val="both"/>
      </w:pPr>
      <w:r>
        <w:rPr>
          <w:rFonts w:ascii="Times New Roman"/>
          <w:b w:val="false"/>
          <w:i w:val="false"/>
          <w:color w:val="000000"/>
          <w:sz w:val="28"/>
        </w:rPr>
        <w:t>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или других нарушений закона в порядке, установленном уголовно-процессуальным законодательством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6) исключен Законом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 требовать производства ревизий, налоговых и других проверок, аудита и оценки от уполномоченных органов и должностных лиц в случаях, предусмотренных законодательством Республики Казахстан;</w:t>
      </w:r>
    </w:p>
    <w:p>
      <w:pPr>
        <w:spacing w:after="0"/>
        <w:ind w:left="0"/>
        <w:jc w:val="both"/>
      </w:pPr>
      <w:r>
        <w:rPr>
          <w:rFonts w:ascii="Times New Roman"/>
          <w:b w:val="false"/>
          <w:i w:val="false"/>
          <w:color w:val="000000"/>
          <w:sz w:val="28"/>
        </w:rPr>
        <w:t>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pPr>
        <w:spacing w:after="0"/>
        <w:ind w:left="0"/>
        <w:jc w:val="both"/>
      </w:pPr>
      <w:r>
        <w:rPr>
          <w:rFonts w:ascii="Times New Roman"/>
          <w:b w:val="false"/>
          <w:i w:val="false"/>
          <w:color w:val="000000"/>
          <w:sz w:val="28"/>
        </w:rPr>
        <w:t>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bookmarkStart w:name="z136" w:id="103"/>
    <w:p>
      <w:pPr>
        <w:spacing w:after="0"/>
        <w:ind w:left="0"/>
        <w:jc w:val="both"/>
      </w:pPr>
      <w:r>
        <w:rPr>
          <w:rFonts w:ascii="Times New Roman"/>
          <w:b w:val="false"/>
          <w:i w:val="false"/>
          <w:color w:val="000000"/>
          <w:sz w:val="28"/>
        </w:rPr>
        <w:t>
      10) конвоировать задержанных и лиц, заключенных под стражу;</w:t>
      </w:r>
    </w:p>
    <w:bookmarkEnd w:id="103"/>
    <w:p>
      <w:pPr>
        <w:spacing w:after="0"/>
        <w:ind w:left="0"/>
        <w:jc w:val="both"/>
      </w:pPr>
      <w:r>
        <w:rPr>
          <w:rFonts w:ascii="Times New Roman"/>
          <w:b w:val="false"/>
          <w:i w:val="false"/>
          <w:color w:val="000000"/>
          <w:sz w:val="28"/>
        </w:rPr>
        <w:t>
      11) осуществлять иные полномочия, возложенные законами Республики Казахстан, а также актами Президента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21 с изменениями, внесенными законами РК от 06.04.2016 </w:t>
      </w:r>
      <w:r>
        <w:rPr>
          <w:rFonts w:ascii="Times New Roman"/>
          <w:b w:val="false"/>
          <w:i w:val="false"/>
          <w:color w:val="000000"/>
          <w:sz w:val="28"/>
        </w:rPr>
        <w:t>№ 484-V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22. Полномочия государственных органов, организаций, субъектов квазигосударственного сектора и должностных лиц по противодействию коррупции</w:t>
      </w:r>
    </w:p>
    <w:bookmarkStart w:name="z112" w:id="104"/>
    <w:p>
      <w:pPr>
        <w:spacing w:after="0"/>
        <w:ind w:left="0"/>
        <w:jc w:val="both"/>
      </w:pPr>
      <w:r>
        <w:rPr>
          <w:rFonts w:ascii="Times New Roman"/>
          <w:b w:val="false"/>
          <w:i w:val="false"/>
          <w:color w:val="000000"/>
          <w:sz w:val="28"/>
        </w:rPr>
        <w:t>
      1. Противодействие коррупции в пределах своей компетенции обязаны вести все государственные органы, организации, субъекты квазигосударственного сектора и должностные лица.</w:t>
      </w:r>
    </w:p>
    <w:bookmarkEnd w:id="104"/>
    <w:bookmarkStart w:name="z144" w:id="105"/>
    <w:p>
      <w:pPr>
        <w:spacing w:after="0"/>
        <w:ind w:left="0"/>
        <w:jc w:val="both"/>
      </w:pPr>
      <w:r>
        <w:rPr>
          <w:rFonts w:ascii="Times New Roman"/>
          <w:b w:val="false"/>
          <w:i w:val="false"/>
          <w:color w:val="000000"/>
          <w:sz w:val="28"/>
        </w:rPr>
        <w:t>
      1-1. Руководители государственных органов, организаций, субъектов квазигосударственного сектора несут дисциплинарную ответственность в соответствии с законами Республики Казахстан за неисполнение или ненадлежащее исполнение должностных обязанностей по предупреждению совершения коррупционных правонарушений подчиненными сотрудниками.</w:t>
      </w:r>
    </w:p>
    <w:bookmarkEnd w:id="105"/>
    <w:bookmarkStart w:name="z113" w:id="106"/>
    <w:p>
      <w:pPr>
        <w:spacing w:after="0"/>
        <w:ind w:left="0"/>
        <w:jc w:val="both"/>
      </w:pPr>
      <w:r>
        <w:rPr>
          <w:rFonts w:ascii="Times New Roman"/>
          <w:b w:val="false"/>
          <w:i w:val="false"/>
          <w:color w:val="000000"/>
          <w:sz w:val="28"/>
        </w:rPr>
        <w:t>
      2. Выявление, пресечение, раскрытие, расследование и предупреждение коррупционных правонарушений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военной полиции, службой экономических расследований, Пограничной службой Комитета национальной безопасности Республики Казахстан.</w:t>
      </w:r>
    </w:p>
    <w:bookmarkEnd w:id="10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22 с изменениями, внесенными законами РК от 28.12.2018 </w:t>
      </w:r>
      <w:r>
        <w:rPr>
          <w:rFonts w:ascii="Times New Roman"/>
          <w:b w:val="false"/>
          <w:i w:val="false"/>
          <w:color w:val="000000"/>
          <w:sz w:val="28"/>
        </w:rPr>
        <w:t>№ 210-VI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26.11.2019 </w:t>
      </w:r>
      <w:r>
        <w:rPr>
          <w:rFonts w:ascii="Times New Roman"/>
          <w:b w:val="false"/>
          <w:i w:val="false"/>
          <w:color w:val="000000"/>
          <w:sz w:val="28"/>
        </w:rPr>
        <w:t>№ 273-VI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23. Участие общественности в противодействии коррупции</w:t>
      </w:r>
    </w:p>
    <w:p>
      <w:pPr>
        <w:spacing w:after="0"/>
        <w:ind w:left="0"/>
        <w:jc w:val="both"/>
      </w:pPr>
      <w:r>
        <w:rPr>
          <w:rFonts w:ascii="Times New Roman"/>
          <w:b w:val="false"/>
          <w:i w:val="false"/>
          <w:color w:val="000000"/>
          <w:sz w:val="28"/>
        </w:rPr>
        <w:t>
      Физические лица, общественные объединения и иные юридические лица при противодействии коррупции применяют следующие меры:</w:t>
      </w:r>
    </w:p>
    <w:p>
      <w:pPr>
        <w:spacing w:after="0"/>
        <w:ind w:left="0"/>
        <w:jc w:val="both"/>
      </w:pPr>
      <w:r>
        <w:rPr>
          <w:rFonts w:ascii="Times New Roman"/>
          <w:b w:val="false"/>
          <w:i w:val="false"/>
          <w:color w:val="000000"/>
          <w:sz w:val="28"/>
        </w:rPr>
        <w:t>
      1) сообщают об известных им фактах совершения коррупционных правонарушений в порядке, установленном законодательством Республики Казахстан;</w:t>
      </w:r>
    </w:p>
    <w:p>
      <w:pPr>
        <w:spacing w:after="0"/>
        <w:ind w:left="0"/>
        <w:jc w:val="both"/>
      </w:pPr>
      <w:r>
        <w:rPr>
          <w:rFonts w:ascii="Times New Roman"/>
          <w:b w:val="false"/>
          <w:i w:val="false"/>
          <w:color w:val="000000"/>
          <w:sz w:val="28"/>
        </w:rPr>
        <w:t>
      2) вносят предложения по совершенствованию законодательства и правоприменительной практики по вопросам противодействия коррупции;</w:t>
      </w:r>
    </w:p>
    <w:p>
      <w:pPr>
        <w:spacing w:after="0"/>
        <w:ind w:left="0"/>
        <w:jc w:val="both"/>
      </w:pPr>
      <w:r>
        <w:rPr>
          <w:rFonts w:ascii="Times New Roman"/>
          <w:b w:val="false"/>
          <w:i w:val="false"/>
          <w:color w:val="000000"/>
          <w:sz w:val="28"/>
        </w:rPr>
        <w:t>
      3) участвуют в формировании антикоррупционной культуры;</w:t>
      </w:r>
    </w:p>
    <w:p>
      <w:pPr>
        <w:spacing w:after="0"/>
        <w:ind w:left="0"/>
        <w:jc w:val="both"/>
      </w:pPr>
      <w:r>
        <w:rPr>
          <w:rFonts w:ascii="Times New Roman"/>
          <w:b w:val="false"/>
          <w:i w:val="false"/>
          <w:color w:val="000000"/>
          <w:sz w:val="28"/>
        </w:rPr>
        <w:t>
      4) осуществляют взаимодействие с другими субъектами противодействия коррупции и уполномоченным органом по противодействию коррупции;</w:t>
      </w:r>
    </w:p>
    <w:p>
      <w:pPr>
        <w:spacing w:after="0"/>
        <w:ind w:left="0"/>
        <w:jc w:val="both"/>
      </w:pPr>
      <w:r>
        <w:rPr>
          <w:rFonts w:ascii="Times New Roman"/>
          <w:b w:val="false"/>
          <w:i w:val="false"/>
          <w:color w:val="000000"/>
          <w:sz w:val="28"/>
        </w:rPr>
        <w:t>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pPr>
        <w:spacing w:after="0"/>
        <w:ind w:left="0"/>
        <w:jc w:val="both"/>
      </w:pPr>
      <w:r>
        <w:rPr>
          <w:rFonts w:ascii="Times New Roman"/>
          <w:b w:val="false"/>
          <w:i w:val="false"/>
          <w:color w:val="000000"/>
          <w:sz w:val="28"/>
        </w:rPr>
        <w:t>
      6) проводят исследования, в том числе научные и социологические, по вопросам противодействия коррупции;</w:t>
      </w:r>
    </w:p>
    <w:p>
      <w:pPr>
        <w:spacing w:after="0"/>
        <w:ind w:left="0"/>
        <w:jc w:val="both"/>
      </w:pPr>
      <w:r>
        <w:rPr>
          <w:rFonts w:ascii="Times New Roman"/>
          <w:b w:val="false"/>
          <w:i w:val="false"/>
          <w:color w:val="000000"/>
          <w:sz w:val="28"/>
        </w:rPr>
        <w:t>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p>
      <w:pPr>
        <w:spacing w:after="0"/>
        <w:ind w:left="0"/>
        <w:jc w:val="both"/>
      </w:pPr>
      <w:r>
        <w:rPr>
          <w:rFonts w:ascii="Times New Roman"/>
          <w:b/>
          <w:i w:val="false"/>
          <w:color w:val="000000"/>
          <w:sz w:val="28"/>
        </w:rPr>
        <w:t>Статья 24. Сообщение о коррупционных правонарушениях</w:t>
      </w:r>
    </w:p>
    <w:bookmarkStart w:name="z114" w:id="107"/>
    <w:p>
      <w:pPr>
        <w:spacing w:after="0"/>
        <w:ind w:left="0"/>
        <w:jc w:val="both"/>
      </w:pPr>
      <w:r>
        <w:rPr>
          <w:rFonts w:ascii="Times New Roman"/>
          <w:b w:val="false"/>
          <w:i w:val="false"/>
          <w:color w:val="000000"/>
          <w:sz w:val="28"/>
        </w:rPr>
        <w:t>
      1. Лицо, располагающее информацией о коррупционном правонарушении, информирует руководство государственного органа либо организации, сотрудником которой является, либо уполномоченный орган по противодействию коррупции.</w:t>
      </w:r>
    </w:p>
    <w:bookmarkEnd w:id="107"/>
    <w:bookmarkStart w:name="z115" w:id="108"/>
    <w:p>
      <w:pPr>
        <w:spacing w:after="0"/>
        <w:ind w:left="0"/>
        <w:jc w:val="both"/>
      </w:pPr>
      <w:r>
        <w:rPr>
          <w:rFonts w:ascii="Times New Roman"/>
          <w:b w:val="false"/>
          <w:i w:val="false"/>
          <w:color w:val="000000"/>
          <w:sz w:val="28"/>
        </w:rPr>
        <w:t>
      2. Руководство государственного органа, организации, уполномоченный орган по противодействию коррупции обязаны принять меры по поступившему сообщению о коррупционном правонарушении в соответствии с законом.</w:t>
      </w:r>
    </w:p>
    <w:bookmarkEnd w:id="108"/>
    <w:bookmarkStart w:name="z116" w:id="109"/>
    <w:p>
      <w:pPr>
        <w:spacing w:after="0"/>
        <w:ind w:left="0"/>
        <w:jc w:val="both"/>
      </w:pPr>
      <w:r>
        <w:rPr>
          <w:rFonts w:ascii="Times New Roman"/>
          <w:b w:val="false"/>
          <w:i w:val="false"/>
          <w:color w:val="000000"/>
          <w:sz w:val="28"/>
        </w:rPr>
        <w:t>
      3. Лицо, сообщившее о факте коррупционного правонарушения или иным образом оказывающее содействие в противодействии коррупции, находится под защитой государства и поощряется в порядке, установленном Правительством Республики Казахстан.</w:t>
      </w:r>
    </w:p>
    <w:bookmarkEnd w:id="109"/>
    <w:p>
      <w:pPr>
        <w:spacing w:after="0"/>
        <w:ind w:left="0"/>
        <w:jc w:val="both"/>
      </w:pPr>
      <w:r>
        <w:rPr>
          <w:rFonts w:ascii="Times New Roman"/>
          <w:b w:val="false"/>
          <w:i w:val="false"/>
          <w:color w:val="000000"/>
          <w:sz w:val="28"/>
        </w:rPr>
        <w:t>
      Положения настоящего пункта не распространяются на лиц, сообщивших заведомо ложную информацию о факте коррупционного правонарушения, которые подлежат ответственности в соответствии с законом.</w:t>
      </w:r>
    </w:p>
    <w:bookmarkStart w:name="z117" w:id="110"/>
    <w:p>
      <w:pPr>
        <w:spacing w:after="0"/>
        <w:ind w:left="0"/>
        <w:jc w:val="both"/>
      </w:pPr>
      <w:r>
        <w:rPr>
          <w:rFonts w:ascii="Times New Roman"/>
          <w:b w:val="false"/>
          <w:i w:val="false"/>
          <w:color w:val="000000"/>
          <w:sz w:val="28"/>
        </w:rPr>
        <w:t>
      4. Информация о лице, оказывающем содействие в противодействии коррупции, является государственным секретом и предоставляется в порядке, установленном законом. Разглашение указанной информации влечет ответственность, установленную законом.</w:t>
      </w:r>
    </w:p>
    <w:bookmarkEnd w:id="110"/>
    <w:bookmarkStart w:name="z31" w:id="111"/>
    <w:p>
      <w:pPr>
        <w:spacing w:after="0"/>
        <w:ind w:left="0"/>
        <w:jc w:val="left"/>
      </w:pPr>
      <w:r>
        <w:rPr>
          <w:rFonts w:ascii="Times New Roman"/>
          <w:b/>
          <w:i w:val="false"/>
          <w:color w:val="000000"/>
        </w:rPr>
        <w:t xml:space="preserve"> Глава 4. УСТРАНЕНИЕ ПОСЛЕДСТВИЙ КОРРУПЦИОННЫХ ПРАВОНАРУШЕНИЙ</w:t>
      </w:r>
    </w:p>
    <w:bookmarkEnd w:id="111"/>
    <w:p>
      <w:pPr>
        <w:spacing w:after="0"/>
        <w:ind w:left="0"/>
        <w:jc w:val="both"/>
      </w:pPr>
      <w:r>
        <w:rPr>
          <w:rFonts w:ascii="Times New Roman"/>
          <w:b/>
          <w:i w:val="false"/>
          <w:color w:val="000000"/>
          <w:sz w:val="28"/>
        </w:rPr>
        <w:t>Статья 25. Взыскание (возврат) незаконно полученного имущества или стоимости незаконно предоставленных услуг</w:t>
      </w:r>
    </w:p>
    <w:bookmarkStart w:name="z118" w:id="112"/>
    <w:p>
      <w:pPr>
        <w:spacing w:after="0"/>
        <w:ind w:left="0"/>
        <w:jc w:val="both"/>
      </w:pPr>
      <w:r>
        <w:rPr>
          <w:rFonts w:ascii="Times New Roman"/>
          <w:b w:val="false"/>
          <w:i w:val="false"/>
          <w:color w:val="000000"/>
          <w:sz w:val="28"/>
        </w:rPr>
        <w:t>
      1.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bookmarkEnd w:id="112"/>
    <w:bookmarkStart w:name="z119" w:id="113"/>
    <w:p>
      <w:pPr>
        <w:spacing w:after="0"/>
        <w:ind w:left="0"/>
        <w:jc w:val="both"/>
      </w:pPr>
      <w:r>
        <w:rPr>
          <w:rFonts w:ascii="Times New Roman"/>
          <w:b w:val="false"/>
          <w:i w:val="false"/>
          <w:color w:val="000000"/>
          <w:sz w:val="28"/>
        </w:rPr>
        <w:t xml:space="preserve">
      2. В случаях, указанных в </w:t>
      </w:r>
      <w:r>
        <w:rPr>
          <w:rFonts w:ascii="Times New Roman"/>
          <w:b w:val="false"/>
          <w:i w:val="false"/>
          <w:color w:val="000000"/>
          <w:sz w:val="28"/>
        </w:rPr>
        <w:t>пункте 1</w:t>
      </w:r>
      <w:r>
        <w:rPr>
          <w:rFonts w:ascii="Times New Roman"/>
          <w:b w:val="false"/>
          <w:i w:val="false"/>
          <w:color w:val="000000"/>
          <w:sz w:val="28"/>
        </w:rPr>
        <w:t xml:space="preserve">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bookmarkEnd w:id="113"/>
    <w:bookmarkStart w:name="z120" w:id="114"/>
    <w:p>
      <w:pPr>
        <w:spacing w:after="0"/>
        <w:ind w:left="0"/>
        <w:jc w:val="both"/>
      </w:pPr>
      <w:r>
        <w:rPr>
          <w:rFonts w:ascii="Times New Roman"/>
          <w:b w:val="false"/>
          <w:i w:val="false"/>
          <w:color w:val="000000"/>
          <w:sz w:val="28"/>
        </w:rPr>
        <w:t>
      3. 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освобождении, направляют в органы государственных доходов по месту жительства виновного лица уведомление о полученных противоправных доходах.</w:t>
      </w:r>
    </w:p>
    <w:bookmarkEnd w:id="114"/>
    <w:bookmarkStart w:name="z121" w:id="115"/>
    <w:p>
      <w:pPr>
        <w:spacing w:after="0"/>
        <w:ind w:left="0"/>
        <w:jc w:val="both"/>
      </w:pPr>
      <w:r>
        <w:rPr>
          <w:rFonts w:ascii="Times New Roman"/>
          <w:b w:val="false"/>
          <w:i w:val="false"/>
          <w:color w:val="000000"/>
          <w:sz w:val="28"/>
        </w:rPr>
        <w:t>
      4. Возврат, учет, хранение, оценка и реализация сданного имущества осуществляются в порядке, установленном Правительством Республики Казахстан.</w:t>
      </w:r>
    </w:p>
    <w:bookmarkEnd w:id="115"/>
    <w:p>
      <w:pPr>
        <w:spacing w:after="0"/>
        <w:ind w:left="0"/>
        <w:jc w:val="both"/>
      </w:pPr>
      <w:r>
        <w:rPr>
          <w:rFonts w:ascii="Times New Roman"/>
          <w:b/>
          <w:i w:val="false"/>
          <w:color w:val="000000"/>
          <w:sz w:val="28"/>
        </w:rPr>
        <w:t>Статья 26. Недействительность сделок, договоров, актов и действий, совершенных в результате коррупционных правонарушений</w:t>
      </w:r>
    </w:p>
    <w:bookmarkStart w:name="z122" w:id="116"/>
    <w:p>
      <w:pPr>
        <w:spacing w:after="0"/>
        <w:ind w:left="0"/>
        <w:jc w:val="both"/>
      </w:pPr>
      <w:r>
        <w:rPr>
          <w:rFonts w:ascii="Times New Roman"/>
          <w:b w:val="false"/>
          <w:i w:val="false"/>
          <w:color w:val="000000"/>
          <w:sz w:val="28"/>
        </w:rPr>
        <w:t>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bookmarkEnd w:id="116"/>
    <w:bookmarkStart w:name="z123" w:id="117"/>
    <w:p>
      <w:pPr>
        <w:spacing w:after="0"/>
        <w:ind w:left="0"/>
        <w:jc w:val="both"/>
      </w:pPr>
      <w:r>
        <w:rPr>
          <w:rFonts w:ascii="Times New Roman"/>
          <w:b w:val="false"/>
          <w:i w:val="false"/>
          <w:color w:val="000000"/>
          <w:sz w:val="28"/>
        </w:rPr>
        <w:t>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bookmarkEnd w:id="117"/>
    <w:bookmarkStart w:name="z32" w:id="118"/>
    <w:p>
      <w:pPr>
        <w:spacing w:after="0"/>
        <w:ind w:left="0"/>
        <w:jc w:val="left"/>
      </w:pPr>
      <w:r>
        <w:rPr>
          <w:rFonts w:ascii="Times New Roman"/>
          <w:b/>
          <w:i w:val="false"/>
          <w:color w:val="000000"/>
        </w:rPr>
        <w:t xml:space="preserve"> Глава 5. ЗАКЛЮЧИТЕЛЬНЫЕ ПОЛОЖЕНИЯ</w:t>
      </w:r>
    </w:p>
    <w:bookmarkEnd w:id="118"/>
    <w:p>
      <w:pPr>
        <w:spacing w:after="0"/>
        <w:ind w:left="0"/>
        <w:jc w:val="both"/>
      </w:pPr>
      <w:r>
        <w:rPr>
          <w:rFonts w:ascii="Times New Roman"/>
          <w:b/>
          <w:i w:val="false"/>
          <w:color w:val="000000"/>
          <w:sz w:val="28"/>
        </w:rPr>
        <w:t>Статья 27. Порядок введения в действие настоящего Закона</w:t>
      </w:r>
    </w:p>
    <w:bookmarkStart w:name="z124" w:id="119"/>
    <w:p>
      <w:pPr>
        <w:spacing w:after="0"/>
        <w:ind w:left="0"/>
        <w:jc w:val="both"/>
      </w:pPr>
      <w:r>
        <w:rPr>
          <w:rFonts w:ascii="Times New Roman"/>
          <w:b w:val="false"/>
          <w:i w:val="false"/>
          <w:color w:val="000000"/>
          <w:sz w:val="28"/>
        </w:rPr>
        <w:t>
      1. Настоящий Закон вводится в действие с 1 января 2016 года, за исключением:</w:t>
      </w:r>
    </w:p>
    <w:bookmarkEnd w:id="119"/>
    <w:bookmarkStart w:name="z128" w:id="12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статьи 11</w:t>
      </w:r>
      <w:r>
        <w:rPr>
          <w:rFonts w:ascii="Times New Roman"/>
          <w:b w:val="false"/>
          <w:i w:val="false"/>
          <w:color w:val="000000"/>
          <w:sz w:val="28"/>
        </w:rPr>
        <w:t>, которая вводится в действие с 1 января 2021 года;</w:t>
      </w:r>
    </w:p>
    <w:bookmarkEnd w:id="120"/>
    <w:bookmarkStart w:name="z129" w:id="121"/>
    <w:p>
      <w:pPr>
        <w:spacing w:after="0"/>
        <w:ind w:left="0"/>
        <w:jc w:val="both"/>
      </w:pPr>
      <w:r>
        <w:rPr>
          <w:rFonts w:ascii="Times New Roman"/>
          <w:b w:val="false"/>
          <w:i w:val="false"/>
          <w:color w:val="000000"/>
          <w:sz w:val="28"/>
        </w:rPr>
        <w:t xml:space="preserve">
      2) исключен Законом РК от 30.11.2016 </w:t>
      </w:r>
      <w:r>
        <w:rPr>
          <w:rFonts w:ascii="Times New Roman"/>
          <w:b w:val="false"/>
          <w:i/>
          <w:color w:val="000000"/>
          <w:sz w:val="28"/>
        </w:rPr>
        <w:t>№ 26-VI</w:t>
      </w:r>
      <w:r>
        <w:rPr>
          <w:rFonts w:ascii="Times New Roman"/>
          <w:b w:val="false"/>
          <w:i w:val="false"/>
          <w:color w:val="000000"/>
          <w:sz w:val="28"/>
        </w:rPr>
        <w:t xml:space="preserve"> (вводится в действие с 01.01.2017).</w:t>
      </w:r>
    </w:p>
    <w:bookmarkEnd w:id="121"/>
    <w:bookmarkStart w:name="z125" w:id="122"/>
    <w:p>
      <w:pPr>
        <w:spacing w:after="0"/>
        <w:ind w:left="0"/>
        <w:jc w:val="both"/>
      </w:pPr>
      <w:r>
        <w:rPr>
          <w:rFonts w:ascii="Times New Roman"/>
          <w:b w:val="false"/>
          <w:i w:val="false"/>
          <w:color w:val="000000"/>
          <w:sz w:val="28"/>
        </w:rPr>
        <w:t xml:space="preserve">
      2. Исключен Законом РК от 30.11.2016 </w:t>
      </w:r>
      <w:r>
        <w:rPr>
          <w:rFonts w:ascii="Times New Roman"/>
          <w:b w:val="false"/>
          <w:i/>
          <w:color w:val="000000"/>
          <w:sz w:val="28"/>
        </w:rPr>
        <w:t>№ 26-VI</w:t>
      </w:r>
      <w:r>
        <w:rPr>
          <w:rFonts w:ascii="Times New Roman"/>
          <w:b w:val="false"/>
          <w:i w:val="false"/>
          <w:color w:val="000000"/>
          <w:sz w:val="28"/>
        </w:rPr>
        <w:t xml:space="preserve"> (вводится в действие с 01.01.2017).</w:t>
      </w:r>
    </w:p>
    <w:bookmarkEnd w:id="122"/>
    <w:bookmarkStart w:name="z126" w:id="123"/>
    <w:p>
      <w:pPr>
        <w:spacing w:after="0"/>
        <w:ind w:left="0"/>
        <w:jc w:val="both"/>
      </w:pPr>
      <w:r>
        <w:rPr>
          <w:rFonts w:ascii="Times New Roman"/>
          <w:b w:val="false"/>
          <w:i w:val="false"/>
          <w:color w:val="000000"/>
          <w:sz w:val="28"/>
        </w:rPr>
        <w:t xml:space="preserve">
      3. Установить, что со дня введения в действие настоящего Закона до 1 января 2021 года </w:t>
      </w:r>
      <w:r>
        <w:rPr>
          <w:rFonts w:ascii="Times New Roman"/>
          <w:b w:val="false"/>
          <w:i w:val="false"/>
          <w:color w:val="000000"/>
          <w:sz w:val="28"/>
        </w:rPr>
        <w:t>статья 11</w:t>
      </w:r>
      <w:r>
        <w:rPr>
          <w:rFonts w:ascii="Times New Roman"/>
          <w:b w:val="false"/>
          <w:i w:val="false"/>
          <w:color w:val="000000"/>
          <w:sz w:val="28"/>
        </w:rPr>
        <w:t xml:space="preserve"> действует в следующей редакции:</w:t>
      </w:r>
    </w:p>
    <w:bookmarkEnd w:id="123"/>
    <w:p>
      <w:pPr>
        <w:spacing w:after="0"/>
        <w:ind w:left="0"/>
        <w:jc w:val="both"/>
      </w:pPr>
      <w:r>
        <w:rPr>
          <w:rFonts w:ascii="Times New Roman"/>
          <w:b/>
          <w:i w:val="false"/>
          <w:color w:val="000000"/>
          <w:sz w:val="28"/>
        </w:rPr>
        <w:t>Статья 11. Меры финансового контроля</w:t>
      </w:r>
    </w:p>
    <w:p>
      <w:pPr>
        <w:spacing w:after="0"/>
        <w:ind w:left="0"/>
        <w:jc w:val="both"/>
      </w:pPr>
      <w:r>
        <w:rPr>
          <w:rFonts w:ascii="Times New Roman"/>
          <w:b w:val="false"/>
          <w:i w:val="false"/>
          <w:color w:val="000000"/>
          <w:sz w:val="28"/>
        </w:rPr>
        <w:t>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pPr>
        <w:spacing w:after="0"/>
        <w:ind w:left="0"/>
        <w:jc w:val="both"/>
      </w:pPr>
      <w:r>
        <w:rPr>
          <w:rFonts w:ascii="Times New Roman"/>
          <w:b w:val="false"/>
          <w:i w:val="false"/>
          <w:color w:val="000000"/>
          <w:sz w:val="28"/>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pPr>
        <w:spacing w:after="0"/>
        <w:ind w:left="0"/>
        <w:jc w:val="both"/>
      </w:pPr>
      <w:r>
        <w:rPr>
          <w:rFonts w:ascii="Times New Roman"/>
          <w:b w:val="false"/>
          <w:i w:val="false"/>
          <w:color w:val="000000"/>
          <w:sz w:val="28"/>
        </w:rPr>
        <w:t>
      сведения о:</w:t>
      </w:r>
    </w:p>
    <w:p>
      <w:pPr>
        <w:spacing w:after="0"/>
        <w:ind w:left="0"/>
        <w:jc w:val="both"/>
      </w:pPr>
      <w:r>
        <w:rPr>
          <w:rFonts w:ascii="Times New Roman"/>
          <w:b w:val="false"/>
          <w:i w:val="false"/>
          <w:color w:val="000000"/>
          <w:sz w:val="28"/>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pPr>
        <w:spacing w:after="0"/>
        <w:ind w:left="0"/>
        <w:jc w:val="both"/>
      </w:pPr>
      <w:r>
        <w:rPr>
          <w:rFonts w:ascii="Times New Roman"/>
          <w:b w:val="false"/>
          <w:i w:val="false"/>
          <w:color w:val="000000"/>
          <w:sz w:val="28"/>
        </w:rPr>
        <w:t>
      своем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pPr>
        <w:spacing w:after="0"/>
        <w:ind w:left="0"/>
        <w:jc w:val="both"/>
      </w:pPr>
      <w:r>
        <w:rPr>
          <w:rFonts w:ascii="Times New Roman"/>
          <w:b w:val="false"/>
          <w:i w:val="false"/>
          <w:color w:val="000000"/>
          <w:sz w:val="28"/>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pPr>
        <w:spacing w:after="0"/>
        <w:ind w:left="0"/>
        <w:jc w:val="both"/>
      </w:pPr>
      <w:r>
        <w:rPr>
          <w:rFonts w:ascii="Times New Roman"/>
          <w:b w:val="false"/>
          <w:i w:val="false"/>
          <w:color w:val="000000"/>
          <w:sz w:val="28"/>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
    <w:p>
      <w:pPr>
        <w:spacing w:after="0"/>
        <w:ind w:left="0"/>
        <w:jc w:val="both"/>
      </w:pPr>
      <w:r>
        <w:rPr>
          <w:rFonts w:ascii="Times New Roman"/>
          <w:b w:val="false"/>
          <w:i w:val="false"/>
          <w:color w:val="000000"/>
          <w:sz w:val="28"/>
        </w:rPr>
        <w:t>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pPr>
        <w:spacing w:after="0"/>
        <w:ind w:left="0"/>
        <w:jc w:val="both"/>
      </w:pPr>
      <w:r>
        <w:rPr>
          <w:rFonts w:ascii="Times New Roman"/>
          <w:b w:val="false"/>
          <w:i w:val="false"/>
          <w:color w:val="000000"/>
          <w:sz w:val="28"/>
        </w:rPr>
        <w:t>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pPr>
        <w:spacing w:after="0"/>
        <w:ind w:left="0"/>
        <w:jc w:val="both"/>
      </w:pPr>
      <w:r>
        <w:rPr>
          <w:rFonts w:ascii="Times New Roman"/>
          <w:b w:val="false"/>
          <w:i w:val="false"/>
          <w:color w:val="000000"/>
          <w:sz w:val="28"/>
        </w:rPr>
        <w:t>
      4. Супруг (супруга) лица, указанного в пункте 1 настоящей статьи, представляет в орган государственных доходов по месту жительства:</w:t>
      </w:r>
    </w:p>
    <w:p>
      <w:pPr>
        <w:spacing w:after="0"/>
        <w:ind w:left="0"/>
        <w:jc w:val="both"/>
      </w:pPr>
      <w:r>
        <w:rPr>
          <w:rFonts w:ascii="Times New Roman"/>
          <w:b w:val="false"/>
          <w:i w:val="false"/>
          <w:color w:val="000000"/>
          <w:sz w:val="28"/>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pPr>
        <w:spacing w:after="0"/>
        <w:ind w:left="0"/>
        <w:jc w:val="both"/>
      </w:pPr>
      <w:r>
        <w:rPr>
          <w:rFonts w:ascii="Times New Roman"/>
          <w:b w:val="false"/>
          <w:i w:val="false"/>
          <w:color w:val="000000"/>
          <w:sz w:val="28"/>
        </w:rPr>
        <w:t>
      сведения о:</w:t>
      </w:r>
    </w:p>
    <w:p>
      <w:pPr>
        <w:spacing w:after="0"/>
        <w:ind w:left="0"/>
        <w:jc w:val="both"/>
      </w:pPr>
      <w:r>
        <w:rPr>
          <w:rFonts w:ascii="Times New Roman"/>
          <w:b w:val="false"/>
          <w:i w:val="false"/>
          <w:color w:val="000000"/>
          <w:sz w:val="28"/>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pPr>
        <w:spacing w:after="0"/>
        <w:ind w:left="0"/>
        <w:jc w:val="both"/>
      </w:pPr>
      <w:r>
        <w:rPr>
          <w:rFonts w:ascii="Times New Roman"/>
          <w:b w:val="false"/>
          <w:i w:val="false"/>
          <w:color w:val="000000"/>
          <w:sz w:val="28"/>
        </w:rPr>
        <w:t>
      своем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pPr>
        <w:spacing w:after="0"/>
        <w:ind w:left="0"/>
        <w:jc w:val="both"/>
      </w:pPr>
      <w:r>
        <w:rPr>
          <w:rFonts w:ascii="Times New Roman"/>
          <w:b w:val="false"/>
          <w:i w:val="false"/>
          <w:color w:val="000000"/>
          <w:sz w:val="28"/>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pPr>
        <w:spacing w:after="0"/>
        <w:ind w:left="0"/>
        <w:jc w:val="both"/>
      </w:pPr>
      <w:r>
        <w:rPr>
          <w:rFonts w:ascii="Times New Roman"/>
          <w:b w:val="false"/>
          <w:i w:val="false"/>
          <w:color w:val="000000"/>
          <w:sz w:val="28"/>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
    <w:p>
      <w:pPr>
        <w:spacing w:after="0"/>
        <w:ind w:left="0"/>
        <w:jc w:val="both"/>
      </w:pPr>
      <w:r>
        <w:rPr>
          <w:rFonts w:ascii="Times New Roman"/>
          <w:b w:val="false"/>
          <w:i w:val="false"/>
          <w:color w:val="000000"/>
          <w:sz w:val="28"/>
        </w:rPr>
        <w:t>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pPr>
        <w:spacing w:after="0"/>
        <w:ind w:left="0"/>
        <w:jc w:val="both"/>
      </w:pPr>
      <w:r>
        <w:rPr>
          <w:rFonts w:ascii="Times New Roman"/>
          <w:b w:val="false"/>
          <w:i w:val="false"/>
          <w:color w:val="000000"/>
          <w:sz w:val="28"/>
        </w:rPr>
        <w:t>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pPr>
        <w:spacing w:after="0"/>
        <w:ind w:left="0"/>
        <w:jc w:val="both"/>
      </w:pPr>
      <w:r>
        <w:rPr>
          <w:rFonts w:ascii="Times New Roman"/>
          <w:b w:val="false"/>
          <w:i w:val="false"/>
          <w:color w:val="000000"/>
          <w:sz w:val="28"/>
        </w:rPr>
        <w:t>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pPr>
        <w:spacing w:after="0"/>
        <w:ind w:left="0"/>
        <w:jc w:val="both"/>
      </w:pPr>
      <w:r>
        <w:rPr>
          <w:rFonts w:ascii="Times New Roman"/>
          <w:b w:val="false"/>
          <w:i w:val="false"/>
          <w:color w:val="000000"/>
          <w:sz w:val="28"/>
        </w:rPr>
        <w:t>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pPr>
        <w:spacing w:after="0"/>
        <w:ind w:left="0"/>
        <w:jc w:val="both"/>
      </w:pPr>
      <w:r>
        <w:rPr>
          <w:rFonts w:ascii="Times New Roman"/>
          <w:b w:val="false"/>
          <w:i w:val="false"/>
          <w:color w:val="000000"/>
          <w:sz w:val="28"/>
        </w:rPr>
        <w:t>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полномочиями либо влечет дисциплинарную ответственность в предусмотренном законом порядке.</w:t>
      </w:r>
    </w:p>
    <w:p>
      <w:pPr>
        <w:spacing w:after="0"/>
        <w:ind w:left="0"/>
        <w:jc w:val="both"/>
      </w:pPr>
      <w:r>
        <w:rPr>
          <w:rFonts w:ascii="Times New Roman"/>
          <w:b w:val="false"/>
          <w:i w:val="false"/>
          <w:color w:val="000000"/>
          <w:sz w:val="28"/>
        </w:rPr>
        <w:t>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pPr>
        <w:spacing w:after="0"/>
        <w:ind w:left="0"/>
        <w:jc w:val="both"/>
      </w:pPr>
      <w:r>
        <w:rPr>
          <w:rFonts w:ascii="Times New Roman"/>
          <w:b w:val="false"/>
          <w:i w:val="false"/>
          <w:color w:val="000000"/>
          <w:sz w:val="28"/>
        </w:rPr>
        <w:t>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pPr>
        <w:spacing w:after="0"/>
        <w:ind w:left="0"/>
        <w:jc w:val="both"/>
      </w:pPr>
      <w:r>
        <w:rPr>
          <w:rFonts w:ascii="Times New Roman"/>
          <w:b w:val="false"/>
          <w:i w:val="false"/>
          <w:color w:val="000000"/>
          <w:sz w:val="28"/>
        </w:rPr>
        <w:t>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pPr>
        <w:spacing w:after="0"/>
        <w:ind w:left="0"/>
        <w:jc w:val="both"/>
      </w:pPr>
      <w:r>
        <w:rPr>
          <w:rFonts w:ascii="Times New Roman"/>
          <w:b w:val="false"/>
          <w:i w:val="false"/>
          <w:color w:val="000000"/>
          <w:sz w:val="28"/>
        </w:rPr>
        <w:t>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pPr>
        <w:spacing w:after="0"/>
        <w:ind w:left="0"/>
        <w:jc w:val="both"/>
      </w:pPr>
      <w:r>
        <w:rPr>
          <w:rFonts w:ascii="Times New Roman"/>
          <w:b w:val="false"/>
          <w:i w:val="false"/>
          <w:color w:val="000000"/>
          <w:sz w:val="28"/>
        </w:rPr>
        <w:t>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pPr>
        <w:spacing w:after="0"/>
        <w:ind w:left="0"/>
        <w:jc w:val="both"/>
      </w:pPr>
      <w:r>
        <w:rPr>
          <w:rFonts w:ascii="Times New Roman"/>
          <w:b w:val="false"/>
          <w:i w:val="false"/>
          <w:color w:val="000000"/>
          <w:sz w:val="28"/>
        </w:rPr>
        <w:t>
      14. Поступающие в органы государственных доходов сведения, предусмотренные настоящей статьей, составляют служебную тайну. Их разглашение, если в содеянном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военной полиции, службы экономических расследований, антикоррупционной службы, Пограничной службы Комитета национальной безопасности Республики Казахстан, а также в судебном порядке, установленном законом.</w:t>
      </w:r>
    </w:p>
    <w:p>
      <w:pPr>
        <w:spacing w:after="0"/>
        <w:ind w:left="0"/>
        <w:jc w:val="both"/>
      </w:pPr>
      <w:r>
        <w:rPr>
          <w:rFonts w:ascii="Times New Roman"/>
          <w:b w:val="false"/>
          <w:i w:val="false"/>
          <w:color w:val="000000"/>
          <w:sz w:val="28"/>
        </w:rPr>
        <w:t>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pPr>
        <w:spacing w:after="0"/>
        <w:ind w:left="0"/>
        <w:jc w:val="both"/>
      </w:pPr>
      <w:r>
        <w:rPr>
          <w:rFonts w:ascii="Times New Roman"/>
          <w:b w:val="false"/>
          <w:i w:val="false"/>
          <w:color w:val="000000"/>
          <w:sz w:val="28"/>
        </w:rPr>
        <w:t>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w:t>
      </w:r>
    </w:p>
    <w:bookmarkStart w:name="z127" w:id="124"/>
    <w:p>
      <w:pPr>
        <w:spacing w:after="0"/>
        <w:ind w:left="0"/>
        <w:jc w:val="both"/>
      </w:pPr>
      <w:r>
        <w:rPr>
          <w:rFonts w:ascii="Times New Roman"/>
          <w:b w:val="false"/>
          <w:i w:val="false"/>
          <w:color w:val="000000"/>
          <w:sz w:val="28"/>
        </w:rPr>
        <w:t xml:space="preserve">
      4. Признать утратившим силу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от 2 июля 1998 года "О борьбе с коррупцией" (Ведомости Парламента Республики Казахстан, 1998 г., № 15, ст. 209; 1999 г., № 21, ст. 774; 2000 г., № 5, ст. 116; 2001 г., № 13-14, ст. 172; № 17-18, ст. 241; 2002 г., № 17, ст. 155; 2003 г., № 18, ст. 142; 2004 г., № 10, ст. 56; 2007 г., № 17, ст. 140; № 19, ст. 147; 2008 г., № 23, ст. 114; 2009 г., № 19, ст. 88; № 24, ст. 122, 126; 2010 г., № 24, ст. 148; 2011 г., № 1, ст. 2; № 7, ст. 54; 2012 г., № 4, ст. 30, 32; № 8, ст. 64; № 13, ст. 91; № 23-24, ст. 125; 2013 г., № 2, ст. 10; № 14, ст. 72; 2014 г., № 11, ст. 61; № 14, ст. 84; № 16, ст. 90; № 21, ст. 122; № 22, ст. 131; № 23, ст. 143).</w:t>
      </w:r>
    </w:p>
    <w:bookmarkEnd w:id="1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27 с изменениями, внесенными законами РК от 30.11.2016 </w:t>
      </w:r>
      <w:r>
        <w:rPr>
          <w:rFonts w:ascii="Times New Roman"/>
          <w:b w:val="false"/>
          <w:i w:val="false"/>
          <w:color w:val="000000"/>
          <w:sz w:val="28"/>
        </w:rPr>
        <w:t>№ 26-VI</w:t>
      </w:r>
      <w:r>
        <w:rPr>
          <w:rFonts w:ascii="Times New Roman"/>
          <w:b w:val="false"/>
          <w:i w:val="false"/>
          <w:color w:val="ff0000"/>
          <w:sz w:val="28"/>
        </w:rPr>
        <w:t xml:space="preserve"> (вводится в действие с 01.01.2017); от 28.12.2018 </w:t>
      </w:r>
      <w:r>
        <w:rPr>
          <w:rFonts w:ascii="Times New Roman"/>
          <w:b w:val="false"/>
          <w:i w:val="false"/>
          <w:color w:val="000000"/>
          <w:sz w:val="28"/>
        </w:rPr>
        <w:t>№ 210-VI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03.07.2019 </w:t>
      </w:r>
      <w:r>
        <w:rPr>
          <w:rFonts w:ascii="Times New Roman"/>
          <w:b w:val="false"/>
          <w:i w:val="false"/>
          <w:color w:val="000000"/>
          <w:sz w:val="28"/>
        </w:rPr>
        <w:t>№ 262-VI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p>
        </w:tc>
      </w:tr>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w:t>
            </w:r>
            <w:r>
              <w:br/>
            </w:r>
            <w:r>
              <w:rPr>
                <w:rFonts w:ascii="Times New Roman"/>
                <w:b w:val="false"/>
                <w:i/>
                <w:color w:val="000000"/>
                <w:sz w:val="20"/>
              </w:rPr>
              <w:t>Республики Казахстан</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Н. НАЗАРБАЕВ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